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62153288"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bookmarkStart w:name="326412a7-2759-4e4f-bde6-d270fe4a688f" w:id="1"/>
      <w:r>
        <w:rPr>
          <w:rFonts w:ascii="Times New Roman" w:hAnsi="Times New Roman"/>
          <w:b/>
          <w:i w:val="false"/>
          <w:color w:val="000000"/>
          <w:sz w:val="28"/>
        </w:rPr>
        <w:t>Министерство образования Приморского края</w:t>
      </w:r>
      <w:bookmarkEnd w:id="1"/>
      <w:r>
        <w:rPr>
          <w:rFonts w:ascii="Times New Roman" w:hAnsi="Times New Roman"/>
          <w:b/>
          <w:i w:val="false"/>
          <w:color w:val="000000"/>
          <w:sz w:val="28"/>
        </w:rPr>
        <w:t xml:space="preserve"> </w:t>
      </w:r>
    </w:p>
    <w:p>
      <w:pPr>
        <w:spacing w:before="0" w:after="0" w:line="408"/>
        <w:ind w:left="120"/>
        <w:jc w:val="center"/>
      </w:pPr>
      <w:bookmarkStart w:name="136dcea1-2d9e-4c3b-8c18-19bdf8f2b14a" w:id="2"/>
      <w:r>
        <w:rPr>
          <w:rFonts w:ascii="Times New Roman" w:hAnsi="Times New Roman"/>
          <w:b/>
          <w:i w:val="false"/>
          <w:color w:val="000000"/>
          <w:sz w:val="28"/>
        </w:rPr>
        <w:t>Администрация Пограничного муниципального округа</w:t>
      </w:r>
      <w:bookmarkEnd w:id="2"/>
    </w:p>
    <w:p>
      <w:pPr>
        <w:spacing w:before="0" w:after="0" w:line="408"/>
        <w:ind w:left="120"/>
        <w:jc w:val="center"/>
      </w:pPr>
      <w:r>
        <w:rPr>
          <w:rFonts w:ascii="Times New Roman" w:hAnsi="Times New Roman"/>
          <w:b/>
          <w:i w:val="false"/>
          <w:color w:val="000000"/>
          <w:sz w:val="28"/>
        </w:rPr>
        <w:t>МБОУ «Сергеевская СОШ ПМО»</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E2220E" w:rsidR="00C53FFE" w:rsidTr="000D4161" w14:paraId="26A8C608" w14:textId="77777777">
        <w:tc>
          <w:tcPr>
            <w:tcW w:w="3114" w:type="dxa"/>
          </w:tcPr>
          <w:p w:rsidRPr="0040209D" w:rsidR="00C53FFE" w:rsidP="000D4161" w:rsidRDefault="00C53FFE" w14:paraId="1C4917E0" w14:textId="09E9A67E">
            <w:pPr>
              <w:autoSpaceDE w:val="false"/>
              <w:autoSpaceDN w:val="false"/>
              <w:spacing w:after="120"/>
              <w:jc w:val="both"/>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РАССМОТРЕН</w:t>
            </w:r>
            <w:r w:rsidR="00CD0EDA">
              <w:rPr>
                <w:rFonts w:ascii="Times New Roman" w:hAnsi="Times New Roman" w:eastAsia="Times New Roman"/>
                <w:color w:val="000000"/>
                <w:sz w:val="28"/>
                <w:szCs w:val="28"/>
                <w:lang w:val="ru-RU"/>
              </w:rPr>
              <w:t>А</w:t>
            </w:r>
          </w:p>
          <w:p w:rsidRPr="008944ED" w:rsidR="004E6975" w:rsidP="004E6975" w:rsidRDefault="004E6975" w14:paraId="4692BCC6" w14:textId="460389BA">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На заседании ШМО учителей английского языка</w:t>
            </w:r>
            <w:r>
              <w:rPr>
                <w:rFonts w:ascii="Times New Roman" w:hAnsi="Times New Roman" w:eastAsia="Times New Roman"/>
                <w:color w:val="000000"/>
                <w:sz w:val="28"/>
                <w:szCs w:val="28"/>
              </w:rPr>
            </w:r>
            <w:r w:rsidRPr="008944ED">
              <w:rPr>
                <w:rFonts w:ascii="Times New Roman" w:hAnsi="Times New Roman" w:eastAsia="Times New Roman"/>
                <w:color w:val="000000"/>
                <w:sz w:val="28"/>
                <w:szCs w:val="28"/>
                <w:lang w:val="ru-RU"/>
              </w:rPr>
            </w:r>
          </w:p>
          <w:p w:rsidR="004E6975" w:rsidP="004E6975" w:rsidRDefault="004E6975" w14:paraId="0660D585"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4BEBFDC6" w14:textId="5F4E5880">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Потапова Н.М.</w:t>
            </w:r>
            <w:r>
              <w:rPr>
                <w:rFonts w:ascii="Times New Roman" w:hAnsi="Times New Roman" w:eastAsia="Times New Roman"/>
                <w:color w:val="000000"/>
                <w:sz w:val="24"/>
                <w:szCs w:val="24"/>
              </w:rPr>
            </w:r>
            <w:r w:rsidRPr="008944ED">
              <w:rPr>
                <w:rFonts w:ascii="Times New Roman" w:hAnsi="Times New Roman" w:eastAsia="Times New Roman"/>
                <w:color w:val="000000"/>
                <w:sz w:val="24"/>
                <w:szCs w:val="24"/>
                <w:lang w:val="ru-RU"/>
              </w:rPr>
            </w:r>
          </w:p>
          <w:p w:rsidR="004E6975" w:rsidP="004E6975" w:rsidRDefault="004E6975" w14:paraId="37736015" w14:textId="6E67492A">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r>
              <w:rPr>
                <w:rFonts w:ascii="Times New Roman" w:hAnsi="Times New Roman" w:eastAsia="Times New Roman"/>
                <w:color w:val="000000"/>
                <w:sz w:val="24"/>
                <w:szCs w:val="24"/>
              </w:rPr>
            </w:r>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29</w:t>
            </w:r>
            <w:r>
              <w:rPr>
                <w:rFonts w:ascii="Times New Roman" w:hAnsi="Times New Roman" w:eastAsia="Times New Roman"/>
                <w:color w:val="000000"/>
                <w:sz w:val="24"/>
                <w:szCs w:val="24"/>
              </w:rPr>
            </w:r>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08</w:t>
            </w:r>
            <w:r>
              <w:rPr>
                <w:rFonts w:ascii="Times New Roman" w:hAnsi="Times New Roman" w:eastAsia="Times New Roman"/>
                <w:color w:val="000000"/>
                <w:sz w:val="24"/>
                <w:szCs w:val="24"/>
              </w:rPr>
            </w:r>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rPr>
              <w:t xml:space="preserve">   </w:t>
            </w:r>
            <w:r w:rsidRPr="004E6975">
              <w:rPr>
                <w:rFonts w:ascii="Times New Roman" w:hAnsi="Times New Roman" w:eastAsia="Times New Roman"/>
                <w:color w:val="000000"/>
                <w:sz w:val="24"/>
                <w:szCs w:val="24"/>
                <w:lang w:val="ru-RU"/>
              </w:rPr>
              <w:t>2025</w:t>
            </w:r>
            <w:r>
              <w:rPr>
                <w:rFonts w:ascii="Times New Roman" w:hAnsi="Times New Roman" w:eastAsia="Times New Roman"/>
                <w:color w:val="000000"/>
                <w:sz w:val="24"/>
                <w:szCs w:val="24"/>
              </w:rPr>
            </w:r>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5EFBAE4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Pr="0040209D" w:rsidR="00C53FFE" w:rsidP="000D4161" w:rsidRDefault="00C53FFE" w14:paraId="785AC6EA" w14:textId="46502FB3">
            <w:pPr>
              <w:autoSpaceDE w:val="false"/>
              <w:autoSpaceDN w:val="false"/>
              <w:spacing w:after="120"/>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СОГЛАСОВАН</w:t>
            </w:r>
            <w:r w:rsidR="00CD0EDA">
              <w:rPr>
                <w:rFonts w:ascii="Times New Roman" w:hAnsi="Times New Roman" w:eastAsia="Times New Roman"/>
                <w:color w:val="000000"/>
                <w:sz w:val="28"/>
                <w:szCs w:val="28"/>
                <w:lang w:val="ru-RU"/>
              </w:rPr>
              <w:t>А</w:t>
            </w:r>
          </w:p>
          <w:p w:rsidRPr="008944ED" w:rsidR="004E6975" w:rsidP="004E6975" w:rsidRDefault="004E6975" w14:paraId="5A426C1A" w14:textId="616ED2BB">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Заместитель директора по УВР</w:t>
            </w:r>
            <w:r>
              <w:rPr>
                <w:rFonts w:ascii="Times New Roman" w:hAnsi="Times New Roman" w:eastAsia="Times New Roman"/>
                <w:color w:val="000000"/>
                <w:sz w:val="28"/>
                <w:szCs w:val="28"/>
              </w:rPr>
            </w:r>
            <w:r w:rsidRPr="008944ED">
              <w:rPr>
                <w:rFonts w:ascii="Times New Roman" w:hAnsi="Times New Roman" w:eastAsia="Times New Roman"/>
                <w:color w:val="000000"/>
                <w:sz w:val="28"/>
                <w:szCs w:val="28"/>
                <w:lang w:val="ru-RU"/>
              </w:rPr>
            </w:r>
          </w:p>
          <w:p w:rsidR="004E6975" w:rsidP="004E6975" w:rsidRDefault="004E6975" w14:paraId="413A0D31"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6B18F248" w14:textId="5EF4DBA4">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Валентова Л.М.</w:t>
            </w:r>
            <w:r>
              <w:rPr>
                <w:rFonts w:ascii="Times New Roman" w:hAnsi="Times New Roman" w:eastAsia="Times New Roman"/>
                <w:color w:val="000000"/>
                <w:sz w:val="24"/>
                <w:szCs w:val="24"/>
              </w:rPr>
            </w:r>
            <w:r w:rsidRPr="008944ED">
              <w:rPr>
                <w:rFonts w:ascii="Times New Roman" w:hAnsi="Times New Roman" w:eastAsia="Times New Roman"/>
                <w:color w:val="000000"/>
                <w:sz w:val="24"/>
                <w:szCs w:val="24"/>
                <w:lang w:val="ru-RU"/>
              </w:rPr>
            </w:r>
          </w:p>
          <w:p w:rsidR="004E6975" w:rsidP="004E6975" w:rsidRDefault="004E6975" w14:paraId="37139A0F" w14:textId="0F5E1330">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r>
              <w:rPr>
                <w:rFonts w:ascii="Times New Roman" w:hAnsi="Times New Roman" w:eastAsia="Times New Roman"/>
                <w:color w:val="000000"/>
                <w:sz w:val="24"/>
                <w:szCs w:val="24"/>
              </w:rPr>
            </w:r>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29</w:t>
            </w:r>
            <w:r>
              <w:rPr>
                <w:rFonts w:ascii="Times New Roman" w:hAnsi="Times New Roman" w:eastAsia="Times New Roman"/>
                <w:color w:val="000000"/>
                <w:sz w:val="24"/>
                <w:szCs w:val="24"/>
              </w:rPr>
            </w:r>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08</w:t>
            </w:r>
            <w:r>
              <w:rPr>
                <w:rFonts w:ascii="Times New Roman" w:hAnsi="Times New Roman" w:eastAsia="Times New Roman"/>
                <w:color w:val="000000"/>
                <w:sz w:val="24"/>
                <w:szCs w:val="24"/>
              </w:rPr>
            </w:r>
            <w:r w:rsidRP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 xml:space="preserve"> </w:t>
            </w:r>
            <w:r w:rsidRPr="004E6975">
              <w:rPr>
                <w:rFonts w:ascii="Times New Roman" w:hAnsi="Times New Roman" w:eastAsia="Times New Roman"/>
                <w:color w:val="000000"/>
                <w:sz w:val="24"/>
                <w:szCs w:val="24"/>
                <w:lang w:val="ru-RU"/>
              </w:rPr>
              <w:t>2025</w:t>
            </w:r>
            <w:r>
              <w:rPr>
                <w:rFonts w:ascii="Times New Roman" w:hAnsi="Times New Roman" w:eastAsia="Times New Roman"/>
                <w:color w:val="000000"/>
                <w:sz w:val="24"/>
                <w:szCs w:val="24"/>
              </w:rPr>
            </w:r>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5551731D">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w:t>
            </w:r>
            <w:r w:rsidR="00CD0EDA">
              <w:rPr>
                <w:rFonts w:ascii="Times New Roman" w:hAnsi="Times New Roman" w:eastAsia="Times New Roman"/>
                <w:color w:val="000000"/>
                <w:sz w:val="28"/>
                <w:szCs w:val="28"/>
                <w:lang w:val="ru-RU"/>
              </w:rPr>
              <w:t>А</w:t>
            </w:r>
            <w:bookmarkStart w:name="_GoBack" w:id="0"/>
            <w:bookmarkEnd w:id="0"/>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Директор</w:t>
            </w:r>
            <w:r>
              <w:rPr>
                <w:rFonts w:ascii="Times New Roman" w:hAnsi="Times New Roman" w:eastAsia="Times New Roman"/>
                <w:color w:val="000000"/>
                <w:sz w:val="28"/>
                <w:szCs w:val="28"/>
              </w:rPr>
            </w:r>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Старченко И.В.</w:t>
            </w:r>
            <w:r>
              <w:rPr>
                <w:rFonts w:ascii="Times New Roman" w:hAnsi="Times New Roman" w:eastAsia="Times New Roman"/>
                <w:color w:val="000000"/>
                <w:sz w:val="24"/>
                <w:szCs w:val="24"/>
              </w:rPr>
            </w:r>
            <w:r w:rsidRPr="008944ED">
              <w:rPr>
                <w:rFonts w:ascii="Times New Roman" w:hAnsi="Times New Roman" w:eastAsia="Times New Roman"/>
                <w:color w:val="000000"/>
                <w:sz w:val="24"/>
                <w:szCs w:val="24"/>
                <w:lang w:val="ru-RU"/>
              </w:rPr>
            </w:r>
          </w:p>
          <w:p w:rsidR="000E6D86" w:rsidP="000E6D86" w:rsidRDefault="008944ED" w14:paraId="5114A36D" w14:textId="100F0751">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[Номер приказа]</w:t>
            </w:r>
            <w:r>
              <w:rPr>
                <w:rFonts w:ascii="Times New Roman" w:hAnsi="Times New Roman" w:eastAsia="Times New Roman"/>
                <w:color w:val="000000"/>
                <w:sz w:val="24"/>
                <w:szCs w:val="24"/>
              </w:rPr>
            </w:r>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29</w:t>
            </w:r>
            <w:r w:rsidR="00E9175A">
              <w:rPr>
                <w:rFonts w:ascii="Times New Roman" w:hAnsi="Times New Roman" w:eastAsia="Times New Roman"/>
                <w:color w:val="000000"/>
                <w:sz w:val="24"/>
                <w:szCs w:val="24"/>
              </w:rPr>
            </w:r>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08</w:t>
            </w:r>
            <w:r w:rsidR="00344265">
              <w:rPr>
                <w:rFonts w:ascii="Times New Roman" w:hAnsi="Times New Roman" w:eastAsia="Times New Roman"/>
                <w:color w:val="000000"/>
                <w:sz w:val="24"/>
                <w:szCs w:val="24"/>
              </w:rPr>
            </w:r>
            <w:r w:rsidRPr="00344265" w:rsid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 xml:space="preserve"> </w:t>
            </w:r>
            <w:r w:rsidRPr="004E6975" w:rsidR="00344265">
              <w:rPr>
                <w:rFonts w:ascii="Times New Roman" w:hAnsi="Times New Roman" w:eastAsia="Times New Roman"/>
                <w:color w:val="000000"/>
                <w:sz w:val="24"/>
                <w:szCs w:val="24"/>
                <w:lang w:val="ru-RU"/>
              </w:rPr>
              <w:t>2025</w:t>
            </w:r>
            <w:r w:rsidR="00344265">
              <w:rPr>
                <w:rFonts w:ascii="Times New Roman" w:hAnsi="Times New Roman" w:eastAsia="Times New Roman"/>
                <w:color w:val="000000"/>
                <w:sz w:val="24"/>
                <w:szCs w:val="24"/>
              </w:rPr>
            </w:r>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7867188)</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«Иностранный (английский) язык»</w:t>
      </w:r>
    </w:p>
    <w:p>
      <w:pPr>
        <w:spacing w:before="0" w:after="0" w:line="408"/>
        <w:ind w:left="120"/>
        <w:jc w:val="center"/>
      </w:pPr>
      <w:r>
        <w:rPr>
          <w:rFonts w:ascii="Times New Roman" w:hAnsi="Times New Roman"/>
          <w:b w:val="false"/>
          <w:i w:val="false"/>
          <w:color w:val="000000"/>
          <w:sz w:val="28"/>
        </w:rPr>
        <w:t xml:space="preserve">для обучающихся 5 </w:t>
      </w:r>
      <w:r>
        <w:rPr>
          <w:rFonts w:ascii="Times New Roman" w:hAnsi="Times New Roman"/>
          <w:b w:val="false"/>
          <w:i w:val="false"/>
          <w:color w:val="000000"/>
          <w:sz w:val="28"/>
        </w:rPr>
        <w:t xml:space="preserve">– </w:t>
      </w:r>
      <w:r>
        <w:rPr>
          <w:rFonts w:ascii="Times New Roman" w:hAnsi="Times New Roman"/>
          <w:b w:val="false"/>
          <w:i w:val="false"/>
          <w:color w:val="000000"/>
          <w:sz w:val="28"/>
        </w:rPr>
        <w:t xml:space="preserve">9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bookmarkStart w:name="2ca4b822-b41b-4bca-a0ae-e8dae98d20bd" w:id="3"/>
      <w:r>
        <w:rPr>
          <w:rFonts w:ascii="Times New Roman" w:hAnsi="Times New Roman"/>
          <w:b/>
          <w:i w:val="false"/>
          <w:color w:val="000000"/>
          <w:sz w:val="28"/>
        </w:rPr>
        <w:t>с.Сергеевка</w:t>
      </w:r>
      <w:bookmarkEnd w:id="3"/>
      <w:r>
        <w:rPr>
          <w:rFonts w:ascii="Times New Roman" w:hAnsi="Times New Roman"/>
          <w:b/>
          <w:i w:val="false"/>
          <w:color w:val="000000"/>
          <w:sz w:val="28"/>
        </w:rPr>
        <w:t xml:space="preserve"> </w:t>
      </w:r>
      <w:bookmarkStart w:name="37890e0d-bf7f-43fe-815c-7a678ee14218" w:id="4"/>
      <w:r>
        <w:rPr>
          <w:rFonts w:ascii="Times New Roman" w:hAnsi="Times New Roman"/>
          <w:b/>
          <w:i w:val="false"/>
          <w:color w:val="000000"/>
          <w:sz w:val="28"/>
        </w:rPr>
        <w:t>2025</w:t>
      </w:r>
      <w:bookmarkEnd w:id="4"/>
    </w:p>
    <w:p>
      <w:pPr>
        <w:spacing w:before="0" w:after="0"/>
        <w:ind w:left="120"/>
        <w:jc w:val="left"/>
      </w:pPr>
    </w:p>
    <w:bookmarkStart w:name="block-62153288" w:id="5"/>
    <w:p>
      <w:pPr>
        <w:sectPr>
          <w:pgSz w:w="11906" w:h="16383" w:orient="portrait"/>
        </w:sectPr>
      </w:pPr>
    </w:p>
    <w:bookmarkEnd w:id="5"/>
    <w:bookmarkEnd w:id="0"/>
    <w:bookmarkStart w:name="block-62153289" w:id="6"/>
    <w:p>
      <w:pPr>
        <w:spacing w:before="0" w:after="0" w:line="264"/>
        <w:ind w:left="120"/>
        <w:jc w:val="both"/>
      </w:pPr>
      <w:r>
        <w:rPr>
          <w:rFonts w:ascii="Times New Roman" w:hAnsi="Times New Roman"/>
          <w:b/>
          <w:i w:val="false"/>
          <w:color w:val="000000"/>
          <w:sz w:val="28"/>
        </w:rPr>
        <w:t xml:space="preserve">ПОЯСНИТЕЛЬНАЯ </w:t>
      </w:r>
      <w:r>
        <w:rPr>
          <w:rFonts w:ascii="Times New Roman" w:hAnsi="Times New Roman"/>
          <w:b/>
          <w:i w:val="false"/>
          <w:color w:val="000000"/>
          <w:sz w:val="28"/>
        </w:rPr>
        <w:t>ЗАПИСКА</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П</w:t>
      </w:r>
      <w:r>
        <w:rPr>
          <w:rFonts w:ascii="Times New Roman" w:hAnsi="Times New Roman"/>
          <w:b w:val="false"/>
          <w:i w:val="false"/>
          <w:color w:val="000000"/>
          <w:sz w:val="28"/>
        </w:rPr>
        <w:t xml:space="preserve">рограмма по </w:t>
      </w:r>
      <w:r>
        <w:rPr>
          <w:rFonts w:ascii="Times New Roman" w:hAnsi="Times New Roman"/>
          <w:b w:val="false"/>
          <w:i w:val="false"/>
          <w:color w:val="000000"/>
          <w:sz w:val="28"/>
        </w:rPr>
        <w:t>иностранному (</w:t>
      </w:r>
      <w:r>
        <w:rPr>
          <w:rFonts w:ascii="Times New Roman" w:hAnsi="Times New Roman"/>
          <w:b w:val="false"/>
          <w:i w:val="false"/>
          <w:color w:val="000000"/>
          <w:sz w:val="28"/>
        </w:rPr>
        <w:t>английскому</w:t>
      </w:r>
      <w:r>
        <w:rPr>
          <w:rFonts w:ascii="Times New Roman" w:hAnsi="Times New Roman"/>
          <w:b w:val="false"/>
          <w:i w:val="false"/>
          <w:color w:val="000000"/>
          <w:sz w:val="28"/>
        </w:rPr>
        <w:t>)</w:t>
      </w:r>
      <w:r>
        <w:rPr>
          <w:rFonts w:ascii="Times New Roman" w:hAnsi="Times New Roman"/>
          <w:b w:val="false"/>
          <w:i w:val="false"/>
          <w:color w:val="000000"/>
          <w:sz w:val="28"/>
        </w:rPr>
        <w:t xml:space="preserve">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 xml:space="preserve">а </w:t>
      </w:r>
      <w:r>
        <w:rPr>
          <w:rFonts w:ascii="Times New Roman" w:hAnsi="Times New Roman"/>
          <w:b w:val="false"/>
          <w:i w:val="false"/>
          <w:color w:val="000000"/>
          <w:sz w:val="28"/>
        </w:rPr>
        <w:t xml:space="preserve">также на основе характеристики планируемых результатов духовно-нравственного развития, воспитания и социализации обучающихся, представленной в </w:t>
      </w:r>
      <w:r>
        <w:rPr>
          <w:rFonts w:ascii="Times New Roman" w:hAnsi="Times New Roman"/>
          <w:b w:val="false"/>
          <w:i w:val="false"/>
          <w:color w:val="000000"/>
          <w:sz w:val="28"/>
        </w:rPr>
        <w:t>федеральной</w:t>
      </w:r>
      <w:r>
        <w:rPr>
          <w:rFonts w:ascii="Times New Roman" w:hAnsi="Times New Roman"/>
          <w:b w:val="false"/>
          <w:i w:val="false"/>
          <w:color w:val="000000"/>
          <w:sz w:val="28"/>
        </w:rPr>
        <w:t xml:space="preserve"> </w:t>
      </w:r>
      <w:r>
        <w:rPr>
          <w:rFonts w:ascii="Times New Roman" w:hAnsi="Times New Roman"/>
          <w:b w:val="false"/>
          <w:i w:val="false"/>
          <w:color w:val="000000"/>
          <w:sz w:val="28"/>
        </w:rPr>
        <w:t xml:space="preserve">рабочей </w:t>
      </w:r>
      <w:r>
        <w:rPr>
          <w:rFonts w:ascii="Times New Roman" w:hAnsi="Times New Roman"/>
          <w:b w:val="false"/>
          <w:i w:val="false"/>
          <w:color w:val="000000"/>
          <w:sz w:val="28"/>
        </w:rPr>
        <w:t>программе воспитания.</w:t>
      </w:r>
    </w:p>
    <w:p>
      <w:pPr>
        <w:spacing w:before="0" w:after="0" w:line="264"/>
        <w:ind w:firstLine="600"/>
        <w:jc w:val="both"/>
      </w:pPr>
      <w:r>
        <w:rPr>
          <w:rFonts w:ascii="Times New Roman" w:hAnsi="Times New Roman"/>
          <w:b w:val="false"/>
          <w:i w:val="false"/>
          <w:color w:val="000000"/>
          <w:sz w:val="28"/>
        </w:rPr>
        <w:t>П</w:t>
      </w:r>
      <w:r>
        <w:rPr>
          <w:rFonts w:ascii="Times New Roman" w:hAnsi="Times New Roman"/>
          <w:b w:val="false"/>
          <w:i w:val="false"/>
          <w:color w:val="000000"/>
          <w:sz w:val="28"/>
        </w:rPr>
        <w:t xml:space="preserve">рограмма по </w:t>
      </w:r>
      <w:r>
        <w:rPr>
          <w:rFonts w:ascii="Times New Roman" w:hAnsi="Times New Roman"/>
          <w:b w:val="false"/>
          <w:i w:val="false"/>
          <w:color w:val="000000"/>
          <w:sz w:val="28"/>
        </w:rPr>
        <w:t>иностранному (</w:t>
      </w:r>
      <w:r>
        <w:rPr>
          <w:rFonts w:ascii="Times New Roman" w:hAnsi="Times New Roman"/>
          <w:b w:val="false"/>
          <w:i w:val="false"/>
          <w:color w:val="000000"/>
          <w:sz w:val="28"/>
        </w:rPr>
        <w:t>английскому</w:t>
      </w:r>
      <w:r>
        <w:rPr>
          <w:rFonts w:ascii="Times New Roman" w:hAnsi="Times New Roman"/>
          <w:b w:val="false"/>
          <w:i w:val="false"/>
          <w:color w:val="000000"/>
          <w:sz w:val="28"/>
        </w:rPr>
        <w:t>)</w:t>
      </w:r>
      <w:r>
        <w:rPr>
          <w:rFonts w:ascii="Times New Roman" w:hAnsi="Times New Roman"/>
          <w:b w:val="false"/>
          <w:i w:val="false"/>
          <w:color w:val="000000"/>
          <w:sz w:val="28"/>
        </w:rPr>
        <w:t xml:space="preserve"> языку разработана с целью оказания методической помощи учителю в создании рабочей программы по учебному предмету</w:t>
      </w:r>
      <w:r>
        <w:rPr>
          <w:rFonts w:ascii="Times New Roman" w:hAnsi="Times New Roman"/>
          <w:b w:val="false"/>
          <w:i w:val="false"/>
          <w:color w:val="000000"/>
          <w:sz w:val="28"/>
        </w:rPr>
        <w:t xml:space="preserve">, </w:t>
      </w:r>
      <w:r>
        <w:rPr>
          <w:rFonts w:ascii="Times New Roman" w:hAnsi="Times New Roman"/>
          <w:b w:val="false"/>
          <w:i w:val="false"/>
          <w:color w:val="000000"/>
          <w:sz w:val="28"/>
        </w:rPr>
        <w:t xml:space="preserve">даёт представление о целях образования, развития и воспитания обучающихся на </w:t>
      </w:r>
      <w:r>
        <w:rPr>
          <w:rFonts w:ascii="Times New Roman" w:hAnsi="Times New Roman"/>
          <w:b w:val="false"/>
          <w:i w:val="false"/>
          <w:color w:val="000000"/>
          <w:sz w:val="28"/>
        </w:rPr>
        <w:t xml:space="preserve">уровне основного общего образования </w:t>
      </w:r>
      <w:r>
        <w:rPr>
          <w:rFonts w:ascii="Times New Roman" w:hAnsi="Times New Roman"/>
          <w:b w:val="false"/>
          <w:i w:val="false"/>
          <w:color w:val="000000"/>
          <w:sz w:val="28"/>
        </w:rPr>
        <w:t xml:space="preserve">средствами учебного предмета, </w:t>
      </w:r>
      <w:r>
        <w:rPr>
          <w:rFonts w:ascii="Times New Roman" w:hAnsi="Times New Roman"/>
          <w:b w:val="false"/>
          <w:i w:val="false"/>
          <w:color w:val="000000"/>
          <w:sz w:val="28"/>
        </w:rPr>
        <w:t>определяет обязательную (инвариантную) часть содержания программы по иностранному (английскому) языку.</w:t>
      </w:r>
      <w:r>
        <w:rPr>
          <w:rFonts w:ascii="Times New Roman" w:hAnsi="Times New Roman"/>
          <w:b w:val="false"/>
          <w:i w:val="false"/>
          <w:color w:val="000000"/>
          <w:sz w:val="28"/>
        </w:rPr>
        <w:t xml:space="preserve"> </w:t>
      </w:r>
      <w:r>
        <w:rPr>
          <w:rFonts w:ascii="Times New Roman" w:hAnsi="Times New Roman"/>
          <w:b w:val="false"/>
          <w:i w:val="false"/>
          <w:color w:val="000000"/>
          <w:sz w:val="28"/>
        </w:rPr>
        <w:t>П</w:t>
      </w:r>
      <w:r>
        <w:rPr>
          <w:rFonts w:ascii="Times New Roman" w:hAnsi="Times New Roman"/>
          <w:b w:val="false"/>
          <w:i w:val="false"/>
          <w:color w:val="000000"/>
          <w:sz w:val="28"/>
        </w:rPr>
        <w:t xml:space="preserve">рограмма по </w:t>
      </w:r>
      <w:r>
        <w:rPr>
          <w:rFonts w:ascii="Times New Roman" w:hAnsi="Times New Roman"/>
          <w:b w:val="false"/>
          <w:i w:val="false"/>
          <w:color w:val="000000"/>
          <w:sz w:val="28"/>
        </w:rPr>
        <w:t>иностранному (</w:t>
      </w:r>
      <w:r>
        <w:rPr>
          <w:rFonts w:ascii="Times New Roman" w:hAnsi="Times New Roman"/>
          <w:b w:val="false"/>
          <w:i w:val="false"/>
          <w:color w:val="000000"/>
          <w:sz w:val="28"/>
        </w:rPr>
        <w:t>английскому</w:t>
      </w:r>
      <w:r>
        <w:rPr>
          <w:rFonts w:ascii="Times New Roman" w:hAnsi="Times New Roman"/>
          <w:b w:val="false"/>
          <w:i w:val="false"/>
          <w:color w:val="000000"/>
          <w:sz w:val="28"/>
        </w:rPr>
        <w:t>)</w:t>
      </w:r>
      <w:r>
        <w:rPr>
          <w:rFonts w:ascii="Times New Roman" w:hAnsi="Times New Roman"/>
          <w:b w:val="false"/>
          <w:i w:val="false"/>
          <w:color w:val="000000"/>
          <w:sz w:val="28"/>
        </w:rPr>
        <w:t xml:space="preserve">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w:t>
      </w:r>
      <w:r>
        <w:rPr>
          <w:rFonts w:ascii="Times New Roman" w:hAnsi="Times New Roman"/>
          <w:b w:val="false"/>
          <w:i w:val="false"/>
          <w:color w:val="000000"/>
          <w:sz w:val="28"/>
        </w:rPr>
        <w:t>иностранного (</w:t>
      </w:r>
      <w:r>
        <w:rPr>
          <w:rFonts w:ascii="Times New Roman" w:hAnsi="Times New Roman"/>
          <w:b w:val="false"/>
          <w:i w:val="false"/>
          <w:color w:val="000000"/>
          <w:sz w:val="28"/>
        </w:rPr>
        <w:t>английского</w:t>
      </w:r>
      <w:r>
        <w:rPr>
          <w:rFonts w:ascii="Times New Roman" w:hAnsi="Times New Roman"/>
          <w:b w:val="false"/>
          <w:i w:val="false"/>
          <w:color w:val="000000"/>
          <w:sz w:val="28"/>
        </w:rPr>
        <w:t>)</w:t>
      </w:r>
      <w:r>
        <w:rPr>
          <w:rFonts w:ascii="Times New Roman" w:hAnsi="Times New Roman"/>
          <w:b w:val="false"/>
          <w:i w:val="false"/>
          <w:color w:val="000000"/>
          <w:sz w:val="28"/>
        </w:rPr>
        <w:t xml:space="preserve"> языка, межпредметных связей </w:t>
      </w:r>
      <w:r>
        <w:rPr>
          <w:rFonts w:ascii="Times New Roman" w:hAnsi="Times New Roman"/>
          <w:b w:val="false"/>
          <w:i w:val="false"/>
          <w:color w:val="000000"/>
          <w:sz w:val="28"/>
        </w:rPr>
        <w:t>иностранного (</w:t>
      </w:r>
      <w:r>
        <w:rPr>
          <w:rFonts w:ascii="Times New Roman" w:hAnsi="Times New Roman"/>
          <w:b w:val="false"/>
          <w:i w:val="false"/>
          <w:color w:val="000000"/>
          <w:sz w:val="28"/>
        </w:rPr>
        <w:t>английского</w:t>
      </w:r>
      <w:r>
        <w:rPr>
          <w:rFonts w:ascii="Times New Roman" w:hAnsi="Times New Roman"/>
          <w:b w:val="false"/>
          <w:i w:val="false"/>
          <w:color w:val="000000"/>
          <w:sz w:val="28"/>
        </w:rPr>
        <w:t>)</w:t>
      </w:r>
      <w:r>
        <w:rPr>
          <w:rFonts w:ascii="Times New Roman" w:hAnsi="Times New Roman"/>
          <w:b w:val="false"/>
          <w:i w:val="false"/>
          <w:color w:val="000000"/>
          <w:sz w:val="28"/>
        </w:rPr>
        <w:t xml:space="preserve"> языка с содержанием </w:t>
      </w:r>
      <w:r>
        <w:rPr>
          <w:rFonts w:ascii="Times New Roman" w:hAnsi="Times New Roman"/>
          <w:b w:val="false"/>
          <w:i w:val="false"/>
          <w:color w:val="000000"/>
          <w:sz w:val="28"/>
        </w:rPr>
        <w:t xml:space="preserve">учебных </w:t>
      </w:r>
      <w:r>
        <w:rPr>
          <w:rFonts w:ascii="Times New Roman" w:hAnsi="Times New Roman"/>
          <w:b w:val="false"/>
          <w:i w:val="false"/>
          <w:color w:val="000000"/>
          <w:sz w:val="28"/>
        </w:rPr>
        <w:t xml:space="preserve">предметов, изучаемых </w:t>
      </w:r>
      <w:r>
        <w:rPr>
          <w:rFonts w:ascii="Times New Roman" w:hAnsi="Times New Roman"/>
          <w:b w:val="false"/>
          <w:i w:val="false"/>
          <w:color w:val="000000"/>
          <w:sz w:val="28"/>
        </w:rPr>
        <w:t xml:space="preserve">на уровне основного общего образования, </w:t>
      </w:r>
      <w:r>
        <w:rPr>
          <w:rFonts w:ascii="Times New Roman" w:hAnsi="Times New Roman"/>
          <w:b w:val="false"/>
          <w:i w:val="false"/>
          <w:color w:val="000000"/>
          <w:sz w:val="28"/>
        </w:rPr>
        <w:t xml:space="preserve">с учётом возрастных особенностей обучающихся. В программе </w:t>
      </w:r>
      <w:r>
        <w:rPr>
          <w:rFonts w:ascii="Times New Roman" w:hAnsi="Times New Roman"/>
          <w:b w:val="false"/>
          <w:i w:val="false"/>
          <w:color w:val="000000"/>
          <w:sz w:val="28"/>
        </w:rPr>
        <w:t>по иностранному (английскому) языку</w:t>
      </w:r>
      <w:r>
        <w:rPr>
          <w:rFonts w:ascii="Times New Roman" w:hAnsi="Times New Roman"/>
          <w:b w:val="false"/>
          <w:i w:val="false"/>
          <w:color w:val="000000"/>
          <w:sz w:val="28"/>
        </w:rPr>
        <w:t xml:space="preserve"> для </w:t>
      </w:r>
      <w:r>
        <w:rPr>
          <w:rFonts w:ascii="Times New Roman" w:hAnsi="Times New Roman"/>
          <w:b w:val="false"/>
          <w:i w:val="false"/>
          <w:color w:val="000000"/>
          <w:sz w:val="28"/>
        </w:rPr>
        <w:t>основного общего образования</w:t>
      </w:r>
      <w:r>
        <w:rPr>
          <w:rFonts w:ascii="Times New Roman" w:hAnsi="Times New Roman"/>
          <w:b w:val="false"/>
          <w:i w:val="false"/>
          <w:color w:val="000000"/>
          <w:sz w:val="28"/>
        </w:rPr>
        <w:t xml:space="preserve"> предусмотрено развитие речевых умений и </w:t>
      </w:r>
      <w:r>
        <w:rPr>
          <w:rFonts w:ascii="Times New Roman" w:hAnsi="Times New Roman"/>
          <w:b w:val="false"/>
          <w:i w:val="false"/>
          <w:color w:val="000000"/>
          <w:sz w:val="28"/>
        </w:rPr>
        <w:t>языковых навыков</w:t>
      </w:r>
      <w:r>
        <w:rPr>
          <w:rFonts w:ascii="Times New Roman" w:hAnsi="Times New Roman"/>
          <w:b w:val="false"/>
          <w:i w:val="false"/>
          <w:color w:val="000000"/>
          <w:sz w:val="28"/>
        </w:rPr>
        <w:t>, представленны</w:t>
      </w:r>
      <w:r>
        <w:rPr>
          <w:rFonts w:ascii="Times New Roman" w:hAnsi="Times New Roman"/>
          <w:b w:val="false"/>
          <w:i w:val="false"/>
          <w:color w:val="000000"/>
          <w:sz w:val="28"/>
        </w:rPr>
        <w:t>х</w:t>
      </w:r>
      <w:r>
        <w:rPr>
          <w:rFonts w:ascii="Times New Roman" w:hAnsi="Times New Roman"/>
          <w:b w:val="false"/>
          <w:i w:val="false"/>
          <w:color w:val="000000"/>
          <w:sz w:val="28"/>
        </w:rPr>
        <w:t xml:space="preserve"> в </w:t>
      </w:r>
      <w:r>
        <w:rPr>
          <w:rFonts w:ascii="Times New Roman" w:hAnsi="Times New Roman"/>
          <w:b w:val="false"/>
          <w:i w:val="false"/>
          <w:color w:val="000000"/>
          <w:sz w:val="28"/>
        </w:rPr>
        <w:t>федеральной</w:t>
      </w:r>
      <w:r>
        <w:rPr>
          <w:rFonts w:ascii="Times New Roman" w:hAnsi="Times New Roman"/>
          <w:b w:val="false"/>
          <w:i w:val="false"/>
          <w:color w:val="000000"/>
          <w:sz w:val="28"/>
        </w:rPr>
        <w:t xml:space="preserve"> рабоч</w:t>
      </w:r>
      <w:r>
        <w:rPr>
          <w:rFonts w:ascii="Times New Roman" w:hAnsi="Times New Roman"/>
          <w:b w:val="false"/>
          <w:i w:val="false"/>
          <w:color w:val="000000"/>
          <w:sz w:val="28"/>
        </w:rPr>
        <w:t>ей</w:t>
      </w:r>
      <w:r>
        <w:rPr>
          <w:rFonts w:ascii="Times New Roman" w:hAnsi="Times New Roman"/>
          <w:b w:val="false"/>
          <w:i w:val="false"/>
          <w:color w:val="000000"/>
          <w:sz w:val="28"/>
        </w:rPr>
        <w:t xml:space="preserve"> программ</w:t>
      </w:r>
      <w:r>
        <w:rPr>
          <w:rFonts w:ascii="Times New Roman" w:hAnsi="Times New Roman"/>
          <w:b w:val="false"/>
          <w:i w:val="false"/>
          <w:color w:val="000000"/>
          <w:sz w:val="28"/>
        </w:rPr>
        <w:t>е по иностранному (английскому) языку</w:t>
      </w:r>
      <w:r>
        <w:rPr>
          <w:rFonts w:ascii="Times New Roman" w:hAnsi="Times New Roman"/>
          <w:b w:val="false"/>
          <w:i w:val="false"/>
          <w:color w:val="000000"/>
          <w:sz w:val="28"/>
        </w:rPr>
        <w:t xml:space="preserve"> начального общего образования, что обеспечивает преемственность между </w:t>
      </w:r>
      <w:r>
        <w:rPr>
          <w:rFonts w:ascii="Times New Roman" w:hAnsi="Times New Roman"/>
          <w:b w:val="false"/>
          <w:i w:val="false"/>
          <w:color w:val="000000"/>
          <w:sz w:val="28"/>
        </w:rPr>
        <w:t>уровнями</w:t>
      </w:r>
      <w:r>
        <w:rPr>
          <w:rFonts w:ascii="Times New Roman" w:hAnsi="Times New Roman"/>
          <w:b w:val="false"/>
          <w:i w:val="false"/>
          <w:color w:val="000000"/>
          <w:sz w:val="28"/>
        </w:rPr>
        <w:t xml:space="preserve"> </w:t>
      </w:r>
      <w:r>
        <w:rPr>
          <w:rFonts w:ascii="Times New Roman" w:hAnsi="Times New Roman"/>
          <w:b w:val="false"/>
          <w:i w:val="false"/>
          <w:color w:val="000000"/>
          <w:sz w:val="28"/>
        </w:rPr>
        <w:t>общего</w:t>
      </w:r>
      <w:r>
        <w:rPr>
          <w:rFonts w:ascii="Times New Roman" w:hAnsi="Times New Roman"/>
          <w:b w:val="false"/>
          <w:i w:val="false"/>
          <w:color w:val="000000"/>
          <w:sz w:val="28"/>
        </w:rPr>
        <w:t xml:space="preserve"> образования.</w:t>
      </w:r>
    </w:p>
    <w:p>
      <w:pPr>
        <w:spacing w:before="0" w:after="0" w:line="264"/>
        <w:ind w:firstLine="600"/>
        <w:jc w:val="both"/>
      </w:pPr>
      <w:r>
        <w:rPr>
          <w:rFonts w:ascii="Times New Roman" w:hAnsi="Times New Roman"/>
          <w:b w:val="false"/>
          <w:i w:val="false"/>
          <w:color w:val="000000"/>
          <w:sz w:val="28"/>
        </w:rPr>
        <w:t xml:space="preserve">Изучение иностранного </w:t>
      </w:r>
      <w:r>
        <w:rPr>
          <w:rFonts w:ascii="Times New Roman" w:hAnsi="Times New Roman"/>
          <w:b w:val="false"/>
          <w:i w:val="false"/>
          <w:color w:val="000000"/>
          <w:sz w:val="28"/>
        </w:rPr>
        <w:t xml:space="preserve">(английского) </w:t>
      </w:r>
      <w:r>
        <w:rPr>
          <w:rFonts w:ascii="Times New Roman" w:hAnsi="Times New Roman"/>
          <w:b w:val="false"/>
          <w:i w:val="false"/>
          <w:color w:val="000000"/>
          <w:sz w:val="28"/>
        </w:rPr>
        <w:t xml:space="preserve">языка направлено на формирование коммуникативной культуры обучающихся, осознание роли </w:t>
      </w:r>
      <w:r>
        <w:rPr>
          <w:rFonts w:ascii="Times New Roman" w:hAnsi="Times New Roman"/>
          <w:b w:val="false"/>
          <w:i w:val="false"/>
          <w:color w:val="000000"/>
          <w:sz w:val="28"/>
        </w:rPr>
        <w:t xml:space="preserve">иностранного </w:t>
      </w:r>
      <w:r>
        <w:rPr>
          <w:rFonts w:ascii="Times New Roman" w:hAnsi="Times New Roman"/>
          <w:b w:val="false"/>
          <w:i w:val="false"/>
          <w:color w:val="000000"/>
          <w:sz w:val="28"/>
        </w:rPr>
        <w:t>язык</w:t>
      </w:r>
      <w:r>
        <w:rPr>
          <w:rFonts w:ascii="Times New Roman" w:hAnsi="Times New Roman"/>
          <w:b w:val="false"/>
          <w:i w:val="false"/>
          <w:color w:val="000000"/>
          <w:sz w:val="28"/>
        </w:rPr>
        <w:t>а</w:t>
      </w:r>
      <w:r>
        <w:rPr>
          <w:rFonts w:ascii="Times New Roman" w:hAnsi="Times New Roman"/>
          <w:b w:val="false"/>
          <w:i w:val="false"/>
          <w:color w:val="000000"/>
          <w:sz w:val="28"/>
        </w:rPr>
        <w:t xml:space="preserve"> как инструмента межличностного и межкультурного взаимодействия, способствует общему речевому развитию</w:t>
      </w:r>
      <w:r>
        <w:rPr>
          <w:rFonts w:ascii="Times New Roman" w:hAnsi="Times New Roman"/>
          <w:b w:val="false"/>
          <w:i w:val="false"/>
          <w:color w:val="000000"/>
          <w:sz w:val="28"/>
        </w:rPr>
        <w:t xml:space="preserve"> обучающихся</w:t>
      </w:r>
      <w:r>
        <w:rPr>
          <w:rFonts w:ascii="Times New Roman" w:hAnsi="Times New Roman"/>
          <w:b w:val="false"/>
          <w:i w:val="false"/>
          <w:color w:val="000000"/>
          <w:sz w:val="28"/>
        </w:rPr>
        <w:t xml:space="preserve">, воспитанию гражданской идентичности, расширению кругозора, воспитанию чувств и эмоций. </w:t>
      </w:r>
    </w:p>
    <w:p>
      <w:pPr>
        <w:spacing w:before="0" w:after="0" w:line="264"/>
        <w:ind w:firstLine="600"/>
        <w:jc w:val="both"/>
      </w:pPr>
      <w:r>
        <w:rPr>
          <w:rFonts w:ascii="Times New Roman" w:hAnsi="Times New Roman"/>
          <w:b w:val="false"/>
          <w:i w:val="false"/>
          <w:color w:val="000000"/>
          <w:sz w:val="28"/>
        </w:rPr>
        <w:t xml:space="preserve">Построение программы </w:t>
      </w:r>
      <w:r>
        <w:rPr>
          <w:rFonts w:ascii="Times New Roman" w:hAnsi="Times New Roman"/>
          <w:b w:val="false"/>
          <w:i w:val="false"/>
          <w:color w:val="000000"/>
          <w:sz w:val="28"/>
        </w:rPr>
        <w:t>по иностранному (английскому) языку</w:t>
      </w:r>
      <w:r>
        <w:rPr>
          <w:rFonts w:ascii="Times New Roman" w:hAnsi="Times New Roman"/>
          <w:b w:val="false"/>
          <w:i w:val="false"/>
          <w:color w:val="000000"/>
          <w:sz w:val="28"/>
        </w:rPr>
        <w:t xml:space="preserve"> имеет нелинейный характер и основано на концентрическом принципе. В каждом классе даются новые элементы содержания и </w:t>
      </w:r>
      <w:r>
        <w:rPr>
          <w:rFonts w:ascii="Times New Roman" w:hAnsi="Times New Roman"/>
          <w:b w:val="false"/>
          <w:i w:val="false"/>
          <w:color w:val="000000"/>
          <w:sz w:val="28"/>
        </w:rPr>
        <w:t xml:space="preserve">определяются </w:t>
      </w:r>
      <w:r>
        <w:rPr>
          <w:rFonts w:ascii="Times New Roman" w:hAnsi="Times New Roman"/>
          <w:b w:val="false"/>
          <w:i w:val="false"/>
          <w:color w:val="000000"/>
          <w:sz w:val="28"/>
        </w:rPr>
        <w:t>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pPr>
        <w:spacing w:before="0" w:after="0" w:line="264"/>
        <w:ind w:firstLine="600"/>
        <w:jc w:val="both"/>
      </w:pPr>
      <w:r>
        <w:rPr>
          <w:rFonts w:ascii="Times New Roman" w:hAnsi="Times New Roman"/>
          <w:b w:val="false"/>
          <w:i w:val="false"/>
          <w:color w:val="000000"/>
          <w:sz w:val="28"/>
        </w:rPr>
        <w:t>В</w:t>
      </w:r>
      <w:r>
        <w:rPr>
          <w:rFonts w:ascii="Times New Roman" w:hAnsi="Times New Roman"/>
          <w:b w:val="false"/>
          <w:i w:val="false"/>
          <w:color w:val="000000"/>
          <w:sz w:val="28"/>
        </w:rPr>
        <w:t xml:space="preserve">озрастание значимости владения иностранными языками приводит к переосмыслению целей и содержания обучения </w:t>
      </w:r>
      <w:r>
        <w:rPr>
          <w:rFonts w:ascii="Times New Roman" w:hAnsi="Times New Roman"/>
          <w:b w:val="false"/>
          <w:i w:val="false"/>
          <w:color w:val="000000"/>
          <w:sz w:val="28"/>
        </w:rPr>
        <w:t>иностранному (английскому) языку</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Ц</w:t>
      </w:r>
      <w:r>
        <w:rPr>
          <w:rFonts w:ascii="Times New Roman" w:hAnsi="Times New Roman"/>
          <w:b w:val="false"/>
          <w:i w:val="false"/>
          <w:color w:val="000000"/>
          <w:sz w:val="28"/>
        </w:rPr>
        <w:t>ели иноязычного образования формулируются на ценностном, когнитивном и прагматическом уровнях и</w:t>
      </w:r>
      <w:r>
        <w:rPr>
          <w:rFonts w:ascii="Times New Roman" w:hAnsi="Times New Roman"/>
          <w:b w:val="false"/>
          <w:i w:val="false"/>
          <w:color w:val="000000"/>
          <w:sz w:val="28"/>
        </w:rPr>
        <w:t xml:space="preserve"> </w:t>
      </w:r>
      <w:r>
        <w:rPr>
          <w:rFonts w:ascii="Times New Roman" w:hAnsi="Times New Roman"/>
          <w:b w:val="false"/>
          <w:i w:val="false"/>
          <w:color w:val="000000"/>
          <w:sz w:val="28"/>
        </w:rPr>
        <w:t xml:space="preserve">воплощаются в личностных, метапредметных и предметных результатах обучения. </w:t>
      </w:r>
      <w:r>
        <w:rPr>
          <w:rFonts w:ascii="Times New Roman" w:hAnsi="Times New Roman"/>
          <w:b w:val="false"/>
          <w:i w:val="false"/>
          <w:color w:val="000000"/>
          <w:sz w:val="28"/>
        </w:rPr>
        <w:t>И</w:t>
      </w:r>
      <w:r>
        <w:rPr>
          <w:rFonts w:ascii="Times New Roman" w:hAnsi="Times New Roman"/>
          <w:b w:val="false"/>
          <w:i w:val="false"/>
          <w:color w:val="000000"/>
          <w:sz w:val="28"/>
        </w:rPr>
        <w:t xml:space="preserve">ностранные языки </w:t>
      </w:r>
      <w:r>
        <w:rPr>
          <w:rFonts w:ascii="Times New Roman" w:hAnsi="Times New Roman"/>
          <w:b w:val="false"/>
          <w:i w:val="false"/>
          <w:color w:val="000000"/>
          <w:sz w:val="28"/>
        </w:rPr>
        <w:t xml:space="preserve">являются </w:t>
      </w:r>
      <w:r>
        <w:rPr>
          <w:rFonts w:ascii="Times New Roman" w:hAnsi="Times New Roman"/>
          <w:b w:val="false"/>
          <w:i w:val="false"/>
          <w:color w:val="000000"/>
          <w:sz w:val="28"/>
        </w:rPr>
        <w:t>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Ц</w:t>
      </w:r>
      <w:r>
        <w:rPr>
          <w:rFonts w:ascii="Times New Roman" w:hAnsi="Times New Roman"/>
          <w:b w:val="false"/>
          <w:i w:val="false"/>
          <w:color w:val="000000"/>
          <w:sz w:val="28"/>
        </w:rPr>
        <w:t xml:space="preserve">елью иноязычного образования </w:t>
      </w:r>
      <w:r>
        <w:rPr>
          <w:rFonts w:ascii="Times New Roman" w:hAnsi="Times New Roman"/>
          <w:b w:val="false"/>
          <w:i w:val="false"/>
          <w:color w:val="000000"/>
          <w:sz w:val="28"/>
        </w:rPr>
        <w:t xml:space="preserve">является </w:t>
      </w:r>
      <w:r>
        <w:rPr>
          <w:rFonts w:ascii="Times New Roman" w:hAnsi="Times New Roman"/>
          <w:b w:val="false"/>
          <w:i w:val="false"/>
          <w:color w:val="000000"/>
          <w:sz w:val="28"/>
        </w:rPr>
        <w:t>формирование коммуникативной компетенции обучающихся в единстве таких её составляющих, как</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речевая компетенция – развитие коммуникативных умений в четырёх основных видах речевой деятельности (говорении, аудировании, чтении, письме);</w:t>
      </w:r>
    </w:p>
    <w:p>
      <w:pPr>
        <w:spacing w:before="0" w:after="0" w:line="264"/>
        <w:ind w:firstLine="600"/>
        <w:jc w:val="both"/>
      </w:pPr>
      <w:r>
        <w:rPr>
          <w:rFonts w:ascii="Times New Roman" w:hAnsi="Times New Roman"/>
          <w:b w:val="false"/>
          <w:i w:val="false"/>
          <w:color w:val="000000"/>
          <w:sz w:val="28"/>
        </w:rPr>
        <w:t>языковая компетенция – овладение новыми языковыми средствами (фонетическими, орфографическими, лексическими, грамматическими) в соответствии c отобранными темами общения; освоение знаний о языковых явлениях изучаемого языка, разных способах выражения мысли в родном и иностранном языках;</w:t>
      </w:r>
    </w:p>
    <w:p>
      <w:pPr>
        <w:spacing w:before="0" w:after="0" w:line="264"/>
        <w:ind w:firstLine="600"/>
        <w:jc w:val="both"/>
      </w:pPr>
      <w:r>
        <w:rPr>
          <w:rFonts w:ascii="Times New Roman" w:hAnsi="Times New Roman"/>
          <w:b w:val="false"/>
          <w:i w:val="false"/>
          <w:color w:val="000000"/>
          <w:sz w:val="28"/>
        </w:rPr>
        <w:t>социокультурная (межкультурная</w:t>
      </w:r>
      <w:r>
        <w:rPr>
          <w:rFonts w:ascii="Times New Roman" w:hAnsi="Times New Roman"/>
          <w:b w:val="false"/>
          <w:i w:val="false"/>
          <w:color w:val="000000"/>
          <w:sz w:val="28"/>
        </w:rPr>
        <w:t>)</w:t>
      </w:r>
      <w:r>
        <w:rPr>
          <w:rFonts w:ascii="Times New Roman" w:hAnsi="Times New Roman"/>
          <w:b w:val="false"/>
          <w:i w:val="false"/>
          <w:color w:val="000000"/>
          <w:sz w:val="28"/>
        </w:rPr>
        <w:t xml:space="preserve"> компетенция – приобщение к культуре, традициям</w:t>
      </w:r>
      <w:r>
        <w:rPr>
          <w:rFonts w:ascii="Times New Roman" w:hAnsi="Times New Roman"/>
          <w:b w:val="false"/>
          <w:i w:val="false"/>
          <w:color w:val="000000"/>
          <w:sz w:val="28"/>
        </w:rPr>
        <w:t xml:space="preserve"> </w:t>
      </w:r>
      <w:r>
        <w:rPr>
          <w:rFonts w:ascii="Times New Roman" w:hAnsi="Times New Roman"/>
          <w:b w:val="false"/>
          <w:i w:val="false"/>
          <w:color w:val="000000"/>
          <w:sz w:val="28"/>
        </w:rPr>
        <w:t xml:space="preserve">стран (страны) изучаемого языка в рамках тем и ситуаций общения, отвечающих опыту, интересам, психологическим особенностям </w:t>
      </w:r>
      <w:r>
        <w:rPr>
          <w:rFonts w:ascii="Times New Roman" w:hAnsi="Times New Roman"/>
          <w:b w:val="false"/>
          <w:i w:val="false"/>
          <w:color w:val="000000"/>
          <w:sz w:val="28"/>
        </w:rPr>
        <w:t>об</w:t>
      </w:r>
      <w:r>
        <w:rPr>
          <w:rFonts w:ascii="Times New Roman" w:hAnsi="Times New Roman"/>
          <w:b w:val="false"/>
          <w:i w:val="false"/>
          <w:color w:val="000000"/>
          <w:sz w:val="28"/>
        </w:rPr>
        <w:t>уча</w:t>
      </w:r>
      <w:r>
        <w:rPr>
          <w:rFonts w:ascii="Times New Roman" w:hAnsi="Times New Roman"/>
          <w:b w:val="false"/>
          <w:i w:val="false"/>
          <w:color w:val="000000"/>
          <w:sz w:val="28"/>
        </w:rPr>
        <w:t>ю</w:t>
      </w:r>
      <w:r>
        <w:rPr>
          <w:rFonts w:ascii="Times New Roman" w:hAnsi="Times New Roman"/>
          <w:b w:val="false"/>
          <w:i w:val="false"/>
          <w:color w:val="000000"/>
          <w:sz w:val="28"/>
        </w:rPr>
        <w:t xml:space="preserve">щихся </w:t>
      </w:r>
      <w:r>
        <w:rPr>
          <w:rFonts w:ascii="Times New Roman" w:hAnsi="Times New Roman"/>
          <w:b w:val="false"/>
          <w:i w:val="false"/>
          <w:color w:val="000000"/>
          <w:sz w:val="28"/>
        </w:rPr>
        <w:t>5–9 классов на разных этапах (5–7 и 8–9 классы)</w:t>
      </w:r>
      <w:r>
        <w:rPr>
          <w:rFonts w:ascii="Times New Roman" w:hAnsi="Times New Roman"/>
          <w:b w:val="false"/>
          <w:i w:val="false"/>
          <w:color w:val="000000"/>
          <w:sz w:val="28"/>
        </w:rPr>
        <w:t>, формирование умения представлять свою страну, её культуру в условиях межкультурного общения;</w:t>
      </w:r>
    </w:p>
    <w:p>
      <w:pPr>
        <w:spacing w:before="0" w:after="0" w:line="264"/>
        <w:ind w:firstLine="600"/>
        <w:jc w:val="both"/>
      </w:pPr>
      <w:r>
        <w:rPr>
          <w:rFonts w:ascii="Times New Roman" w:hAnsi="Times New Roman"/>
          <w:b w:val="false"/>
          <w:i w:val="false"/>
          <w:color w:val="000000"/>
          <w:sz w:val="28"/>
        </w:rPr>
        <w:t>свою страну, её культуру в условиях межкультурного общения;</w:t>
      </w:r>
    </w:p>
    <w:p>
      <w:pPr>
        <w:spacing w:before="0" w:after="0" w:line="264"/>
        <w:ind w:firstLine="600"/>
        <w:jc w:val="both"/>
      </w:pPr>
      <w:r>
        <w:rPr>
          <w:rFonts w:ascii="Times New Roman" w:hAnsi="Times New Roman"/>
          <w:b w:val="false"/>
          <w:i w:val="false"/>
          <w:color w:val="000000"/>
          <w:sz w:val="28"/>
        </w:rPr>
        <w:t>компенсаторная компетенция – развитие умений выходить из положения в условиях дефицита языковых средств при получении и передаче инф</w:t>
      </w:r>
      <w:r>
        <w:rPr>
          <w:rFonts w:ascii="Times New Roman" w:hAnsi="Times New Roman"/>
          <w:b w:val="false"/>
          <w:i w:val="false"/>
          <w:color w:val="000000"/>
          <w:sz w:val="28"/>
        </w:rPr>
        <w:t>ормации.</w:t>
      </w:r>
    </w:p>
    <w:p>
      <w:pPr>
        <w:spacing w:before="0" w:after="0" w:line="264"/>
        <w:ind w:firstLine="600"/>
        <w:jc w:val="both"/>
      </w:pPr>
      <w:r>
        <w:rPr>
          <w:rFonts w:ascii="Times New Roman" w:hAnsi="Times New Roman"/>
          <w:b w:val="false"/>
          <w:i w:val="false"/>
          <w:color w:val="000000"/>
          <w:sz w:val="28"/>
        </w:rPr>
        <w:t xml:space="preserve">Наряду с иноязычной коммуникативной компетенцией средствами иностранного </w:t>
      </w:r>
      <w:r>
        <w:rPr>
          <w:rFonts w:ascii="Times New Roman" w:hAnsi="Times New Roman"/>
          <w:b w:val="false"/>
          <w:i w:val="false"/>
          <w:color w:val="000000"/>
          <w:sz w:val="28"/>
        </w:rPr>
        <w:t xml:space="preserve">(английского) </w:t>
      </w:r>
      <w:r>
        <w:rPr>
          <w:rFonts w:ascii="Times New Roman" w:hAnsi="Times New Roman"/>
          <w:b w:val="false"/>
          <w:i w:val="false"/>
          <w:color w:val="000000"/>
          <w:sz w:val="28"/>
        </w:rPr>
        <w:t>языка формируются компетенции</w:t>
      </w:r>
      <w:r>
        <w:rPr>
          <w:rFonts w:ascii="Times New Roman" w:hAnsi="Times New Roman"/>
          <w:b w:val="false"/>
          <w:i w:val="false"/>
          <w:color w:val="000000"/>
          <w:sz w:val="28"/>
        </w:rPr>
        <w:t>:</w:t>
      </w:r>
      <w:r>
        <w:rPr>
          <w:rFonts w:ascii="Times New Roman" w:hAnsi="Times New Roman"/>
          <w:b w:val="false"/>
          <w:i w:val="false"/>
          <w:color w:val="000000"/>
          <w:sz w:val="28"/>
        </w:rPr>
        <w:t xml:space="preserve"> образовательн</w:t>
      </w:r>
      <w:r>
        <w:rPr>
          <w:rFonts w:ascii="Times New Roman" w:hAnsi="Times New Roman"/>
          <w:b w:val="false"/>
          <w:i w:val="false"/>
          <w:color w:val="000000"/>
          <w:sz w:val="28"/>
        </w:rPr>
        <w:t>ая</w:t>
      </w:r>
      <w:r>
        <w:rPr>
          <w:rFonts w:ascii="Times New Roman" w:hAnsi="Times New Roman"/>
          <w:b w:val="false"/>
          <w:i w:val="false"/>
          <w:color w:val="000000"/>
          <w:sz w:val="28"/>
        </w:rPr>
        <w:t>, ценностно-ориентационн</w:t>
      </w:r>
      <w:r>
        <w:rPr>
          <w:rFonts w:ascii="Times New Roman" w:hAnsi="Times New Roman"/>
          <w:b w:val="false"/>
          <w:i w:val="false"/>
          <w:color w:val="000000"/>
          <w:sz w:val="28"/>
        </w:rPr>
        <w:t>ая</w:t>
      </w:r>
      <w:r>
        <w:rPr>
          <w:rFonts w:ascii="Times New Roman" w:hAnsi="Times New Roman"/>
          <w:b w:val="false"/>
          <w:i w:val="false"/>
          <w:color w:val="000000"/>
          <w:sz w:val="28"/>
        </w:rPr>
        <w:t>, общекультурн</w:t>
      </w:r>
      <w:r>
        <w:rPr>
          <w:rFonts w:ascii="Times New Roman" w:hAnsi="Times New Roman"/>
          <w:b w:val="false"/>
          <w:i w:val="false"/>
          <w:color w:val="000000"/>
          <w:sz w:val="28"/>
        </w:rPr>
        <w:t>ая</w:t>
      </w:r>
      <w:r>
        <w:rPr>
          <w:rFonts w:ascii="Times New Roman" w:hAnsi="Times New Roman"/>
          <w:b w:val="false"/>
          <w:i w:val="false"/>
          <w:color w:val="000000"/>
          <w:sz w:val="28"/>
        </w:rPr>
        <w:t>, учебно-познавательн</w:t>
      </w:r>
      <w:r>
        <w:rPr>
          <w:rFonts w:ascii="Times New Roman" w:hAnsi="Times New Roman"/>
          <w:b w:val="false"/>
          <w:i w:val="false"/>
          <w:color w:val="000000"/>
          <w:sz w:val="28"/>
        </w:rPr>
        <w:t>ая</w:t>
      </w:r>
      <w:r>
        <w:rPr>
          <w:rFonts w:ascii="Times New Roman" w:hAnsi="Times New Roman"/>
          <w:b w:val="false"/>
          <w:i w:val="false"/>
          <w:color w:val="000000"/>
          <w:sz w:val="28"/>
        </w:rPr>
        <w:t>, информационн</w:t>
      </w:r>
      <w:r>
        <w:rPr>
          <w:rFonts w:ascii="Times New Roman" w:hAnsi="Times New Roman"/>
          <w:b w:val="false"/>
          <w:i w:val="false"/>
          <w:color w:val="000000"/>
          <w:sz w:val="28"/>
        </w:rPr>
        <w:t>ая</w:t>
      </w:r>
      <w:r>
        <w:rPr>
          <w:rFonts w:ascii="Times New Roman" w:hAnsi="Times New Roman"/>
          <w:b w:val="false"/>
          <w:i w:val="false"/>
          <w:color w:val="000000"/>
          <w:sz w:val="28"/>
        </w:rPr>
        <w:t>, социально-трудов</w:t>
      </w:r>
      <w:r>
        <w:rPr>
          <w:rFonts w:ascii="Times New Roman" w:hAnsi="Times New Roman"/>
          <w:b w:val="false"/>
          <w:i w:val="false"/>
          <w:color w:val="000000"/>
          <w:sz w:val="28"/>
        </w:rPr>
        <w:t>ая</w:t>
      </w:r>
      <w:r>
        <w:rPr>
          <w:rFonts w:ascii="Times New Roman" w:hAnsi="Times New Roman"/>
          <w:b w:val="false"/>
          <w:i w:val="false"/>
          <w:color w:val="000000"/>
          <w:sz w:val="28"/>
        </w:rPr>
        <w:t xml:space="preserve"> и компетенци</w:t>
      </w:r>
      <w:r>
        <w:rPr>
          <w:rFonts w:ascii="Times New Roman" w:hAnsi="Times New Roman"/>
          <w:b w:val="false"/>
          <w:i w:val="false"/>
          <w:color w:val="000000"/>
          <w:sz w:val="28"/>
        </w:rPr>
        <w:t>я</w:t>
      </w:r>
      <w:r>
        <w:rPr>
          <w:rFonts w:ascii="Times New Roman" w:hAnsi="Times New Roman"/>
          <w:b w:val="false"/>
          <w:i w:val="false"/>
          <w:color w:val="000000"/>
          <w:sz w:val="28"/>
        </w:rPr>
        <w:t xml:space="preserve"> личностного самосовершенствования.</w:t>
      </w:r>
    </w:p>
    <w:p>
      <w:pPr>
        <w:spacing w:before="0" w:after="0" w:line="264"/>
        <w:ind w:firstLine="600"/>
        <w:jc w:val="both"/>
      </w:pPr>
      <w:r>
        <w:rPr>
          <w:rFonts w:ascii="Times New Roman" w:hAnsi="Times New Roman"/>
          <w:b w:val="false"/>
          <w:i w:val="false"/>
          <w:color w:val="000000"/>
          <w:sz w:val="28"/>
        </w:rPr>
        <w:t>О</w:t>
      </w:r>
      <w:r>
        <w:rPr>
          <w:rFonts w:ascii="Times New Roman" w:hAnsi="Times New Roman"/>
          <w:b w:val="false"/>
          <w:i w:val="false"/>
          <w:color w:val="000000"/>
          <w:sz w:val="28"/>
        </w:rPr>
        <w:t>сновными подходами к обучению иностранн</w:t>
      </w:r>
      <w:r>
        <w:rPr>
          <w:rFonts w:ascii="Times New Roman" w:hAnsi="Times New Roman"/>
          <w:b w:val="false"/>
          <w:i w:val="false"/>
          <w:color w:val="000000"/>
          <w:sz w:val="28"/>
        </w:rPr>
        <w:t>ому</w:t>
      </w:r>
      <w:r>
        <w:rPr>
          <w:rFonts w:ascii="Times New Roman" w:hAnsi="Times New Roman"/>
          <w:b w:val="false"/>
          <w:i w:val="false"/>
          <w:color w:val="000000"/>
          <w:sz w:val="28"/>
        </w:rPr>
        <w:t xml:space="preserve"> </w:t>
      </w:r>
      <w:r>
        <w:rPr>
          <w:rFonts w:ascii="Times New Roman" w:hAnsi="Times New Roman"/>
          <w:b w:val="false"/>
          <w:i w:val="false"/>
          <w:color w:val="000000"/>
          <w:sz w:val="28"/>
        </w:rPr>
        <w:t xml:space="preserve">(английскому) </w:t>
      </w:r>
      <w:r>
        <w:rPr>
          <w:rFonts w:ascii="Times New Roman" w:hAnsi="Times New Roman"/>
          <w:b w:val="false"/>
          <w:i w:val="false"/>
          <w:color w:val="000000"/>
          <w:sz w:val="28"/>
        </w:rPr>
        <w:t>язык</w:t>
      </w:r>
      <w:r>
        <w:rPr>
          <w:rFonts w:ascii="Times New Roman" w:hAnsi="Times New Roman"/>
          <w:b w:val="false"/>
          <w:i w:val="false"/>
          <w:color w:val="000000"/>
          <w:sz w:val="28"/>
        </w:rPr>
        <w:t xml:space="preserve">у </w:t>
      </w:r>
      <w:r>
        <w:rPr>
          <w:rFonts w:ascii="Times New Roman" w:hAnsi="Times New Roman"/>
          <w:b w:val="false"/>
          <w:i w:val="false"/>
          <w:color w:val="000000"/>
          <w:sz w:val="28"/>
        </w:rPr>
        <w:t>признаются компетентностный, системно-деятельностный, межкультурный и коммуникативно-когнитивный</w:t>
      </w:r>
      <w:r>
        <w:rPr>
          <w:rFonts w:ascii="Times New Roman" w:hAnsi="Times New Roman"/>
          <w:b w:val="false"/>
          <w:i w:val="false"/>
          <w:color w:val="000000"/>
          <w:sz w:val="28"/>
        </w:rPr>
        <w:t>,</w:t>
      </w:r>
      <w:r>
        <w:rPr>
          <w:rFonts w:ascii="Times New Roman" w:hAnsi="Times New Roman"/>
          <w:b w:val="false"/>
          <w:i w:val="false"/>
          <w:color w:val="000000"/>
          <w:sz w:val="28"/>
        </w:rPr>
        <w:t xml:space="preserve"> </w:t>
      </w:r>
      <w:r>
        <w:rPr>
          <w:rFonts w:ascii="Times New Roman" w:hAnsi="Times New Roman"/>
          <w:b w:val="false"/>
          <w:i w:val="false"/>
          <w:color w:val="000000"/>
          <w:sz w:val="28"/>
        </w:rPr>
        <w:t xml:space="preserve">что </w:t>
      </w:r>
      <w:r>
        <w:rPr>
          <w:rFonts w:ascii="Times New Roman" w:hAnsi="Times New Roman"/>
          <w:b w:val="false"/>
          <w:i w:val="false"/>
          <w:color w:val="000000"/>
          <w:sz w:val="28"/>
        </w:rPr>
        <w:t xml:space="preserve">предполагает возможность реализовать поставленные цели, добиться достижения планируемых результатов в рамках содержания, отобранного для </w:t>
      </w:r>
      <w:r>
        <w:rPr>
          <w:rFonts w:ascii="Times New Roman" w:hAnsi="Times New Roman"/>
          <w:b w:val="false"/>
          <w:i w:val="false"/>
          <w:color w:val="000000"/>
          <w:sz w:val="28"/>
        </w:rPr>
        <w:t>основного общего образования</w:t>
      </w:r>
      <w:r>
        <w:rPr>
          <w:rFonts w:ascii="Times New Roman" w:hAnsi="Times New Roman"/>
          <w:b w:val="false"/>
          <w:i w:val="false"/>
          <w:color w:val="000000"/>
          <w:sz w:val="28"/>
        </w:rPr>
        <w:t>, использования новых педагогических технологий (дифференциация, индивидуализация, проектная деятельность и други</w:t>
      </w:r>
      <w:r>
        <w:rPr>
          <w:rFonts w:ascii="Times New Roman" w:hAnsi="Times New Roman"/>
          <w:b w:val="false"/>
          <w:i w:val="false"/>
          <w:color w:val="000000"/>
          <w:sz w:val="28"/>
        </w:rPr>
        <w:t>е</w:t>
      </w:r>
      <w:r>
        <w:rPr>
          <w:rFonts w:ascii="Times New Roman" w:hAnsi="Times New Roman"/>
          <w:b w:val="false"/>
          <w:i w:val="false"/>
          <w:color w:val="000000"/>
          <w:sz w:val="28"/>
        </w:rPr>
        <w:t>) и использования современных средств обучения.</w:t>
      </w:r>
    </w:p>
    <w:p>
      <w:pPr>
        <w:spacing w:before="0" w:after="0" w:line="264"/>
        <w:ind w:firstLine="600"/>
        <w:jc w:val="both"/>
      </w:pPr>
      <w:bookmarkStart w:name="6aa83e48-2cda-48be-be58-b7f32ebffe8c" w:id="7"/>
      <w:r>
        <w:rPr>
          <w:rFonts w:ascii="Times New Roman" w:hAnsi="Times New Roman"/>
          <w:b w:val="false"/>
          <w:i w:val="false"/>
          <w:color w:val="000000"/>
          <w:sz w:val="28"/>
        </w:rPr>
        <w:t>Общее число часов, рекомендованных для изучения иностранного (английского) языка – 510 часов: в 5 классе – 102 час (3 часа в неделю), в 6 классе – 102 часа (3 часа в неделю), в 7 классе – 102 часа (3 часа в неделю), в 8 классе –102 часа (3 часа в неделю), в 9 классе – 102 часа (3 часа в неделю).</w:t>
      </w:r>
      <w:bookmarkEnd w:id="7"/>
    </w:p>
    <w:bookmarkStart w:name="block-62153289" w:id="8"/>
    <w:p>
      <w:pPr>
        <w:sectPr>
          <w:pgSz w:w="11906" w:h="16383" w:orient="portrait"/>
        </w:sectPr>
      </w:pPr>
    </w:p>
    <w:bookmarkEnd w:id="8"/>
    <w:bookmarkEnd w:id="6"/>
    <w:bookmarkStart w:name="block-62153290" w:id="9"/>
    <w:p>
      <w:pPr>
        <w:spacing w:before="0" w:after="0" w:line="264"/>
        <w:ind w:left="120"/>
        <w:jc w:val="both"/>
      </w:pPr>
      <w:r>
        <w:rPr>
          <w:rFonts w:ascii="Times New Roman" w:hAnsi="Times New Roman"/>
          <w:b/>
          <w:i w:val="false"/>
          <w:color w:val="000000"/>
          <w:sz w:val="28"/>
        </w:rPr>
        <w:t>СОДЕРЖАНИЕ ОБУЧЕНИЯ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5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Коммуникативные умения</w:t>
      </w:r>
    </w:p>
    <w:p>
      <w:pPr>
        <w:spacing w:before="0" w:after="0" w:line="264"/>
        <w:ind w:firstLine="600"/>
        <w:jc w:val="both"/>
      </w:pPr>
      <w:r>
        <w:rPr>
          <w:rFonts w:ascii="Times New Roman" w:hAnsi="Times New Roman"/>
          <w:b w:val="false"/>
          <w:i w:val="false"/>
          <w:color w:val="000000"/>
          <w:sz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pPr>
        <w:spacing w:before="0" w:after="0" w:line="264"/>
        <w:ind w:firstLine="600"/>
        <w:jc w:val="both"/>
      </w:pPr>
      <w:r>
        <w:rPr>
          <w:rFonts w:ascii="Times New Roman" w:hAnsi="Times New Roman"/>
          <w:b w:val="false"/>
          <w:i w:val="false"/>
          <w:color w:val="000000"/>
          <w:sz w:val="28"/>
        </w:rPr>
        <w:t>Моя семья. Мои друзья. Семейные праздники: день рождения, Новый год.</w:t>
      </w:r>
    </w:p>
    <w:p>
      <w:pPr>
        <w:spacing w:before="0" w:after="0" w:line="264"/>
        <w:ind w:firstLine="600"/>
        <w:jc w:val="both"/>
      </w:pPr>
      <w:r>
        <w:rPr>
          <w:rFonts w:ascii="Times New Roman" w:hAnsi="Times New Roman"/>
          <w:b w:val="false"/>
          <w:i w:val="false"/>
          <w:color w:val="000000"/>
          <w:sz w:val="28"/>
        </w:rPr>
        <w:t>Внешность и характер человека (литературного персонажа).</w:t>
      </w:r>
    </w:p>
    <w:p>
      <w:pPr>
        <w:spacing w:before="0" w:after="0" w:line="264"/>
        <w:ind w:firstLine="600"/>
        <w:jc w:val="both"/>
      </w:pPr>
      <w:r>
        <w:rPr>
          <w:rFonts w:ascii="Times New Roman" w:hAnsi="Times New Roman"/>
          <w:b w:val="false"/>
          <w:i w:val="false"/>
          <w:color w:val="000000"/>
          <w:sz w:val="28"/>
        </w:rPr>
        <w:t>Досуг и увлечения (хобби) современного подростка (чтение,</w:t>
      </w:r>
      <w:r>
        <w:rPr>
          <w:rFonts w:ascii="Times New Roman" w:hAnsi="Times New Roman"/>
          <w:b w:val="false"/>
          <w:i w:val="false"/>
          <w:color w:val="000000"/>
          <w:sz w:val="28"/>
        </w:rPr>
        <w:t xml:space="preserve"> </w:t>
      </w:r>
      <w:r>
        <w:rPr>
          <w:rFonts w:ascii="Times New Roman" w:hAnsi="Times New Roman"/>
          <w:b w:val="false"/>
          <w:i w:val="false"/>
          <w:color w:val="000000"/>
          <w:sz w:val="28"/>
        </w:rPr>
        <w:t>кино, спорт).</w:t>
      </w:r>
    </w:p>
    <w:p>
      <w:pPr>
        <w:spacing w:before="0" w:after="0" w:line="264"/>
        <w:ind w:firstLine="600"/>
        <w:jc w:val="both"/>
      </w:pPr>
      <w:r>
        <w:rPr>
          <w:rFonts w:ascii="Times New Roman" w:hAnsi="Times New Roman"/>
          <w:b w:val="false"/>
          <w:i w:val="false"/>
          <w:color w:val="000000"/>
          <w:sz w:val="28"/>
        </w:rPr>
        <w:t>Здоровый образ жизни: режим труда и отдыха, здоровое питание.</w:t>
      </w:r>
    </w:p>
    <w:p>
      <w:pPr>
        <w:spacing w:before="0" w:after="0" w:line="264"/>
        <w:ind w:firstLine="600"/>
        <w:jc w:val="both"/>
      </w:pPr>
      <w:r>
        <w:rPr>
          <w:rFonts w:ascii="Times New Roman" w:hAnsi="Times New Roman"/>
          <w:b w:val="false"/>
          <w:i w:val="false"/>
          <w:color w:val="000000"/>
          <w:sz w:val="28"/>
        </w:rPr>
        <w:t>Покупки: одежда, обувь и продукты питания.</w:t>
      </w:r>
    </w:p>
    <w:p>
      <w:pPr>
        <w:spacing w:before="0" w:after="0" w:line="264"/>
        <w:ind w:firstLine="600"/>
        <w:jc w:val="both"/>
      </w:pPr>
      <w:r>
        <w:rPr>
          <w:rFonts w:ascii="Times New Roman" w:hAnsi="Times New Roman"/>
          <w:b w:val="false"/>
          <w:i w:val="false"/>
          <w:color w:val="000000"/>
          <w:sz w:val="28"/>
        </w:rPr>
        <w:t>Школа, школьная жизнь, школьная форма, изучаемые предметы. Переписка с иностранными сверстниками.</w:t>
      </w:r>
    </w:p>
    <w:p>
      <w:pPr>
        <w:spacing w:before="0" w:after="0" w:line="264"/>
        <w:ind w:firstLine="600"/>
        <w:jc w:val="both"/>
      </w:pPr>
      <w:r>
        <w:rPr>
          <w:rFonts w:ascii="Times New Roman" w:hAnsi="Times New Roman"/>
          <w:b w:val="false"/>
          <w:i w:val="false"/>
          <w:color w:val="000000"/>
          <w:sz w:val="28"/>
        </w:rPr>
        <w:t>Каникулы в различное время года. Виды отдыха.</w:t>
      </w:r>
    </w:p>
    <w:p>
      <w:pPr>
        <w:spacing w:before="0" w:after="0" w:line="264"/>
        <w:ind w:firstLine="600"/>
        <w:jc w:val="both"/>
      </w:pPr>
      <w:r>
        <w:rPr>
          <w:rFonts w:ascii="Times New Roman" w:hAnsi="Times New Roman"/>
          <w:b w:val="false"/>
          <w:i w:val="false"/>
          <w:color w:val="000000"/>
          <w:sz w:val="28"/>
        </w:rPr>
        <w:t>Природа: дикие и домашние животные. Погода.</w:t>
      </w:r>
    </w:p>
    <w:p>
      <w:pPr>
        <w:spacing w:before="0" w:after="0" w:line="264"/>
        <w:ind w:firstLine="600"/>
        <w:jc w:val="both"/>
      </w:pPr>
      <w:r>
        <w:rPr>
          <w:rFonts w:ascii="Times New Roman" w:hAnsi="Times New Roman"/>
          <w:b w:val="false"/>
          <w:i w:val="false"/>
          <w:color w:val="000000"/>
          <w:sz w:val="28"/>
        </w:rPr>
        <w:t>Родной город (село). Транспорт.</w:t>
      </w:r>
    </w:p>
    <w:p>
      <w:pPr>
        <w:spacing w:before="0" w:after="0" w:line="264"/>
        <w:ind w:firstLine="600"/>
        <w:jc w:val="both"/>
      </w:pPr>
      <w:r>
        <w:rPr>
          <w:rFonts w:ascii="Times New Roman" w:hAnsi="Times New Roman"/>
          <w:b w:val="false"/>
          <w:i w:val="false"/>
          <w:color w:val="000000"/>
          <w:sz w:val="28"/>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p>
      <w:pPr>
        <w:spacing w:before="0" w:after="0" w:line="264"/>
        <w:ind w:firstLine="600"/>
        <w:jc w:val="both"/>
      </w:pPr>
      <w:r>
        <w:rPr>
          <w:rFonts w:ascii="Times New Roman" w:hAnsi="Times New Roman"/>
          <w:b w:val="false"/>
          <w:i w:val="false"/>
          <w:color w:val="000000"/>
          <w:sz w:val="28"/>
        </w:rPr>
        <w:t>Выдающиеся люди родной страны и страны (стран) изучаемого языка: писатели, поэты.</w:t>
      </w:r>
    </w:p>
    <w:p>
      <w:pPr>
        <w:spacing w:before="0" w:after="0" w:line="264"/>
        <w:ind w:firstLine="600"/>
        <w:jc w:val="both"/>
      </w:pPr>
      <w:r>
        <w:rPr>
          <w:rFonts w:ascii="Times New Roman" w:hAnsi="Times New Roman"/>
          <w:b w:val="false"/>
          <w:i/>
          <w:color w:val="000000"/>
          <w:sz w:val="28"/>
        </w:rPr>
        <w:t>Говорение</w:t>
      </w:r>
    </w:p>
    <w:p>
      <w:pPr>
        <w:spacing w:before="0" w:after="0" w:line="264"/>
        <w:ind w:firstLine="600"/>
        <w:jc w:val="both"/>
      </w:pPr>
      <w:r>
        <w:rPr>
          <w:rFonts w:ascii="Times New Roman" w:hAnsi="Times New Roman"/>
          <w:b w:val="false"/>
          <w:i w:val="false"/>
          <w:color w:val="000000"/>
          <w:sz w:val="28"/>
        </w:rPr>
        <w:t>Развитие коммуникативных умений диалогической речи на базе умений, сформированных на уровне начального общего образования:</w:t>
      </w:r>
    </w:p>
    <w:p>
      <w:pPr>
        <w:spacing w:before="0" w:after="0" w:line="264"/>
        <w:ind w:firstLine="600"/>
        <w:jc w:val="both"/>
      </w:pPr>
      <w:r>
        <w:rPr>
          <w:rFonts w:ascii="Times New Roman" w:hAnsi="Times New Roman"/>
          <w:b w:val="false"/>
          <w:i w:val="false"/>
          <w:color w:val="000000"/>
          <w:sz w:val="28"/>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pPr>
        <w:spacing w:before="0" w:after="0" w:line="264"/>
        <w:ind w:firstLine="600"/>
        <w:jc w:val="both"/>
      </w:pPr>
      <w:r>
        <w:rPr>
          <w:rFonts w:ascii="Times New Roman" w:hAnsi="Times New Roman"/>
          <w:b w:val="false"/>
          <w:i w:val="false"/>
          <w:color w:val="000000"/>
          <w:sz w:val="28"/>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pPr>
        <w:spacing w:before="0" w:after="0" w:line="264"/>
        <w:ind w:firstLine="600"/>
        <w:jc w:val="both"/>
      </w:pPr>
      <w:r>
        <w:rPr>
          <w:rFonts w:ascii="Times New Roman" w:hAnsi="Times New Roman"/>
          <w:b w:val="false"/>
          <w:i w:val="false"/>
          <w:color w:val="000000"/>
          <w:sz w:val="28"/>
        </w:rPr>
        <w:t>диалог-расспрос: сообщать фактическую информацию, отвечая на вопросы разных видов; запрашивать интересующую информацию.</w:t>
      </w:r>
    </w:p>
    <w:p>
      <w:pPr>
        <w:spacing w:before="0" w:after="0" w:line="264"/>
        <w:ind w:firstLine="600"/>
        <w:jc w:val="both"/>
      </w:pPr>
      <w:r>
        <w:rPr>
          <w:rFonts w:ascii="Times New Roman" w:hAnsi="Times New Roman"/>
          <w:b w:val="false"/>
          <w:i w:val="false"/>
          <w:color w:val="000000"/>
          <w:sz w:val="28"/>
        </w:rPr>
        <w:t xml:space="preserve">Вышеперечисленные умения диалогической речи развиваются в стандартных ситуациях неофициального общения с </w:t>
      </w:r>
      <w:r>
        <w:rPr>
          <w:rFonts w:ascii="Times New Roman" w:hAnsi="Times New Roman"/>
          <w:b w:val="false"/>
          <w:i w:val="false"/>
          <w:color w:val="000000"/>
          <w:sz w:val="28"/>
        </w:rPr>
        <w:t>использованием</w:t>
      </w:r>
      <w:r>
        <w:rPr>
          <w:rFonts w:ascii="Times New Roman" w:hAnsi="Times New Roman"/>
          <w:b w:val="false"/>
          <w:i w:val="false"/>
          <w:color w:val="000000"/>
          <w:sz w:val="28"/>
        </w:rPr>
        <w:t xml:space="preserve"> речевы</w:t>
      </w:r>
      <w:r>
        <w:rPr>
          <w:rFonts w:ascii="Times New Roman" w:hAnsi="Times New Roman"/>
          <w:b w:val="false"/>
          <w:i w:val="false"/>
          <w:color w:val="000000"/>
          <w:sz w:val="28"/>
        </w:rPr>
        <w:t>х</w:t>
      </w:r>
      <w:r>
        <w:rPr>
          <w:rFonts w:ascii="Times New Roman" w:hAnsi="Times New Roman"/>
          <w:b w:val="false"/>
          <w:i w:val="false"/>
          <w:color w:val="000000"/>
          <w:sz w:val="28"/>
        </w:rPr>
        <w:t xml:space="preserve"> ситуаци</w:t>
      </w:r>
      <w:r>
        <w:rPr>
          <w:rFonts w:ascii="Times New Roman" w:hAnsi="Times New Roman"/>
          <w:b w:val="false"/>
          <w:i w:val="false"/>
          <w:color w:val="000000"/>
          <w:sz w:val="28"/>
        </w:rPr>
        <w:t>й</w:t>
      </w:r>
      <w:r>
        <w:rPr>
          <w:rFonts w:ascii="Times New Roman" w:hAnsi="Times New Roman"/>
          <w:b w:val="false"/>
          <w:i w:val="false"/>
          <w:color w:val="000000"/>
          <w:sz w:val="28"/>
        </w:rPr>
        <w:t>, ключевы</w:t>
      </w:r>
      <w:r>
        <w:rPr>
          <w:rFonts w:ascii="Times New Roman" w:hAnsi="Times New Roman"/>
          <w:b w:val="false"/>
          <w:i w:val="false"/>
          <w:color w:val="000000"/>
          <w:sz w:val="28"/>
        </w:rPr>
        <w:t>х</w:t>
      </w:r>
      <w:r>
        <w:rPr>
          <w:rFonts w:ascii="Times New Roman" w:hAnsi="Times New Roman"/>
          <w:b w:val="false"/>
          <w:i w:val="false"/>
          <w:color w:val="000000"/>
          <w:sz w:val="28"/>
        </w:rPr>
        <w:t xml:space="preserve"> слов и (или) иллюстраци</w:t>
      </w:r>
      <w:r>
        <w:rPr>
          <w:rFonts w:ascii="Times New Roman" w:hAnsi="Times New Roman"/>
          <w:b w:val="false"/>
          <w:i w:val="false"/>
          <w:color w:val="000000"/>
          <w:sz w:val="28"/>
        </w:rPr>
        <w:t>й</w:t>
      </w:r>
      <w:r>
        <w:rPr>
          <w:rFonts w:ascii="Times New Roman" w:hAnsi="Times New Roman"/>
          <w:b w:val="false"/>
          <w:i w:val="false"/>
          <w:color w:val="000000"/>
          <w:sz w:val="28"/>
        </w:rPr>
        <w:t>, фотографи</w:t>
      </w:r>
      <w:r>
        <w:rPr>
          <w:rFonts w:ascii="Times New Roman" w:hAnsi="Times New Roman"/>
          <w:b w:val="false"/>
          <w:i w:val="false"/>
          <w:color w:val="000000"/>
          <w:sz w:val="28"/>
        </w:rPr>
        <w:t>й</w:t>
      </w:r>
      <w:r>
        <w:rPr>
          <w:rFonts w:ascii="Times New Roman" w:hAnsi="Times New Roman"/>
          <w:b w:val="false"/>
          <w:i w:val="false"/>
          <w:color w:val="000000"/>
          <w:sz w:val="28"/>
        </w:rPr>
        <w:t xml:space="preserve"> с соблюдением норм речевого этикета, принятых в стране (странах) изучаемого языка.</w:t>
      </w:r>
    </w:p>
    <w:p>
      <w:pPr>
        <w:spacing w:before="0" w:after="0" w:line="264"/>
        <w:ind w:firstLine="600"/>
        <w:jc w:val="both"/>
      </w:pPr>
      <w:r>
        <w:rPr>
          <w:rFonts w:ascii="Times New Roman" w:hAnsi="Times New Roman"/>
          <w:b w:val="false"/>
          <w:i w:val="false"/>
          <w:color w:val="000000"/>
          <w:sz w:val="28"/>
        </w:rPr>
        <w:t>Объём диалога – до 5 реплик со стороны каждого собеседника.</w:t>
      </w:r>
    </w:p>
    <w:p>
      <w:pPr>
        <w:spacing w:before="0" w:after="0" w:line="264"/>
        <w:ind w:firstLine="600"/>
        <w:jc w:val="both"/>
      </w:pPr>
      <w:r>
        <w:rPr>
          <w:rFonts w:ascii="Times New Roman" w:hAnsi="Times New Roman"/>
          <w:b w:val="false"/>
          <w:i w:val="false"/>
          <w:color w:val="000000"/>
          <w:sz w:val="28"/>
        </w:rPr>
        <w:t>Развитие коммуникативных умений монологической речи на базе умений, сформированных на уровне начального общего образования:</w:t>
      </w:r>
    </w:p>
    <w:p>
      <w:pPr>
        <w:spacing w:before="0" w:after="0" w:line="264"/>
        <w:ind w:firstLine="600"/>
        <w:jc w:val="both"/>
      </w:pPr>
      <w:r>
        <w:rPr>
          <w:rFonts w:ascii="Times New Roman" w:hAnsi="Times New Roman"/>
          <w:b w:val="false"/>
          <w:i w:val="false"/>
          <w:color w:val="000000"/>
          <w:sz w:val="28"/>
        </w:rPr>
        <w:t>создание устных связных монологических высказываний с использованием основных коммуникативных типов речи:</w:t>
      </w:r>
    </w:p>
    <w:p>
      <w:pPr>
        <w:spacing w:before="0" w:after="0" w:line="264"/>
        <w:ind w:firstLine="600"/>
        <w:jc w:val="both"/>
      </w:pPr>
      <w:r>
        <w:rPr>
          <w:rFonts w:ascii="Times New Roman" w:hAnsi="Times New Roman"/>
          <w:b w:val="false"/>
          <w:i w:val="false"/>
          <w:color w:val="000000"/>
          <w:sz w:val="28"/>
        </w:rPr>
        <w:t>описание (предмета, внешности и одежды человека), в том числе характеристика (черты характера реального человека или литературного персонажа);</w:t>
      </w:r>
    </w:p>
    <w:p>
      <w:pPr>
        <w:spacing w:before="0" w:after="0" w:line="264"/>
        <w:ind w:firstLine="600"/>
        <w:jc w:val="both"/>
      </w:pPr>
      <w:r>
        <w:rPr>
          <w:rFonts w:ascii="Times New Roman" w:hAnsi="Times New Roman"/>
          <w:b w:val="false"/>
          <w:i w:val="false"/>
          <w:color w:val="000000"/>
          <w:sz w:val="28"/>
        </w:rPr>
        <w:t>повествование (сообщение);</w:t>
      </w:r>
    </w:p>
    <w:p>
      <w:pPr>
        <w:spacing w:before="0" w:after="0" w:line="264"/>
        <w:ind w:firstLine="600"/>
        <w:jc w:val="both"/>
      </w:pPr>
      <w:r>
        <w:rPr>
          <w:rFonts w:ascii="Times New Roman" w:hAnsi="Times New Roman"/>
          <w:b w:val="false"/>
          <w:i w:val="false"/>
          <w:color w:val="000000"/>
          <w:sz w:val="28"/>
        </w:rPr>
        <w:t>изложение (пересказ) основного содержания прочитанного текста;</w:t>
      </w:r>
    </w:p>
    <w:p>
      <w:pPr>
        <w:spacing w:before="0" w:after="0" w:line="264"/>
        <w:ind w:firstLine="600"/>
        <w:jc w:val="both"/>
      </w:pPr>
      <w:r>
        <w:rPr>
          <w:rFonts w:ascii="Times New Roman" w:hAnsi="Times New Roman"/>
          <w:b w:val="false"/>
          <w:i w:val="false"/>
          <w:color w:val="000000"/>
          <w:sz w:val="28"/>
        </w:rPr>
        <w:t>краткое изложение результатов выполненной проектной работы.</w:t>
      </w:r>
    </w:p>
    <w:p>
      <w:pPr>
        <w:spacing w:before="0" w:after="0" w:line="264"/>
        <w:ind w:firstLine="600"/>
        <w:jc w:val="both"/>
      </w:pPr>
      <w:r>
        <w:rPr>
          <w:rFonts w:ascii="Times New Roman" w:hAnsi="Times New Roman"/>
          <w:b w:val="false"/>
          <w:i w:val="false"/>
          <w:color w:val="000000"/>
          <w:sz w:val="28"/>
        </w:rPr>
        <w:t xml:space="preserve">Данные умения монологической речи развиваются в стандартных ситуациях неофициального общения с </w:t>
      </w:r>
      <w:r>
        <w:rPr>
          <w:rFonts w:ascii="Times New Roman" w:hAnsi="Times New Roman"/>
          <w:b w:val="false"/>
          <w:i w:val="false"/>
          <w:color w:val="000000"/>
          <w:sz w:val="28"/>
        </w:rPr>
        <w:t>использованием</w:t>
      </w:r>
      <w:r>
        <w:rPr>
          <w:rFonts w:ascii="Times New Roman" w:hAnsi="Times New Roman"/>
          <w:b w:val="false"/>
          <w:i w:val="false"/>
          <w:color w:val="000000"/>
          <w:sz w:val="28"/>
        </w:rPr>
        <w:t xml:space="preserve"> ключевы</w:t>
      </w:r>
      <w:r>
        <w:rPr>
          <w:rFonts w:ascii="Times New Roman" w:hAnsi="Times New Roman"/>
          <w:b w:val="false"/>
          <w:i w:val="false"/>
          <w:color w:val="000000"/>
          <w:sz w:val="28"/>
        </w:rPr>
        <w:t>х</w:t>
      </w:r>
      <w:r>
        <w:rPr>
          <w:rFonts w:ascii="Times New Roman" w:hAnsi="Times New Roman"/>
          <w:b w:val="false"/>
          <w:i w:val="false"/>
          <w:color w:val="000000"/>
          <w:sz w:val="28"/>
        </w:rPr>
        <w:t xml:space="preserve"> слов, вопрос</w:t>
      </w:r>
      <w:r>
        <w:rPr>
          <w:rFonts w:ascii="Times New Roman" w:hAnsi="Times New Roman"/>
          <w:b w:val="false"/>
          <w:i w:val="false"/>
          <w:color w:val="000000"/>
          <w:sz w:val="28"/>
        </w:rPr>
        <w:t>ов</w:t>
      </w:r>
      <w:r>
        <w:rPr>
          <w:rFonts w:ascii="Times New Roman" w:hAnsi="Times New Roman"/>
          <w:b w:val="false"/>
          <w:i w:val="false"/>
          <w:color w:val="000000"/>
          <w:sz w:val="28"/>
        </w:rPr>
        <w:t>, план</w:t>
      </w:r>
      <w:r>
        <w:rPr>
          <w:rFonts w:ascii="Times New Roman" w:hAnsi="Times New Roman"/>
          <w:b w:val="false"/>
          <w:i w:val="false"/>
          <w:color w:val="000000"/>
          <w:sz w:val="28"/>
        </w:rPr>
        <w:t>а</w:t>
      </w:r>
      <w:r>
        <w:rPr>
          <w:rFonts w:ascii="Times New Roman" w:hAnsi="Times New Roman"/>
          <w:b w:val="false"/>
          <w:i w:val="false"/>
          <w:color w:val="000000"/>
          <w:sz w:val="28"/>
        </w:rPr>
        <w:t xml:space="preserve"> и (или) иллюстраци</w:t>
      </w:r>
      <w:r>
        <w:rPr>
          <w:rFonts w:ascii="Times New Roman" w:hAnsi="Times New Roman"/>
          <w:b w:val="false"/>
          <w:i w:val="false"/>
          <w:color w:val="000000"/>
          <w:sz w:val="28"/>
        </w:rPr>
        <w:t>й</w:t>
      </w:r>
      <w:r>
        <w:rPr>
          <w:rFonts w:ascii="Times New Roman" w:hAnsi="Times New Roman"/>
          <w:b w:val="false"/>
          <w:i w:val="false"/>
          <w:color w:val="000000"/>
          <w:sz w:val="28"/>
        </w:rPr>
        <w:t>, фотографи</w:t>
      </w:r>
      <w:r>
        <w:rPr>
          <w:rFonts w:ascii="Times New Roman" w:hAnsi="Times New Roman"/>
          <w:b w:val="false"/>
          <w:i w:val="false"/>
          <w:color w:val="000000"/>
          <w:sz w:val="28"/>
        </w:rPr>
        <w:t>й</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Объём монологического высказывания – 5–6 фраз.</w:t>
      </w:r>
    </w:p>
    <w:p>
      <w:pPr>
        <w:spacing w:before="0" w:after="0" w:line="264"/>
        <w:ind w:firstLine="600"/>
        <w:jc w:val="both"/>
      </w:pPr>
      <w:r>
        <w:rPr>
          <w:rFonts w:ascii="Times New Roman" w:hAnsi="Times New Roman"/>
          <w:b w:val="false"/>
          <w:i/>
          <w:color w:val="000000"/>
          <w:sz w:val="28"/>
        </w:rPr>
        <w:t>Аудирование</w:t>
      </w:r>
    </w:p>
    <w:p>
      <w:pPr>
        <w:spacing w:before="0" w:after="0" w:line="264"/>
        <w:ind w:firstLine="600"/>
        <w:jc w:val="both"/>
      </w:pPr>
      <w:r>
        <w:rPr>
          <w:rFonts w:ascii="Times New Roman" w:hAnsi="Times New Roman"/>
          <w:b w:val="false"/>
          <w:i w:val="false"/>
          <w:color w:val="000000"/>
          <w:sz w:val="28"/>
        </w:rPr>
        <w:t xml:space="preserve">Развитие коммуникативных умений аудирования на базе умений, сформированных </w:t>
      </w:r>
      <w:r>
        <w:rPr>
          <w:rFonts w:ascii="Times New Roman" w:hAnsi="Times New Roman"/>
          <w:b w:val="false"/>
          <w:i w:val="false"/>
          <w:color w:val="000000"/>
          <w:sz w:val="28"/>
        </w:rPr>
        <w:t>на уровне начального общего образования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при непосредственном общении: понимание на слух речи учителя и одноклассников и вербальная (невербальная) реакция на услышанное;</w:t>
      </w:r>
    </w:p>
    <w:p>
      <w:pPr>
        <w:spacing w:before="0" w:after="0" w:line="264"/>
        <w:ind w:firstLine="600"/>
        <w:jc w:val="both"/>
      </w:pPr>
      <w:r>
        <w:rPr>
          <w:rFonts w:ascii="Times New Roman" w:hAnsi="Times New Roman"/>
          <w:b w:val="false"/>
          <w:i w:val="false"/>
          <w:color w:val="000000"/>
          <w:sz w:val="28"/>
        </w:rPr>
        <w:t xml:space="preserve">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w:t>
      </w:r>
      <w:r>
        <w:rPr>
          <w:rFonts w:ascii="Times New Roman" w:hAnsi="Times New Roman"/>
          <w:b w:val="false"/>
          <w:i w:val="false"/>
          <w:color w:val="000000"/>
          <w:sz w:val="28"/>
        </w:rPr>
        <w:t xml:space="preserve">использованием </w:t>
      </w:r>
      <w:r>
        <w:rPr>
          <w:rFonts w:ascii="Times New Roman" w:hAnsi="Times New Roman"/>
          <w:b w:val="false"/>
          <w:i w:val="false"/>
          <w:color w:val="000000"/>
          <w:sz w:val="28"/>
        </w:rPr>
        <w:t xml:space="preserve">и без </w:t>
      </w:r>
      <w:r>
        <w:rPr>
          <w:rFonts w:ascii="Times New Roman" w:hAnsi="Times New Roman"/>
          <w:b w:val="false"/>
          <w:i w:val="false"/>
          <w:color w:val="000000"/>
          <w:sz w:val="28"/>
        </w:rPr>
        <w:t>использования</w:t>
      </w:r>
      <w:r>
        <w:rPr>
          <w:rFonts w:ascii="Times New Roman" w:hAnsi="Times New Roman"/>
          <w:b w:val="false"/>
          <w:i w:val="false"/>
          <w:color w:val="000000"/>
          <w:sz w:val="28"/>
        </w:rPr>
        <w:t xml:space="preserve"> иллюстраци</w:t>
      </w:r>
      <w:r>
        <w:rPr>
          <w:rFonts w:ascii="Times New Roman" w:hAnsi="Times New Roman"/>
          <w:b w:val="false"/>
          <w:i w:val="false"/>
          <w:color w:val="000000"/>
          <w:sz w:val="28"/>
        </w:rPr>
        <w:t>й</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pPr>
        <w:spacing w:before="0" w:after="0" w:line="264"/>
        <w:ind w:firstLine="600"/>
        <w:jc w:val="both"/>
      </w:pPr>
      <w:r>
        <w:rPr>
          <w:rFonts w:ascii="Times New Roman" w:hAnsi="Times New Roman"/>
          <w:b w:val="false"/>
          <w:i w:val="false"/>
          <w:color w:val="000000"/>
          <w:sz w:val="28"/>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pPr>
        <w:spacing w:before="0" w:after="0" w:line="264"/>
        <w:ind w:firstLine="600"/>
        <w:jc w:val="both"/>
      </w:pPr>
      <w:r>
        <w:rPr>
          <w:rFonts w:ascii="Times New Roman" w:hAnsi="Times New Roman"/>
          <w:b w:val="false"/>
          <w:i w:val="false"/>
          <w:color w:val="000000"/>
          <w:sz w:val="28"/>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pPr>
        <w:spacing w:before="0" w:after="0" w:line="264"/>
        <w:ind w:firstLine="600"/>
        <w:jc w:val="both"/>
      </w:pPr>
      <w:r>
        <w:rPr>
          <w:rFonts w:ascii="Times New Roman" w:hAnsi="Times New Roman"/>
          <w:b w:val="false"/>
          <w:i w:val="false"/>
          <w:color w:val="000000"/>
          <w:sz w:val="28"/>
        </w:rPr>
        <w:t>Время звучания текста (текстов) для аудирования – до 1 минуты.</w:t>
      </w:r>
    </w:p>
    <w:p>
      <w:pPr>
        <w:spacing w:before="0" w:after="0" w:line="264"/>
        <w:ind w:firstLine="600"/>
        <w:jc w:val="both"/>
      </w:pPr>
      <w:r>
        <w:rPr>
          <w:rFonts w:ascii="Times New Roman" w:hAnsi="Times New Roman"/>
          <w:b w:val="false"/>
          <w:i/>
          <w:color w:val="000000"/>
          <w:sz w:val="28"/>
        </w:rPr>
        <w:t>Смысловое чтение</w:t>
      </w:r>
    </w:p>
    <w:p>
      <w:pPr>
        <w:spacing w:before="0" w:after="0" w:line="264"/>
        <w:ind w:firstLine="600"/>
        <w:jc w:val="both"/>
      </w:pPr>
      <w:r>
        <w:rPr>
          <w:rFonts w:ascii="Times New Roman" w:hAnsi="Times New Roman"/>
          <w:b w:val="false"/>
          <w:i w:val="false"/>
          <w:color w:val="000000"/>
          <w:sz w:val="28"/>
        </w:rPr>
        <w:t xml:space="preserve">Развитие сформированных </w:t>
      </w:r>
      <w:r>
        <w:rPr>
          <w:rFonts w:ascii="Times New Roman" w:hAnsi="Times New Roman"/>
          <w:b w:val="false"/>
          <w:i w:val="false"/>
          <w:color w:val="000000"/>
          <w:sz w:val="28"/>
        </w:rPr>
        <w:t>на уровне начального общего образования</w:t>
      </w:r>
      <w:r>
        <w:rPr>
          <w:rFonts w:ascii="Times New Roman" w:hAnsi="Times New Roman"/>
          <w:b w:val="false"/>
          <w:i w:val="false"/>
          <w:color w:val="000000"/>
          <w:sz w:val="28"/>
        </w:rPr>
        <w:t xml:space="preserve">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pPr>
        <w:spacing w:before="0" w:after="0" w:line="264"/>
        <w:ind w:firstLine="600"/>
        <w:jc w:val="both"/>
      </w:pPr>
      <w:r>
        <w:rPr>
          <w:rFonts w:ascii="Times New Roman" w:hAnsi="Times New Roman"/>
          <w:b w:val="false"/>
          <w:i w:val="false"/>
          <w:color w:val="000000"/>
          <w:sz w:val="28"/>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pPr>
        <w:spacing w:before="0" w:after="0" w:line="264"/>
        <w:ind w:firstLine="600"/>
        <w:jc w:val="both"/>
      </w:pPr>
      <w:r>
        <w:rPr>
          <w:rFonts w:ascii="Times New Roman" w:hAnsi="Times New Roman"/>
          <w:b w:val="false"/>
          <w:i w:val="false"/>
          <w:color w:val="000000"/>
          <w:sz w:val="28"/>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pPr>
        <w:spacing w:before="0" w:after="0" w:line="264"/>
        <w:ind w:firstLine="600"/>
        <w:jc w:val="both"/>
      </w:pPr>
      <w:r>
        <w:rPr>
          <w:rFonts w:ascii="Times New Roman" w:hAnsi="Times New Roman"/>
          <w:b w:val="false"/>
          <w:i w:val="false"/>
          <w:color w:val="000000"/>
          <w:sz w:val="28"/>
        </w:rPr>
        <w:t>Чтение несплошных текстов (таблиц) и понимание представленной в них информации.</w:t>
      </w:r>
    </w:p>
    <w:p>
      <w:pPr>
        <w:spacing w:before="0" w:after="0" w:line="264"/>
        <w:ind w:firstLine="600"/>
        <w:jc w:val="both"/>
      </w:pPr>
      <w:r>
        <w:rPr>
          <w:rFonts w:ascii="Times New Roman" w:hAnsi="Times New Roman"/>
          <w:b w:val="false"/>
          <w:i w:val="false"/>
          <w:color w:val="000000"/>
          <w:sz w:val="28"/>
        </w:rPr>
        <w:t>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несплошной текст (таблица).</w:t>
      </w:r>
    </w:p>
    <w:p>
      <w:pPr>
        <w:spacing w:before="0" w:after="0" w:line="264"/>
        <w:ind w:firstLine="600"/>
        <w:jc w:val="both"/>
      </w:pPr>
      <w:r>
        <w:rPr>
          <w:rFonts w:ascii="Times New Roman" w:hAnsi="Times New Roman"/>
          <w:b w:val="false"/>
          <w:i w:val="false"/>
          <w:color w:val="000000"/>
          <w:sz w:val="28"/>
        </w:rPr>
        <w:t>Объём текста (текстов) для чтения – 180–200 слов.</w:t>
      </w:r>
    </w:p>
    <w:p>
      <w:pPr>
        <w:spacing w:before="0" w:after="0" w:line="264"/>
        <w:ind w:firstLine="600"/>
        <w:jc w:val="both"/>
      </w:pPr>
      <w:r>
        <w:rPr>
          <w:rFonts w:ascii="Times New Roman" w:hAnsi="Times New Roman"/>
          <w:b w:val="false"/>
          <w:i/>
          <w:color w:val="000000"/>
          <w:sz w:val="28"/>
        </w:rPr>
        <w:t>Письменная речь</w:t>
      </w:r>
    </w:p>
    <w:p>
      <w:pPr>
        <w:spacing w:before="0" w:after="0" w:line="264"/>
        <w:ind w:firstLine="600"/>
        <w:jc w:val="both"/>
      </w:pPr>
      <w:r>
        <w:rPr>
          <w:rFonts w:ascii="Times New Roman" w:hAnsi="Times New Roman"/>
          <w:b w:val="false"/>
          <w:i w:val="false"/>
          <w:color w:val="000000"/>
          <w:sz w:val="28"/>
        </w:rPr>
        <w:t xml:space="preserve">Развитие умений письменной речи на базе умений, сформированных </w:t>
      </w:r>
      <w:r>
        <w:rPr>
          <w:rFonts w:ascii="Times New Roman" w:hAnsi="Times New Roman"/>
          <w:b w:val="false"/>
          <w:i w:val="false"/>
          <w:color w:val="000000"/>
          <w:sz w:val="28"/>
        </w:rPr>
        <w:t>на уровне начального общего образования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списывание текста и выписывание из него слов, словосочетаний, предложений в соответствии с решаемой коммуникативной задачей;</w:t>
      </w:r>
    </w:p>
    <w:p>
      <w:pPr>
        <w:spacing w:before="0" w:after="0" w:line="264"/>
        <w:ind w:firstLine="600"/>
        <w:jc w:val="both"/>
      </w:pPr>
      <w:r>
        <w:rPr>
          <w:rFonts w:ascii="Times New Roman" w:hAnsi="Times New Roman"/>
          <w:b w:val="false"/>
          <w:i w:val="false"/>
          <w:color w:val="000000"/>
          <w:sz w:val="28"/>
        </w:rPr>
        <w:t xml:space="preserve">написание коротких поздравлений с праздниками (с Новым годом, Рождеством, </w:t>
      </w:r>
      <w:r>
        <w:rPr>
          <w:rFonts w:ascii="Times New Roman" w:hAnsi="Times New Roman"/>
          <w:b w:val="false"/>
          <w:i w:val="false"/>
          <w:color w:val="000000"/>
          <w:sz w:val="28"/>
        </w:rPr>
        <w:t>д</w:t>
      </w:r>
      <w:r>
        <w:rPr>
          <w:rFonts w:ascii="Times New Roman" w:hAnsi="Times New Roman"/>
          <w:b w:val="false"/>
          <w:i w:val="false"/>
          <w:color w:val="000000"/>
          <w:sz w:val="28"/>
        </w:rPr>
        <w:t>нём рождения);</w:t>
      </w:r>
    </w:p>
    <w:p>
      <w:pPr>
        <w:spacing w:before="0" w:after="0" w:line="264"/>
        <w:ind w:firstLine="600"/>
        <w:jc w:val="both"/>
      </w:pPr>
      <w:r>
        <w:rPr>
          <w:rFonts w:ascii="Times New Roman" w:hAnsi="Times New Roman"/>
          <w:b w:val="false"/>
          <w:i w:val="false"/>
          <w:color w:val="000000"/>
          <w:sz w:val="28"/>
        </w:rPr>
        <w:t>заполнение анкет и формуляров: сообщение о себе основных сведений в соответствии с нормами, принятыми в стране (странах) изучаемого языка;</w:t>
      </w:r>
    </w:p>
    <w:p>
      <w:pPr>
        <w:spacing w:before="0" w:after="0" w:line="264"/>
        <w:ind w:firstLine="600"/>
        <w:jc w:val="both"/>
      </w:pPr>
      <w:r>
        <w:rPr>
          <w:rFonts w:ascii="Times New Roman" w:hAnsi="Times New Roman"/>
          <w:b w:val="false"/>
          <w:i w:val="false"/>
          <w:color w:val="000000"/>
          <w:sz w:val="28"/>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сообщения – до 60 слов.</w:t>
      </w:r>
    </w:p>
    <w:p>
      <w:pPr>
        <w:spacing w:before="0" w:after="0" w:line="264"/>
        <w:ind w:firstLine="600"/>
        <w:jc w:val="both"/>
      </w:pPr>
      <w:r>
        <w:rPr>
          <w:rFonts w:ascii="Times New Roman" w:hAnsi="Times New Roman"/>
          <w:b/>
          <w:i w:val="false"/>
          <w:color w:val="000000"/>
          <w:sz w:val="28"/>
        </w:rPr>
        <w:t>Языковые знания и умения</w:t>
      </w:r>
    </w:p>
    <w:p>
      <w:pPr>
        <w:spacing w:before="0" w:after="0" w:line="264"/>
        <w:ind w:firstLine="600"/>
        <w:jc w:val="both"/>
      </w:pPr>
      <w:r>
        <w:rPr>
          <w:rFonts w:ascii="Times New Roman" w:hAnsi="Times New Roman"/>
          <w:b w:val="false"/>
          <w:i/>
          <w:color w:val="000000"/>
          <w:sz w:val="28"/>
        </w:rPr>
        <w:t>Фонетическая сторона речи</w:t>
      </w:r>
    </w:p>
    <w:p>
      <w:pPr>
        <w:spacing w:before="0" w:after="0" w:line="264"/>
        <w:ind w:firstLine="600"/>
        <w:jc w:val="both"/>
      </w:pPr>
      <w:r>
        <w:rPr>
          <w:rFonts w:ascii="Times New Roman" w:hAnsi="Times New Roman"/>
          <w:b w:val="false"/>
          <w:i w:val="false"/>
          <w:color w:val="000000"/>
          <w:sz w:val="28"/>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pPr>
        <w:spacing w:before="0" w:after="0" w:line="264"/>
        <w:ind w:firstLine="600"/>
        <w:jc w:val="both"/>
      </w:pPr>
      <w:r>
        <w:rPr>
          <w:rFonts w:ascii="Times New Roman" w:hAnsi="Times New Roman"/>
          <w:b w:val="false"/>
          <w:i w:val="false"/>
          <w:color w:val="000000"/>
          <w:sz w:val="28"/>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pPr>
        <w:spacing w:before="0" w:after="0" w:line="264"/>
        <w:ind w:firstLine="600"/>
        <w:jc w:val="both"/>
      </w:pPr>
      <w:r>
        <w:rPr>
          <w:rFonts w:ascii="Times New Roman" w:hAnsi="Times New Roman"/>
          <w:b w:val="false"/>
          <w:i w:val="false"/>
          <w:color w:val="000000"/>
          <w:sz w:val="28"/>
        </w:rPr>
        <w:t>Тексты для чтения вслух: беседа (диалог), рассказ, отрывок из статьи научно-популярного характера, сообщение информационного характера.</w:t>
      </w:r>
    </w:p>
    <w:p>
      <w:pPr>
        <w:spacing w:before="0" w:after="0" w:line="264"/>
        <w:ind w:firstLine="600"/>
        <w:jc w:val="both"/>
      </w:pPr>
      <w:r>
        <w:rPr>
          <w:rFonts w:ascii="Times New Roman" w:hAnsi="Times New Roman"/>
          <w:b w:val="false"/>
          <w:i w:val="false"/>
          <w:color w:val="000000"/>
          <w:sz w:val="28"/>
        </w:rPr>
        <w:t>Объём текста для чтения вслух – до 90 слов.</w:t>
      </w:r>
    </w:p>
    <w:p>
      <w:pPr>
        <w:spacing w:before="0" w:after="0" w:line="264"/>
        <w:ind w:firstLine="600"/>
        <w:jc w:val="both"/>
      </w:pPr>
      <w:r>
        <w:rPr>
          <w:rFonts w:ascii="Times New Roman" w:hAnsi="Times New Roman"/>
          <w:b w:val="false"/>
          <w:i/>
          <w:color w:val="000000"/>
          <w:sz w:val="28"/>
        </w:rPr>
        <w:t>Графика, орфография и пунктуация</w:t>
      </w:r>
    </w:p>
    <w:p>
      <w:pPr>
        <w:spacing w:before="0" w:after="0" w:line="264"/>
        <w:ind w:firstLine="600"/>
        <w:jc w:val="both"/>
      </w:pPr>
      <w:r>
        <w:rPr>
          <w:rFonts w:ascii="Times New Roman" w:hAnsi="Times New Roman"/>
          <w:b w:val="false"/>
          <w:i w:val="false"/>
          <w:color w:val="000000"/>
          <w:sz w:val="28"/>
        </w:rPr>
        <w:t>Правильное написание изученных слов.</w:t>
      </w:r>
    </w:p>
    <w:p>
      <w:pPr>
        <w:spacing w:before="0" w:after="0" w:line="264"/>
        <w:ind w:firstLine="600"/>
        <w:jc w:val="both"/>
      </w:pPr>
      <w:r>
        <w:rPr>
          <w:rFonts w:ascii="Times New Roman" w:hAnsi="Times New Roman"/>
          <w:b w:val="false"/>
          <w:i w:val="false"/>
          <w:color w:val="000000"/>
          <w:sz w:val="28"/>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pPr>
        <w:spacing w:before="0" w:after="0" w:line="264"/>
        <w:ind w:firstLine="600"/>
        <w:jc w:val="both"/>
      </w:pPr>
      <w:r>
        <w:rPr>
          <w:rFonts w:ascii="Times New Roman" w:hAnsi="Times New Roman"/>
          <w:b w:val="false"/>
          <w:i w:val="false"/>
          <w:color w:val="000000"/>
          <w:sz w:val="28"/>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pPr>
        <w:spacing w:before="0" w:after="0" w:line="264"/>
        <w:ind w:firstLine="600"/>
        <w:jc w:val="both"/>
      </w:pPr>
      <w:r>
        <w:rPr>
          <w:rFonts w:ascii="Times New Roman" w:hAnsi="Times New Roman"/>
          <w:b w:val="false"/>
          <w:i/>
          <w:color w:val="000000"/>
          <w:sz w:val="28"/>
        </w:rPr>
        <w:t>Лексическая сторона речи</w:t>
      </w:r>
    </w:p>
    <w:p>
      <w:pPr>
        <w:spacing w:before="0" w:after="0" w:line="264"/>
        <w:ind w:firstLine="600"/>
        <w:jc w:val="both"/>
      </w:pPr>
      <w:r>
        <w:rPr>
          <w:rFonts w:ascii="Times New Roman" w:hAnsi="Times New Roman"/>
          <w:b w:val="false"/>
          <w:i w:val="false"/>
          <w:color w:val="000000"/>
          <w:sz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pPr>
        <w:spacing w:before="0" w:after="0" w:line="264"/>
        <w:ind w:firstLine="600"/>
        <w:jc w:val="both"/>
      </w:pPr>
      <w:r>
        <w:rPr>
          <w:rFonts w:ascii="Times New Roman" w:hAnsi="Times New Roman"/>
          <w:b w:val="false"/>
          <w:i w:val="false"/>
          <w:color w:val="000000"/>
          <w:sz w:val="28"/>
        </w:rPr>
        <w:t xml:space="preserve">Объём изучаемой лексики: 625 лексических единиц для продуктивного использования (включая 500 лексических единиц, изученных в </w:t>
      </w:r>
      <w:r>
        <w:rPr>
          <w:rFonts w:ascii="Times New Roman" w:hAnsi="Times New Roman"/>
          <w:b w:val="false"/>
          <w:i w:val="false"/>
          <w:color w:val="000000"/>
          <w:sz w:val="28"/>
        </w:rPr>
        <w:t>2–4 классах</w:t>
      </w:r>
      <w:r>
        <w:rPr>
          <w:rFonts w:ascii="Times New Roman" w:hAnsi="Times New Roman"/>
          <w:b w:val="false"/>
          <w:i w:val="false"/>
          <w:color w:val="000000"/>
          <w:sz w:val="28"/>
        </w:rPr>
        <w:t>) и 675 лексических единиц для рецептивного усвоения (включая 625 лексических единиц продуктивного минимума).</w:t>
      </w:r>
    </w:p>
    <w:p>
      <w:pPr>
        <w:spacing w:before="0" w:after="0" w:line="264"/>
        <w:ind w:firstLine="600"/>
        <w:jc w:val="both"/>
      </w:pPr>
      <w:r>
        <w:rPr>
          <w:rFonts w:ascii="Times New Roman" w:hAnsi="Times New Roman"/>
          <w:b w:val="false"/>
          <w:i w:val="false"/>
          <w:color w:val="000000"/>
          <w:sz w:val="28"/>
        </w:rPr>
        <w:t>Основные способы словообразования:</w:t>
      </w:r>
    </w:p>
    <w:p>
      <w:pPr>
        <w:spacing w:before="0" w:after="0" w:line="264"/>
        <w:ind w:firstLine="600"/>
        <w:jc w:val="both"/>
      </w:pPr>
      <w:r>
        <w:rPr>
          <w:rFonts w:ascii="Times New Roman" w:hAnsi="Times New Roman"/>
          <w:b w:val="false"/>
          <w:i w:val="false"/>
          <w:color w:val="000000"/>
          <w:sz w:val="28"/>
        </w:rPr>
        <w:t>аффиксация:</w:t>
      </w:r>
    </w:p>
    <w:p>
      <w:pPr>
        <w:spacing w:before="0" w:after="0" w:line="264"/>
        <w:ind w:firstLine="600"/>
        <w:jc w:val="both"/>
      </w:pPr>
      <w:r>
        <w:rPr>
          <w:rFonts w:ascii="Times New Roman" w:hAnsi="Times New Roman"/>
          <w:b w:val="false"/>
          <w:i w:val="false"/>
          <w:color w:val="000000"/>
          <w:sz w:val="28"/>
        </w:rPr>
        <w:t>образование имён существительных при помощи суффиксов</w:t>
      </w:r>
      <w:r>
        <w:rPr>
          <w:rFonts w:ascii="Times New Roman" w:hAnsi="Times New Roman"/>
          <w:b w:val="false"/>
          <w:i w:val="false"/>
          <w:color w:val="000000"/>
          <w:sz w:val="28"/>
        </w:rPr>
        <w:t xml:space="preserve"> </w:t>
      </w:r>
      <w:r>
        <w:rPr>
          <w:rFonts w:ascii="Times New Roman" w:hAnsi="Times New Roman"/>
          <w:b w:val="false"/>
          <w:i w:val="false"/>
          <w:color w:val="000000"/>
          <w:sz w:val="28"/>
        </w:rPr>
        <w:t>-er/-or (teacher/visitor), -ist (scientist, tourist), -sion/-tion (discussion/invitation);</w:t>
      </w:r>
    </w:p>
    <w:p>
      <w:pPr>
        <w:spacing w:before="0" w:after="0" w:line="264"/>
        <w:ind w:firstLine="600"/>
        <w:jc w:val="both"/>
      </w:pPr>
      <w:r>
        <w:rPr>
          <w:rFonts w:ascii="Times New Roman" w:hAnsi="Times New Roman"/>
          <w:b w:val="false"/>
          <w:i w:val="false"/>
          <w:color w:val="000000"/>
          <w:sz w:val="28"/>
        </w:rPr>
        <w:t>образование имён прилагательных при помощи суффиксов</w:t>
      </w:r>
      <w:r>
        <w:rPr>
          <w:rFonts w:ascii="Times New Roman" w:hAnsi="Times New Roman"/>
          <w:b w:val="false"/>
          <w:i w:val="false"/>
          <w:color w:val="000000"/>
          <w:sz w:val="28"/>
        </w:rPr>
        <w:t xml:space="preserve"> -ful (wonderful), -ian/-an (Russian/American);</w:t>
      </w:r>
    </w:p>
    <w:p>
      <w:pPr>
        <w:spacing w:before="0" w:after="0" w:line="264"/>
        <w:ind w:firstLine="600"/>
        <w:jc w:val="both"/>
      </w:pPr>
      <w:r>
        <w:rPr>
          <w:rFonts w:ascii="Times New Roman" w:hAnsi="Times New Roman"/>
          <w:b w:val="false"/>
          <w:i w:val="false"/>
          <w:color w:val="000000"/>
          <w:sz w:val="28"/>
        </w:rPr>
        <w:t>образование наречий при помощи суффикса -ly (recently);</w:t>
      </w:r>
    </w:p>
    <w:p>
      <w:pPr>
        <w:spacing w:before="0" w:after="0" w:line="264"/>
        <w:ind w:firstLine="600"/>
        <w:jc w:val="both"/>
      </w:pPr>
      <w:r>
        <w:rPr>
          <w:rFonts w:ascii="Times New Roman" w:hAnsi="Times New Roman"/>
          <w:b w:val="false"/>
          <w:i w:val="false"/>
          <w:color w:val="000000"/>
          <w:sz w:val="28"/>
        </w:rPr>
        <w:t>образование имён прилагательных, имён существительных и наречий при помощи отрицательного префикса un</w:t>
      </w:r>
      <w:r>
        <w:rPr>
          <w:rFonts w:ascii="Times New Roman" w:hAnsi="Times New Roman"/>
          <w:b w:val="false"/>
          <w:i w:val="false"/>
          <w:color w:val="000000"/>
          <w:sz w:val="28"/>
        </w:rPr>
        <w:t xml:space="preserve"> </w:t>
      </w:r>
      <w:r>
        <w:rPr>
          <w:rFonts w:ascii="Times New Roman" w:hAnsi="Times New Roman"/>
          <w:b w:val="false"/>
          <w:i w:val="false"/>
          <w:color w:val="000000"/>
          <w:sz w:val="28"/>
        </w:rPr>
        <w:t>(unhappy, unreality, unusually).</w:t>
      </w:r>
    </w:p>
    <w:p>
      <w:pPr>
        <w:spacing w:before="0" w:after="0" w:line="264"/>
        <w:ind w:firstLine="600"/>
        <w:jc w:val="both"/>
      </w:pPr>
      <w:r>
        <w:rPr>
          <w:rFonts w:ascii="Times New Roman" w:hAnsi="Times New Roman"/>
          <w:b w:val="false"/>
          <w:i/>
          <w:color w:val="000000"/>
          <w:sz w:val="28"/>
        </w:rPr>
        <w:t>Грамматическая сторона речи</w:t>
      </w:r>
    </w:p>
    <w:p>
      <w:pPr>
        <w:spacing w:before="0" w:after="0" w:line="264"/>
        <w:ind w:firstLine="600"/>
        <w:jc w:val="both"/>
      </w:pPr>
      <w:r>
        <w:rPr>
          <w:rFonts w:ascii="Times New Roman" w:hAnsi="Times New Roman"/>
          <w:b w:val="false"/>
          <w:i w:val="false"/>
          <w:color w:val="000000"/>
          <w:sz w:val="28"/>
        </w:rPr>
        <w:t>Распознавание и употребление в устной и письменной речи изученных морфологических форм и синтаксических конструкций английского языка.</w:t>
      </w:r>
    </w:p>
    <w:p>
      <w:pPr>
        <w:spacing w:before="0" w:after="0" w:line="264"/>
        <w:ind w:firstLine="600"/>
        <w:jc w:val="both"/>
      </w:pPr>
      <w:r>
        <w:rPr>
          <w:rFonts w:ascii="Times New Roman" w:hAnsi="Times New Roman"/>
          <w:b w:val="false"/>
          <w:i w:val="false"/>
          <w:color w:val="000000"/>
          <w:sz w:val="28"/>
        </w:rPr>
        <w:t>Предложения с несколькими обстоятельствами, следующими в определённом порядке.</w:t>
      </w:r>
    </w:p>
    <w:p>
      <w:pPr>
        <w:spacing w:before="0" w:after="0" w:line="264"/>
        <w:ind w:firstLine="600"/>
        <w:jc w:val="both"/>
      </w:pPr>
      <w:r>
        <w:rPr>
          <w:rFonts w:ascii="Times New Roman" w:hAnsi="Times New Roman"/>
          <w:b w:val="false"/>
          <w:i w:val="false"/>
          <w:color w:val="000000"/>
          <w:sz w:val="28"/>
        </w:rPr>
        <w:t>Вопросительные предложения (альтернативный и разделительный вопросы в Present/Past/Future Simple Tense).</w:t>
      </w:r>
    </w:p>
    <w:p>
      <w:pPr>
        <w:spacing w:before="0" w:after="0" w:line="264"/>
        <w:ind w:firstLine="600"/>
        <w:jc w:val="both"/>
      </w:pPr>
      <w:r>
        <w:rPr>
          <w:rFonts w:ascii="Times New Roman" w:hAnsi="Times New Roman"/>
          <w:b w:val="false"/>
          <w:i w:val="false"/>
          <w:color w:val="000000"/>
          <w:sz w:val="28"/>
        </w:rPr>
        <w:t>Глаголы в видовременных формах действительного залога в изъявительном наклонении в Present Perfect Tense в повествовательных (утвердительных и отрицательных) и вопросительных предложениях.</w:t>
      </w:r>
    </w:p>
    <w:p>
      <w:pPr>
        <w:spacing w:before="0" w:after="0" w:line="264"/>
        <w:ind w:firstLine="600"/>
        <w:jc w:val="both"/>
      </w:pPr>
      <w:r>
        <w:rPr>
          <w:rFonts w:ascii="Times New Roman" w:hAnsi="Times New Roman"/>
          <w:b w:val="false"/>
          <w:i w:val="false"/>
          <w:color w:val="000000"/>
          <w:sz w:val="28"/>
        </w:rPr>
        <w:t>Имена существительные во множественном числе, в том числе имена существительные, имеющие форму только множественного числа.</w:t>
      </w:r>
    </w:p>
    <w:p>
      <w:pPr>
        <w:spacing w:before="0" w:after="0" w:line="264"/>
        <w:ind w:firstLine="600"/>
        <w:jc w:val="both"/>
      </w:pPr>
      <w:r>
        <w:rPr>
          <w:rFonts w:ascii="Times New Roman" w:hAnsi="Times New Roman"/>
          <w:b w:val="false"/>
          <w:i w:val="false"/>
          <w:color w:val="000000"/>
          <w:sz w:val="28"/>
        </w:rPr>
        <w:t>Имена существительные с причастиями настоящего и прошедшего времени.</w:t>
      </w:r>
    </w:p>
    <w:p>
      <w:pPr>
        <w:spacing w:before="0" w:after="0" w:line="264"/>
        <w:ind w:firstLine="600"/>
        <w:jc w:val="both"/>
      </w:pPr>
      <w:r>
        <w:rPr>
          <w:rFonts w:ascii="Times New Roman" w:hAnsi="Times New Roman"/>
          <w:b w:val="false"/>
          <w:i w:val="false"/>
          <w:color w:val="000000"/>
          <w:sz w:val="28"/>
        </w:rPr>
        <w:t>Наречия в положительной, сравнительной и превосходной степенях, образованные по правилу, и исключения.</w:t>
      </w:r>
    </w:p>
    <w:p>
      <w:pPr>
        <w:spacing w:before="0" w:after="0" w:line="264"/>
        <w:ind w:firstLine="600"/>
        <w:jc w:val="both"/>
      </w:pPr>
      <w:r>
        <w:rPr>
          <w:rFonts w:ascii="Times New Roman" w:hAnsi="Times New Roman"/>
          <w:b/>
          <w:i w:val="false"/>
          <w:color w:val="000000"/>
          <w:sz w:val="28"/>
        </w:rPr>
        <w:t>Социокультурные знания и умения</w:t>
      </w:r>
    </w:p>
    <w:p>
      <w:pPr>
        <w:spacing w:before="0" w:after="0" w:line="264"/>
        <w:ind w:firstLine="600"/>
        <w:jc w:val="both"/>
      </w:pPr>
      <w:r>
        <w:rPr>
          <w:rFonts w:ascii="Times New Roman" w:hAnsi="Times New Roman"/>
          <w:b w:val="false"/>
          <w:i w:val="false"/>
          <w:color w:val="000000"/>
          <w:sz w:val="28"/>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pPr>
        <w:spacing w:before="0" w:after="0" w:line="264"/>
        <w:ind w:firstLine="600"/>
        <w:jc w:val="both"/>
      </w:pPr>
      <w:r>
        <w:rPr>
          <w:rFonts w:ascii="Times New Roman" w:hAnsi="Times New Roman"/>
          <w:b w:val="false"/>
          <w:i w:val="false"/>
          <w:color w:val="000000"/>
          <w:sz w:val="28"/>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pPr>
        <w:spacing w:before="0" w:after="0" w:line="264"/>
        <w:ind w:firstLine="600"/>
        <w:jc w:val="both"/>
      </w:pPr>
      <w:r>
        <w:rPr>
          <w:rFonts w:ascii="Times New Roman" w:hAnsi="Times New Roman"/>
          <w:b w:val="false"/>
          <w:i w:val="false"/>
          <w:color w:val="000000"/>
          <w:sz w:val="28"/>
        </w:rPr>
        <w:t xml:space="preserve">Знание социокультурного портрета родной страны и страны </w:t>
      </w:r>
      <w:r>
        <w:rPr>
          <w:rFonts w:ascii="Times New Roman" w:hAnsi="Times New Roman"/>
          <w:b w:val="false"/>
          <w:i w:val="false"/>
          <w:color w:val="000000"/>
          <w:sz w:val="28"/>
        </w:rPr>
        <w:t>(</w:t>
      </w:r>
      <w:r>
        <w:rPr>
          <w:rFonts w:ascii="Times New Roman" w:hAnsi="Times New Roman"/>
          <w:b w:val="false"/>
          <w:i w:val="false"/>
          <w:color w:val="000000"/>
          <w:sz w:val="28"/>
        </w:rPr>
        <w:t>стран</w:t>
      </w:r>
      <w:r>
        <w:rPr>
          <w:rFonts w:ascii="Times New Roman" w:hAnsi="Times New Roman"/>
          <w:b w:val="false"/>
          <w:i w:val="false"/>
          <w:color w:val="000000"/>
          <w:sz w:val="28"/>
        </w:rPr>
        <w:t>)</w:t>
      </w:r>
      <w:r>
        <w:rPr>
          <w:rFonts w:ascii="Times New Roman" w:hAnsi="Times New Roman"/>
          <w:b w:val="false"/>
          <w:i w:val="false"/>
          <w:color w:val="000000"/>
          <w:sz w:val="28"/>
        </w:rPr>
        <w:t xml:space="preserve"> изучаемого языка: знакомство с традициями проведения основных национальных праздников (Рождества, Нового года и </w:t>
      </w:r>
      <w:r>
        <w:rPr>
          <w:rFonts w:ascii="Times New Roman" w:hAnsi="Times New Roman"/>
          <w:b w:val="false"/>
          <w:i w:val="false"/>
          <w:color w:val="000000"/>
          <w:sz w:val="28"/>
        </w:rPr>
        <w:t>других праздников</w:t>
      </w:r>
      <w:r>
        <w:rPr>
          <w:rFonts w:ascii="Times New Roman" w:hAnsi="Times New Roman"/>
          <w:b w:val="false"/>
          <w:i w:val="false"/>
          <w:color w:val="000000"/>
          <w:sz w:val="28"/>
        </w:rPr>
        <w:t>), с особенностями образа жизни и культуры страны (стран) изучаемого языка (достопримечательностя</w:t>
      </w:r>
      <w:r>
        <w:rPr>
          <w:rFonts w:ascii="Times New Roman" w:hAnsi="Times New Roman"/>
          <w:b w:val="false"/>
          <w:i w:val="false"/>
          <w:color w:val="000000"/>
          <w:sz w:val="28"/>
        </w:rPr>
        <w:t>ми</w:t>
      </w:r>
      <w:r>
        <w:rPr>
          <w:rFonts w:ascii="Times New Roman" w:hAnsi="Times New Roman"/>
          <w:b w:val="false"/>
          <w:i w:val="false"/>
          <w:color w:val="000000"/>
          <w:sz w:val="28"/>
        </w:rPr>
        <w:t>, выдающи</w:t>
      </w:r>
      <w:r>
        <w:rPr>
          <w:rFonts w:ascii="Times New Roman" w:hAnsi="Times New Roman"/>
          <w:b w:val="false"/>
          <w:i w:val="false"/>
          <w:color w:val="000000"/>
          <w:sz w:val="28"/>
        </w:rPr>
        <w:t>ми</w:t>
      </w:r>
      <w:r>
        <w:rPr>
          <w:rFonts w:ascii="Times New Roman" w:hAnsi="Times New Roman"/>
          <w:b w:val="false"/>
          <w:i w:val="false"/>
          <w:color w:val="000000"/>
          <w:sz w:val="28"/>
        </w:rPr>
        <w:t>ся люд</w:t>
      </w:r>
      <w:r>
        <w:rPr>
          <w:rFonts w:ascii="Times New Roman" w:hAnsi="Times New Roman"/>
          <w:b w:val="false"/>
          <w:i w:val="false"/>
          <w:color w:val="000000"/>
          <w:sz w:val="28"/>
        </w:rPr>
        <w:t>ьми и другое</w:t>
      </w:r>
      <w:r>
        <w:rPr>
          <w:rFonts w:ascii="Times New Roman" w:hAnsi="Times New Roman"/>
          <w:b w:val="false"/>
          <w:i w:val="false"/>
          <w:color w:val="000000"/>
          <w:sz w:val="28"/>
        </w:rPr>
        <w:t>), с доступными в языковом отношении образцами детской поэзии и прозы на английском языке.</w:t>
      </w:r>
    </w:p>
    <w:p>
      <w:pPr>
        <w:spacing w:before="0" w:after="0" w:line="264"/>
        <w:ind w:firstLine="600"/>
        <w:jc w:val="both"/>
      </w:pPr>
      <w:r>
        <w:rPr>
          <w:rFonts w:ascii="Times New Roman" w:hAnsi="Times New Roman"/>
          <w:b w:val="false"/>
          <w:i w:val="false"/>
          <w:color w:val="000000"/>
          <w:sz w:val="28"/>
        </w:rPr>
        <w:t>Формирование умений:</w:t>
      </w:r>
    </w:p>
    <w:p>
      <w:pPr>
        <w:spacing w:before="0" w:after="0" w:line="264"/>
        <w:ind w:firstLine="600"/>
        <w:jc w:val="both"/>
      </w:pPr>
      <w:r>
        <w:rPr>
          <w:rFonts w:ascii="Times New Roman" w:hAnsi="Times New Roman"/>
          <w:b w:val="false"/>
          <w:i w:val="false"/>
          <w:color w:val="000000"/>
          <w:sz w:val="28"/>
        </w:rPr>
        <w:t>писать свои имя и фамилию, а также имена и фамилии своих родственников и друзей на английском языке;</w:t>
      </w:r>
    </w:p>
    <w:p>
      <w:pPr>
        <w:spacing w:before="0" w:after="0" w:line="264"/>
        <w:ind w:firstLine="600"/>
        <w:jc w:val="both"/>
      </w:pPr>
      <w:r>
        <w:rPr>
          <w:rFonts w:ascii="Times New Roman" w:hAnsi="Times New Roman"/>
          <w:b w:val="false"/>
          <w:i w:val="false"/>
          <w:color w:val="000000"/>
          <w:sz w:val="28"/>
        </w:rPr>
        <w:t>правильно оформлять свой адрес на английском языке (в анкете, формуляре);</w:t>
      </w:r>
    </w:p>
    <w:p>
      <w:pPr>
        <w:spacing w:before="0" w:after="0" w:line="264"/>
        <w:ind w:firstLine="600"/>
        <w:jc w:val="both"/>
      </w:pPr>
      <w:r>
        <w:rPr>
          <w:rFonts w:ascii="Times New Roman" w:hAnsi="Times New Roman"/>
          <w:b w:val="false"/>
          <w:i w:val="false"/>
          <w:color w:val="000000"/>
          <w:sz w:val="28"/>
        </w:rPr>
        <w:t>кратко представлять Россию и страну (страны) изучаемого языка;</w:t>
      </w:r>
    </w:p>
    <w:p>
      <w:pPr>
        <w:spacing w:before="0" w:after="0" w:line="264"/>
        <w:ind w:firstLine="600"/>
        <w:jc w:val="both"/>
      </w:pPr>
      <w:r>
        <w:rPr>
          <w:rFonts w:ascii="Times New Roman" w:hAnsi="Times New Roman"/>
          <w:b w:val="false"/>
          <w:i w:val="false"/>
          <w:color w:val="000000"/>
          <w:sz w:val="28"/>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pPr>
        <w:spacing w:before="0" w:after="0" w:line="264"/>
        <w:ind w:firstLine="600"/>
        <w:jc w:val="both"/>
      </w:pPr>
      <w:r>
        <w:rPr>
          <w:rFonts w:ascii="Times New Roman" w:hAnsi="Times New Roman"/>
          <w:b/>
          <w:i w:val="false"/>
          <w:color w:val="000000"/>
          <w:sz w:val="28"/>
        </w:rPr>
        <w:t>Компенсаторные умения</w:t>
      </w:r>
    </w:p>
    <w:p>
      <w:pPr>
        <w:spacing w:before="0" w:after="0" w:line="264"/>
        <w:ind w:firstLine="600"/>
        <w:jc w:val="both"/>
      </w:pPr>
      <w:r>
        <w:rPr>
          <w:rFonts w:ascii="Times New Roman" w:hAnsi="Times New Roman"/>
          <w:b w:val="false"/>
          <w:i w:val="false"/>
          <w:color w:val="000000"/>
          <w:sz w:val="28"/>
        </w:rPr>
        <w:t>Использование при чтении и аудировании языковой, в том числе контекстуальной, догадки.</w:t>
      </w:r>
    </w:p>
    <w:p>
      <w:pPr>
        <w:spacing w:before="0" w:after="0" w:line="264"/>
        <w:ind w:firstLine="600"/>
        <w:jc w:val="both"/>
      </w:pPr>
      <w:r>
        <w:rPr>
          <w:rFonts w:ascii="Times New Roman" w:hAnsi="Times New Roman"/>
          <w:b w:val="false"/>
          <w:i w:val="false"/>
          <w:color w:val="000000"/>
          <w:sz w:val="28"/>
        </w:rPr>
        <w:t xml:space="preserve">Использование при </w:t>
      </w:r>
      <w:r>
        <w:rPr>
          <w:rFonts w:ascii="Times New Roman" w:hAnsi="Times New Roman"/>
          <w:b w:val="false"/>
          <w:i w:val="false"/>
          <w:color w:val="000000"/>
          <w:sz w:val="28"/>
        </w:rPr>
        <w:t>формулировании</w:t>
      </w:r>
      <w:r>
        <w:rPr>
          <w:rFonts w:ascii="Times New Roman" w:hAnsi="Times New Roman"/>
          <w:b w:val="false"/>
          <w:i w:val="false"/>
          <w:color w:val="000000"/>
          <w:sz w:val="28"/>
        </w:rPr>
        <w:t xml:space="preserve"> собственных высказываний</w:t>
      </w:r>
      <w:r>
        <w:rPr>
          <w:rFonts w:ascii="Times New Roman" w:hAnsi="Times New Roman"/>
          <w:b w:val="false"/>
          <w:i w:val="false"/>
          <w:color w:val="000000"/>
          <w:sz w:val="28"/>
        </w:rPr>
        <w:t>,</w:t>
      </w:r>
      <w:r>
        <w:rPr>
          <w:rFonts w:ascii="Times New Roman" w:hAnsi="Times New Roman"/>
          <w:b w:val="false"/>
          <w:i w:val="false"/>
          <w:color w:val="000000"/>
          <w:sz w:val="28"/>
        </w:rPr>
        <w:t xml:space="preserve"> ключевых слов, плана.</w:t>
      </w:r>
    </w:p>
    <w:p>
      <w:pPr>
        <w:spacing w:before="0" w:after="0" w:line="264"/>
        <w:ind w:firstLine="600"/>
        <w:jc w:val="both"/>
      </w:pPr>
      <w:r>
        <w:rPr>
          <w:rFonts w:ascii="Times New Roman" w:hAnsi="Times New Roman"/>
          <w:b w:val="false"/>
          <w:i w:val="false"/>
          <w:color w:val="000000"/>
          <w:sz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pPr>
        <w:spacing w:before="0" w:after="0" w:line="264"/>
        <w:ind w:left="120"/>
        <w:jc w:val="both"/>
      </w:pPr>
    </w:p>
    <w:p>
      <w:pPr>
        <w:spacing w:before="0" w:after="0" w:line="264"/>
        <w:ind w:left="120"/>
        <w:jc w:val="both"/>
      </w:pPr>
      <w:r>
        <w:rPr>
          <w:rFonts w:ascii="Times New Roman" w:hAnsi="Times New Roman"/>
          <w:b/>
          <w:i w:val="false"/>
          <w:color w:val="000000"/>
          <w:sz w:val="28"/>
        </w:rPr>
        <w:t>6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Коммуникативные умения</w:t>
      </w:r>
    </w:p>
    <w:p>
      <w:pPr>
        <w:spacing w:before="0" w:after="0" w:line="264"/>
        <w:ind w:firstLine="600"/>
        <w:jc w:val="both"/>
      </w:pPr>
      <w:r>
        <w:rPr>
          <w:rFonts w:ascii="Times New Roman" w:hAnsi="Times New Roman"/>
          <w:b w:val="false"/>
          <w:i w:val="false"/>
          <w:color w:val="000000"/>
          <w:sz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pPr>
        <w:spacing w:before="0" w:after="0" w:line="264"/>
        <w:ind w:firstLine="600"/>
        <w:jc w:val="both"/>
      </w:pPr>
      <w:r>
        <w:rPr>
          <w:rFonts w:ascii="Times New Roman" w:hAnsi="Times New Roman"/>
          <w:b w:val="false"/>
          <w:i w:val="false"/>
          <w:color w:val="000000"/>
          <w:sz w:val="28"/>
        </w:rPr>
        <w:t>Взаимоотношения в семье и с друзьями. Семейные праздники.</w:t>
      </w:r>
    </w:p>
    <w:p>
      <w:pPr>
        <w:spacing w:before="0" w:after="0" w:line="264"/>
        <w:ind w:firstLine="600"/>
        <w:jc w:val="both"/>
      </w:pPr>
      <w:r>
        <w:rPr>
          <w:rFonts w:ascii="Times New Roman" w:hAnsi="Times New Roman"/>
          <w:b w:val="false"/>
          <w:i w:val="false"/>
          <w:color w:val="000000"/>
          <w:sz w:val="28"/>
        </w:rPr>
        <w:t>Внешность и характер человека (литературного персонажа).</w:t>
      </w:r>
    </w:p>
    <w:p>
      <w:pPr>
        <w:spacing w:before="0" w:after="0" w:line="264"/>
        <w:ind w:firstLine="600"/>
        <w:jc w:val="both"/>
      </w:pPr>
      <w:r>
        <w:rPr>
          <w:rFonts w:ascii="Times New Roman" w:hAnsi="Times New Roman"/>
          <w:b w:val="false"/>
          <w:i w:val="false"/>
          <w:color w:val="000000"/>
          <w:sz w:val="28"/>
        </w:rPr>
        <w:t>Досуг и увлечения (хобби) современного подростка (чтение,</w:t>
      </w:r>
      <w:r>
        <w:rPr>
          <w:rFonts w:ascii="Times New Roman" w:hAnsi="Times New Roman"/>
          <w:b w:val="false"/>
          <w:i w:val="false"/>
          <w:color w:val="000000"/>
          <w:sz w:val="28"/>
        </w:rPr>
        <w:t xml:space="preserve"> </w:t>
      </w:r>
      <w:r>
        <w:rPr>
          <w:rFonts w:ascii="Times New Roman" w:hAnsi="Times New Roman"/>
          <w:b w:val="false"/>
          <w:i w:val="false"/>
          <w:color w:val="000000"/>
          <w:sz w:val="28"/>
        </w:rPr>
        <w:t>кино, театр, спорт).</w:t>
      </w:r>
    </w:p>
    <w:p>
      <w:pPr>
        <w:spacing w:before="0" w:after="0" w:line="264"/>
        <w:ind w:firstLine="600"/>
        <w:jc w:val="both"/>
      </w:pPr>
      <w:r>
        <w:rPr>
          <w:rFonts w:ascii="Times New Roman" w:hAnsi="Times New Roman"/>
          <w:b w:val="false"/>
          <w:i w:val="false"/>
          <w:color w:val="000000"/>
          <w:sz w:val="28"/>
        </w:rPr>
        <w:t>Здоровый образ жизни: режим труда и отдыха, фитнес, сбалансированное питание.</w:t>
      </w:r>
    </w:p>
    <w:p>
      <w:pPr>
        <w:spacing w:before="0" w:after="0" w:line="264"/>
        <w:ind w:firstLine="600"/>
        <w:jc w:val="both"/>
      </w:pPr>
      <w:r>
        <w:rPr>
          <w:rFonts w:ascii="Times New Roman" w:hAnsi="Times New Roman"/>
          <w:b w:val="false"/>
          <w:i w:val="false"/>
          <w:color w:val="000000"/>
          <w:sz w:val="28"/>
        </w:rPr>
        <w:t>Покупки: одежда, обувь и продукты питания.</w:t>
      </w:r>
    </w:p>
    <w:p>
      <w:pPr>
        <w:spacing w:before="0" w:after="0" w:line="264"/>
        <w:ind w:firstLine="600"/>
        <w:jc w:val="both"/>
      </w:pPr>
      <w:r>
        <w:rPr>
          <w:rFonts w:ascii="Times New Roman" w:hAnsi="Times New Roman"/>
          <w:b w:val="false"/>
          <w:i w:val="false"/>
          <w:color w:val="000000"/>
          <w:sz w:val="28"/>
        </w:rPr>
        <w:t>Школа, школьная жизнь, школьная форма, изучаемые предметы, любимый предмет, правила поведения в школе. Переписка с иностранными сверстниками.</w:t>
      </w:r>
    </w:p>
    <w:p>
      <w:pPr>
        <w:spacing w:before="0" w:after="0" w:line="264"/>
        <w:ind w:firstLine="600"/>
        <w:jc w:val="both"/>
      </w:pPr>
      <w:r>
        <w:rPr>
          <w:rFonts w:ascii="Times New Roman" w:hAnsi="Times New Roman"/>
          <w:b w:val="false"/>
          <w:i w:val="false"/>
          <w:color w:val="000000"/>
          <w:sz w:val="28"/>
        </w:rPr>
        <w:t>Переписка с иностранными сверстниками.</w:t>
      </w:r>
    </w:p>
    <w:p>
      <w:pPr>
        <w:spacing w:before="0" w:after="0" w:line="264"/>
        <w:ind w:firstLine="600"/>
        <w:jc w:val="both"/>
      </w:pPr>
      <w:r>
        <w:rPr>
          <w:rFonts w:ascii="Times New Roman" w:hAnsi="Times New Roman"/>
          <w:b w:val="false"/>
          <w:i w:val="false"/>
          <w:color w:val="000000"/>
          <w:sz w:val="28"/>
        </w:rPr>
        <w:t>Каникулы в различное время года. Виды отдыха.</w:t>
      </w:r>
    </w:p>
    <w:p>
      <w:pPr>
        <w:spacing w:before="0" w:after="0" w:line="264"/>
        <w:ind w:firstLine="600"/>
        <w:jc w:val="both"/>
      </w:pPr>
      <w:r>
        <w:rPr>
          <w:rFonts w:ascii="Times New Roman" w:hAnsi="Times New Roman"/>
          <w:b w:val="false"/>
          <w:i w:val="false"/>
          <w:color w:val="000000"/>
          <w:sz w:val="28"/>
        </w:rPr>
        <w:t>Путешествия по России и иностранным странам.</w:t>
      </w:r>
    </w:p>
    <w:p>
      <w:pPr>
        <w:spacing w:before="0" w:after="0" w:line="264"/>
        <w:ind w:firstLine="600"/>
        <w:jc w:val="both"/>
      </w:pPr>
      <w:r>
        <w:rPr>
          <w:rFonts w:ascii="Times New Roman" w:hAnsi="Times New Roman"/>
          <w:b w:val="false"/>
          <w:i w:val="false"/>
          <w:color w:val="000000"/>
          <w:sz w:val="28"/>
        </w:rPr>
        <w:t>Природа: дикие и домашние животные. Климат, погода.</w:t>
      </w:r>
    </w:p>
    <w:p>
      <w:pPr>
        <w:spacing w:before="0" w:after="0" w:line="264"/>
        <w:ind w:firstLine="600"/>
        <w:jc w:val="both"/>
      </w:pPr>
      <w:r>
        <w:rPr>
          <w:rFonts w:ascii="Times New Roman" w:hAnsi="Times New Roman"/>
          <w:b w:val="false"/>
          <w:i w:val="false"/>
          <w:color w:val="000000"/>
          <w:sz w:val="28"/>
        </w:rPr>
        <w:t>Жизнь в городе и сельской местности. Описание родного города (села</w:t>
      </w:r>
      <w:r>
        <w:rPr>
          <w:rFonts w:ascii="Times New Roman" w:hAnsi="Times New Roman"/>
          <w:b w:val="false"/>
          <w:i w:val="false"/>
          <w:color w:val="000000"/>
          <w:sz w:val="28"/>
        </w:rPr>
        <w:t>)</w:t>
      </w:r>
      <w:r>
        <w:rPr>
          <w:rFonts w:ascii="Times New Roman" w:hAnsi="Times New Roman"/>
          <w:b w:val="false"/>
          <w:i w:val="false"/>
          <w:color w:val="000000"/>
          <w:sz w:val="28"/>
        </w:rPr>
        <w:t>. Транспорт.</w:t>
      </w:r>
    </w:p>
    <w:p>
      <w:pPr>
        <w:spacing w:before="0" w:after="0" w:line="264"/>
        <w:ind w:firstLine="600"/>
        <w:jc w:val="both"/>
      </w:pPr>
      <w:r>
        <w:rPr>
          <w:rFonts w:ascii="Times New Roman" w:hAnsi="Times New Roman"/>
          <w:b w:val="false"/>
          <w:i w:val="false"/>
          <w:color w:val="000000"/>
          <w:sz w:val="28"/>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pPr>
        <w:spacing w:before="0" w:after="0" w:line="264"/>
        <w:ind w:firstLine="600"/>
        <w:jc w:val="both"/>
      </w:pPr>
      <w:r>
        <w:rPr>
          <w:rFonts w:ascii="Times New Roman" w:hAnsi="Times New Roman"/>
          <w:b w:val="false"/>
          <w:i w:val="false"/>
          <w:color w:val="000000"/>
          <w:sz w:val="28"/>
        </w:rPr>
        <w:t>Выдающиеся люди родной страны и страны (стран) изучаемого языка: писатели, поэты, учёные.</w:t>
      </w:r>
    </w:p>
    <w:p>
      <w:pPr>
        <w:spacing w:before="0" w:after="0" w:line="264"/>
        <w:ind w:firstLine="600"/>
        <w:jc w:val="both"/>
      </w:pPr>
      <w:r>
        <w:rPr>
          <w:rFonts w:ascii="Times New Roman" w:hAnsi="Times New Roman"/>
          <w:b w:val="false"/>
          <w:i/>
          <w:color w:val="000000"/>
          <w:sz w:val="28"/>
        </w:rPr>
        <w:t>Говорение</w:t>
      </w:r>
    </w:p>
    <w:p>
      <w:pPr>
        <w:spacing w:before="0" w:after="0" w:line="264"/>
        <w:ind w:firstLine="600"/>
        <w:jc w:val="both"/>
      </w:pPr>
      <w:r>
        <w:rPr>
          <w:rFonts w:ascii="Times New Roman" w:hAnsi="Times New Roman"/>
          <w:b w:val="false"/>
          <w:i w:val="false"/>
          <w:color w:val="000000"/>
          <w:sz w:val="28"/>
        </w:rPr>
        <w:t xml:space="preserve">Развитие коммуникативных умений </w:t>
      </w:r>
      <w:r>
        <w:rPr>
          <w:rFonts w:ascii="Times New Roman" w:hAnsi="Times New Roman"/>
          <w:b w:val="false"/>
          <w:i w:val="false"/>
          <w:color w:val="000000"/>
          <w:sz w:val="28"/>
          <w:u w:val="single"/>
        </w:rPr>
        <w:t>диалогической речи</w:t>
      </w:r>
      <w:r>
        <w:rPr>
          <w:rFonts w:ascii="Times New Roman" w:hAnsi="Times New Roman"/>
          <w:b w:val="false"/>
          <w:i w:val="false"/>
          <w:color w:val="000000"/>
          <w:sz w:val="28"/>
        </w:rPr>
        <w:t>, а именно умений вести:</w:t>
      </w:r>
    </w:p>
    <w:p>
      <w:pPr>
        <w:spacing w:before="0" w:after="0" w:line="264"/>
        <w:ind w:firstLine="600"/>
        <w:jc w:val="both"/>
      </w:pPr>
      <w:r>
        <w:rPr>
          <w:rFonts w:ascii="Times New Roman" w:hAnsi="Times New Roman"/>
          <w:b w:val="false"/>
          <w:i w:val="false"/>
          <w:color w:val="000000"/>
          <w:sz w:val="28"/>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pPr>
        <w:spacing w:before="0" w:after="0" w:line="264"/>
        <w:ind w:firstLine="600"/>
        <w:jc w:val="both"/>
      </w:pPr>
      <w:r>
        <w:rPr>
          <w:rFonts w:ascii="Times New Roman" w:hAnsi="Times New Roman"/>
          <w:b w:val="false"/>
          <w:i w:val="false"/>
          <w:color w:val="000000"/>
          <w:sz w:val="28"/>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pPr>
        <w:spacing w:before="0" w:after="0" w:line="264"/>
        <w:ind w:firstLine="600"/>
        <w:jc w:val="both"/>
      </w:pPr>
      <w:r>
        <w:rPr>
          <w:rFonts w:ascii="Times New Roman" w:hAnsi="Times New Roman"/>
          <w:b w:val="false"/>
          <w:i w:val="false"/>
          <w:color w:val="000000"/>
          <w:sz w:val="28"/>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pPr>
        <w:spacing w:before="0" w:after="0" w:line="264"/>
        <w:ind w:firstLine="600"/>
        <w:jc w:val="both"/>
      </w:pPr>
      <w:r>
        <w:rPr>
          <w:rFonts w:ascii="Times New Roman" w:hAnsi="Times New Roman"/>
          <w:b w:val="false"/>
          <w:i w:val="false"/>
          <w:color w:val="000000"/>
          <w:sz w:val="28"/>
        </w:rPr>
        <w:t xml:space="preserve">Вышеперечисленные умения диалогической речи развиваются в стандартных ситуациях неофициального общения в рамках тематического содержания речи с </w:t>
      </w:r>
      <w:r>
        <w:rPr>
          <w:rFonts w:ascii="Times New Roman" w:hAnsi="Times New Roman"/>
          <w:b w:val="false"/>
          <w:i w:val="false"/>
          <w:color w:val="000000"/>
          <w:sz w:val="28"/>
        </w:rPr>
        <w:t>использованием</w:t>
      </w:r>
      <w:r>
        <w:rPr>
          <w:rFonts w:ascii="Times New Roman" w:hAnsi="Times New Roman"/>
          <w:b w:val="false"/>
          <w:i w:val="false"/>
          <w:color w:val="000000"/>
          <w:sz w:val="28"/>
        </w:rPr>
        <w:t xml:space="preserve"> речевы</w:t>
      </w:r>
      <w:r>
        <w:rPr>
          <w:rFonts w:ascii="Times New Roman" w:hAnsi="Times New Roman"/>
          <w:b w:val="false"/>
          <w:i w:val="false"/>
          <w:color w:val="000000"/>
          <w:sz w:val="28"/>
        </w:rPr>
        <w:t>х</w:t>
      </w:r>
      <w:r>
        <w:rPr>
          <w:rFonts w:ascii="Times New Roman" w:hAnsi="Times New Roman"/>
          <w:b w:val="false"/>
          <w:i w:val="false"/>
          <w:color w:val="000000"/>
          <w:sz w:val="28"/>
        </w:rPr>
        <w:t xml:space="preserve"> ситуаци</w:t>
      </w:r>
      <w:r>
        <w:rPr>
          <w:rFonts w:ascii="Times New Roman" w:hAnsi="Times New Roman"/>
          <w:b w:val="false"/>
          <w:i w:val="false"/>
          <w:color w:val="000000"/>
          <w:sz w:val="28"/>
        </w:rPr>
        <w:t>й</w:t>
      </w:r>
      <w:r>
        <w:rPr>
          <w:rFonts w:ascii="Times New Roman" w:hAnsi="Times New Roman"/>
          <w:b w:val="false"/>
          <w:i w:val="false"/>
          <w:color w:val="000000"/>
          <w:sz w:val="28"/>
        </w:rPr>
        <w:t>, ключевы</w:t>
      </w:r>
      <w:r>
        <w:rPr>
          <w:rFonts w:ascii="Times New Roman" w:hAnsi="Times New Roman"/>
          <w:b w:val="false"/>
          <w:i w:val="false"/>
          <w:color w:val="000000"/>
          <w:sz w:val="28"/>
        </w:rPr>
        <w:t>х</w:t>
      </w:r>
      <w:r>
        <w:rPr>
          <w:rFonts w:ascii="Times New Roman" w:hAnsi="Times New Roman"/>
          <w:b w:val="false"/>
          <w:i w:val="false"/>
          <w:color w:val="000000"/>
          <w:sz w:val="28"/>
        </w:rPr>
        <w:t xml:space="preserve"> слов и (или) иллюстраци</w:t>
      </w:r>
      <w:r>
        <w:rPr>
          <w:rFonts w:ascii="Times New Roman" w:hAnsi="Times New Roman"/>
          <w:b w:val="false"/>
          <w:i w:val="false"/>
          <w:color w:val="000000"/>
          <w:sz w:val="28"/>
        </w:rPr>
        <w:t>й</w:t>
      </w:r>
      <w:r>
        <w:rPr>
          <w:rFonts w:ascii="Times New Roman" w:hAnsi="Times New Roman"/>
          <w:b w:val="false"/>
          <w:i w:val="false"/>
          <w:color w:val="000000"/>
          <w:sz w:val="28"/>
        </w:rPr>
        <w:t>, фотографи</w:t>
      </w:r>
      <w:r>
        <w:rPr>
          <w:rFonts w:ascii="Times New Roman" w:hAnsi="Times New Roman"/>
          <w:b w:val="false"/>
          <w:i w:val="false"/>
          <w:color w:val="000000"/>
          <w:sz w:val="28"/>
        </w:rPr>
        <w:t xml:space="preserve">й </w:t>
      </w:r>
      <w:r>
        <w:rPr>
          <w:rFonts w:ascii="Times New Roman" w:hAnsi="Times New Roman"/>
          <w:b w:val="false"/>
          <w:i w:val="false"/>
          <w:color w:val="000000"/>
          <w:sz w:val="28"/>
        </w:rPr>
        <w:t>с соблюдением норм речевого этикета, принятых в стране (странах) изучаемого языка.</w:t>
      </w:r>
    </w:p>
    <w:p>
      <w:pPr>
        <w:spacing w:before="0" w:after="0" w:line="264"/>
        <w:ind w:firstLine="600"/>
        <w:jc w:val="both"/>
      </w:pPr>
      <w:r>
        <w:rPr>
          <w:rFonts w:ascii="Times New Roman" w:hAnsi="Times New Roman"/>
          <w:b w:val="false"/>
          <w:i w:val="false"/>
          <w:color w:val="000000"/>
          <w:sz w:val="28"/>
        </w:rPr>
        <w:t xml:space="preserve">Объём диалога – до 5 реплик со стороны каждого собеседника. </w:t>
      </w:r>
    </w:p>
    <w:p>
      <w:pPr>
        <w:spacing w:before="0" w:after="0" w:line="264"/>
        <w:ind w:firstLine="600"/>
        <w:jc w:val="both"/>
      </w:pPr>
      <w:r>
        <w:rPr>
          <w:rFonts w:ascii="Times New Roman" w:hAnsi="Times New Roman"/>
          <w:b w:val="false"/>
          <w:i w:val="false"/>
          <w:color w:val="000000"/>
          <w:sz w:val="28"/>
        </w:rPr>
        <w:t xml:space="preserve">Развитие коммуникативных умений </w:t>
      </w:r>
      <w:r>
        <w:rPr>
          <w:rFonts w:ascii="Times New Roman" w:hAnsi="Times New Roman"/>
          <w:b w:val="false"/>
          <w:i w:val="false"/>
          <w:color w:val="000000"/>
          <w:sz w:val="28"/>
          <w:u w:val="single"/>
        </w:rPr>
        <w:t>монологической речи</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создание устных связных монологических высказываний с использованием основных коммуникативных типов речи:</w:t>
      </w:r>
    </w:p>
    <w:p>
      <w:pPr>
        <w:spacing w:before="0" w:after="0" w:line="264"/>
        <w:ind w:firstLine="600"/>
        <w:jc w:val="both"/>
      </w:pPr>
      <w:r>
        <w:rPr>
          <w:rFonts w:ascii="Times New Roman" w:hAnsi="Times New Roman"/>
          <w:b w:val="false"/>
          <w:i w:val="false"/>
          <w:color w:val="000000"/>
          <w:sz w:val="28"/>
        </w:rPr>
        <w:t>описание (предмета, внешности и одежды человека), в том числе характеристика (черты характера реального человека или литературного персонажа);</w:t>
      </w:r>
    </w:p>
    <w:p>
      <w:pPr>
        <w:spacing w:before="0" w:after="0" w:line="264"/>
        <w:ind w:firstLine="600"/>
        <w:jc w:val="both"/>
      </w:pPr>
      <w:r>
        <w:rPr>
          <w:rFonts w:ascii="Times New Roman" w:hAnsi="Times New Roman"/>
          <w:b w:val="false"/>
          <w:i w:val="false"/>
          <w:color w:val="000000"/>
          <w:sz w:val="28"/>
        </w:rPr>
        <w:t>повествование (сообщение);</w:t>
      </w:r>
    </w:p>
    <w:p>
      <w:pPr>
        <w:spacing w:before="0" w:after="0" w:line="264"/>
        <w:ind w:firstLine="600"/>
        <w:jc w:val="both"/>
      </w:pPr>
      <w:r>
        <w:rPr>
          <w:rFonts w:ascii="Times New Roman" w:hAnsi="Times New Roman"/>
          <w:b w:val="false"/>
          <w:i w:val="false"/>
          <w:color w:val="000000"/>
          <w:sz w:val="28"/>
        </w:rPr>
        <w:t>изложение (пересказ) основного содержания прочитанного текста;</w:t>
      </w:r>
    </w:p>
    <w:p>
      <w:pPr>
        <w:spacing w:before="0" w:after="0" w:line="264"/>
        <w:ind w:firstLine="600"/>
        <w:jc w:val="both"/>
      </w:pPr>
      <w:r>
        <w:rPr>
          <w:rFonts w:ascii="Times New Roman" w:hAnsi="Times New Roman"/>
          <w:b w:val="false"/>
          <w:i w:val="false"/>
          <w:color w:val="000000"/>
          <w:sz w:val="28"/>
        </w:rPr>
        <w:t>краткое изложение результатов выполненной проектной работы.</w:t>
      </w:r>
    </w:p>
    <w:p>
      <w:pPr>
        <w:spacing w:before="0" w:after="0" w:line="264"/>
        <w:ind w:firstLine="600"/>
        <w:jc w:val="both"/>
      </w:pPr>
      <w:r>
        <w:rPr>
          <w:rFonts w:ascii="Times New Roman" w:hAnsi="Times New Roman"/>
          <w:b w:val="false"/>
          <w:i w:val="false"/>
          <w:color w:val="000000"/>
          <w:sz w:val="28"/>
        </w:rPr>
        <w:t xml:space="preserve">Данные умения монологической речи развиваются в стандартных ситуациях неофициального общения в рамках тематического содержания речи с </w:t>
      </w:r>
      <w:r>
        <w:rPr>
          <w:rFonts w:ascii="Times New Roman" w:hAnsi="Times New Roman"/>
          <w:b w:val="false"/>
          <w:i w:val="false"/>
          <w:color w:val="000000"/>
          <w:sz w:val="28"/>
        </w:rPr>
        <w:t>использованием</w:t>
      </w:r>
      <w:r>
        <w:rPr>
          <w:rFonts w:ascii="Times New Roman" w:hAnsi="Times New Roman"/>
          <w:b w:val="false"/>
          <w:i w:val="false"/>
          <w:color w:val="000000"/>
          <w:sz w:val="28"/>
        </w:rPr>
        <w:t xml:space="preserve"> ключевы</w:t>
      </w:r>
      <w:r>
        <w:rPr>
          <w:rFonts w:ascii="Times New Roman" w:hAnsi="Times New Roman"/>
          <w:b w:val="false"/>
          <w:i w:val="false"/>
          <w:color w:val="000000"/>
          <w:sz w:val="28"/>
        </w:rPr>
        <w:t>х</w:t>
      </w:r>
      <w:r>
        <w:rPr>
          <w:rFonts w:ascii="Times New Roman" w:hAnsi="Times New Roman"/>
          <w:b w:val="false"/>
          <w:i w:val="false"/>
          <w:color w:val="000000"/>
          <w:sz w:val="28"/>
        </w:rPr>
        <w:t xml:space="preserve"> слов, план</w:t>
      </w:r>
      <w:r>
        <w:rPr>
          <w:rFonts w:ascii="Times New Roman" w:hAnsi="Times New Roman"/>
          <w:b w:val="false"/>
          <w:i w:val="false"/>
          <w:color w:val="000000"/>
          <w:sz w:val="28"/>
        </w:rPr>
        <w:t>а</w:t>
      </w:r>
      <w:r>
        <w:rPr>
          <w:rFonts w:ascii="Times New Roman" w:hAnsi="Times New Roman"/>
          <w:b w:val="false"/>
          <w:i w:val="false"/>
          <w:color w:val="000000"/>
          <w:sz w:val="28"/>
        </w:rPr>
        <w:t>, вопрос</w:t>
      </w:r>
      <w:r>
        <w:rPr>
          <w:rFonts w:ascii="Times New Roman" w:hAnsi="Times New Roman"/>
          <w:b w:val="false"/>
          <w:i w:val="false"/>
          <w:color w:val="000000"/>
          <w:sz w:val="28"/>
        </w:rPr>
        <w:t>ов</w:t>
      </w:r>
      <w:r>
        <w:rPr>
          <w:rFonts w:ascii="Times New Roman" w:hAnsi="Times New Roman"/>
          <w:b w:val="false"/>
          <w:i w:val="false"/>
          <w:color w:val="000000"/>
          <w:sz w:val="28"/>
        </w:rPr>
        <w:t>, таблиц и (или) иллюстраци</w:t>
      </w:r>
      <w:r>
        <w:rPr>
          <w:rFonts w:ascii="Times New Roman" w:hAnsi="Times New Roman"/>
          <w:b w:val="false"/>
          <w:i w:val="false"/>
          <w:color w:val="000000"/>
          <w:sz w:val="28"/>
        </w:rPr>
        <w:t>й</w:t>
      </w:r>
      <w:r>
        <w:rPr>
          <w:rFonts w:ascii="Times New Roman" w:hAnsi="Times New Roman"/>
          <w:b w:val="false"/>
          <w:i w:val="false"/>
          <w:color w:val="000000"/>
          <w:sz w:val="28"/>
        </w:rPr>
        <w:t>, фотографи</w:t>
      </w:r>
      <w:r>
        <w:rPr>
          <w:rFonts w:ascii="Times New Roman" w:hAnsi="Times New Roman"/>
          <w:b w:val="false"/>
          <w:i w:val="false"/>
          <w:color w:val="000000"/>
          <w:sz w:val="28"/>
        </w:rPr>
        <w:t>й</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Объём монологического высказывания – 7–8 фраз.</w:t>
      </w:r>
    </w:p>
    <w:p>
      <w:pPr>
        <w:spacing w:before="0" w:after="0" w:line="264"/>
        <w:ind w:firstLine="600"/>
        <w:jc w:val="both"/>
      </w:pPr>
      <w:r>
        <w:rPr>
          <w:rFonts w:ascii="Times New Roman" w:hAnsi="Times New Roman"/>
          <w:b w:val="false"/>
          <w:i/>
          <w:color w:val="000000"/>
          <w:sz w:val="28"/>
        </w:rPr>
        <w:t>Аудирование</w:t>
      </w:r>
    </w:p>
    <w:p>
      <w:pPr>
        <w:spacing w:before="0" w:after="0" w:line="264"/>
        <w:ind w:firstLine="600"/>
        <w:jc w:val="both"/>
      </w:pPr>
      <w:r>
        <w:rPr>
          <w:rFonts w:ascii="Times New Roman" w:hAnsi="Times New Roman"/>
          <w:b w:val="false"/>
          <w:i w:val="false"/>
          <w:color w:val="000000"/>
          <w:sz w:val="28"/>
        </w:rPr>
        <w:t>При непосредственном общении: понимание на слух речи учителя и одноклассников и вербальная (невербальная) реакция на услышанное.</w:t>
      </w:r>
    </w:p>
    <w:p>
      <w:pPr>
        <w:spacing w:before="0" w:after="0" w:line="264"/>
        <w:ind w:firstLine="600"/>
        <w:jc w:val="both"/>
      </w:pPr>
      <w:r>
        <w:rPr>
          <w:rFonts w:ascii="Times New Roman" w:hAnsi="Times New Roman"/>
          <w:b w:val="false"/>
          <w:i w:val="false"/>
          <w:color w:val="000000"/>
          <w:sz w:val="28"/>
        </w:rPr>
        <w:t>При опосредованном общении: дальнейшее развитие восприятия и понимания на слух несложных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pPr>
        <w:spacing w:before="0" w:after="0" w:line="264"/>
        <w:ind w:firstLine="600"/>
        <w:jc w:val="both"/>
      </w:pPr>
      <w:r>
        <w:rPr>
          <w:rFonts w:ascii="Times New Roman" w:hAnsi="Times New Roman"/>
          <w:b w:val="false"/>
          <w:i w:val="false"/>
          <w:color w:val="000000"/>
          <w:sz w:val="28"/>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pPr>
        <w:spacing w:before="0" w:after="0" w:line="264"/>
        <w:ind w:firstLine="600"/>
        <w:jc w:val="both"/>
      </w:pPr>
      <w:r>
        <w:rPr>
          <w:rFonts w:ascii="Times New Roman" w:hAnsi="Times New Roman"/>
          <w:b w:val="false"/>
          <w:i w:val="false"/>
          <w:color w:val="000000"/>
          <w:sz w:val="28"/>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pPr>
        <w:spacing w:before="0" w:after="0" w:line="264"/>
        <w:ind w:firstLine="600"/>
        <w:jc w:val="both"/>
      </w:pPr>
      <w:r>
        <w:rPr>
          <w:rFonts w:ascii="Times New Roman" w:hAnsi="Times New Roman"/>
          <w:b w:val="false"/>
          <w:i w:val="false"/>
          <w:color w:val="000000"/>
          <w:sz w:val="28"/>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pPr>
        <w:spacing w:before="0" w:after="0" w:line="264"/>
        <w:ind w:firstLine="600"/>
        <w:jc w:val="both"/>
      </w:pPr>
      <w:r>
        <w:rPr>
          <w:rFonts w:ascii="Times New Roman" w:hAnsi="Times New Roman"/>
          <w:b w:val="false"/>
          <w:i w:val="false"/>
          <w:color w:val="000000"/>
          <w:sz w:val="28"/>
        </w:rPr>
        <w:t>Время звучания текста (текстов) для аудирования – до 1,5 минуты.</w:t>
      </w:r>
    </w:p>
    <w:p>
      <w:pPr>
        <w:spacing w:before="0" w:after="0" w:line="264"/>
        <w:ind w:firstLine="600"/>
        <w:jc w:val="both"/>
      </w:pPr>
      <w:r>
        <w:rPr>
          <w:rFonts w:ascii="Times New Roman" w:hAnsi="Times New Roman"/>
          <w:b w:val="false"/>
          <w:i/>
          <w:color w:val="000000"/>
          <w:sz w:val="28"/>
        </w:rPr>
        <w:t>Смысловое чтение</w:t>
      </w:r>
    </w:p>
    <w:p>
      <w:pPr>
        <w:spacing w:before="0" w:after="0" w:line="264"/>
        <w:ind w:firstLine="600"/>
        <w:jc w:val="both"/>
      </w:pPr>
      <w:r>
        <w:rPr>
          <w:rFonts w:ascii="Times New Roman" w:hAnsi="Times New Roman"/>
          <w:b w:val="false"/>
          <w:i w:val="false"/>
          <w:color w:val="000000"/>
          <w:sz w:val="28"/>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pPr>
        <w:spacing w:before="0" w:after="0" w:line="264"/>
        <w:ind w:firstLine="600"/>
        <w:jc w:val="both"/>
      </w:pPr>
      <w:r>
        <w:rPr>
          <w:rFonts w:ascii="Times New Roman" w:hAnsi="Times New Roman"/>
          <w:b w:val="false"/>
          <w:i w:val="false"/>
          <w:color w:val="000000"/>
          <w:sz w:val="28"/>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p>
    <w:p>
      <w:pPr>
        <w:spacing w:before="0" w:after="0" w:line="264"/>
        <w:ind w:firstLine="600"/>
        <w:jc w:val="both"/>
      </w:pPr>
      <w:r>
        <w:rPr>
          <w:rFonts w:ascii="Times New Roman" w:hAnsi="Times New Roman"/>
          <w:b w:val="false"/>
          <w:i w:val="false"/>
          <w:color w:val="000000"/>
          <w:sz w:val="28"/>
        </w:rPr>
        <w:t>Чтение несплошных текстов (таблиц) и понимание представленной в них информации.</w:t>
      </w:r>
    </w:p>
    <w:p>
      <w:pPr>
        <w:spacing w:before="0" w:after="0" w:line="264"/>
        <w:ind w:firstLine="600"/>
        <w:jc w:val="both"/>
      </w:pPr>
      <w:r>
        <w:rPr>
          <w:rFonts w:ascii="Times New Roman" w:hAnsi="Times New Roman"/>
          <w:b w:val="false"/>
          <w:i w:val="false"/>
          <w:color w:val="000000"/>
          <w:sz w:val="28"/>
        </w:rPr>
        <w:t>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несплошной текст (таблица).</w:t>
      </w:r>
    </w:p>
    <w:p>
      <w:pPr>
        <w:spacing w:before="0" w:after="0" w:line="264"/>
        <w:ind w:firstLine="600"/>
        <w:jc w:val="both"/>
      </w:pPr>
      <w:r>
        <w:rPr>
          <w:rFonts w:ascii="Times New Roman" w:hAnsi="Times New Roman"/>
          <w:b w:val="false"/>
          <w:i w:val="false"/>
          <w:color w:val="000000"/>
          <w:sz w:val="28"/>
        </w:rPr>
        <w:t>Объём текста (текстов) для чтения – 250–300 слов.</w:t>
      </w:r>
    </w:p>
    <w:p>
      <w:pPr>
        <w:spacing w:before="0" w:after="0" w:line="264"/>
        <w:ind w:firstLine="600"/>
        <w:jc w:val="both"/>
      </w:pPr>
      <w:r>
        <w:rPr>
          <w:rFonts w:ascii="Times New Roman" w:hAnsi="Times New Roman"/>
          <w:b w:val="false"/>
          <w:i/>
          <w:color w:val="000000"/>
          <w:sz w:val="28"/>
        </w:rPr>
        <w:t>Письменная речь</w:t>
      </w:r>
    </w:p>
    <w:p>
      <w:pPr>
        <w:spacing w:before="0" w:after="0" w:line="264"/>
        <w:ind w:firstLine="600"/>
        <w:jc w:val="both"/>
      </w:pPr>
      <w:r>
        <w:rPr>
          <w:rFonts w:ascii="Times New Roman" w:hAnsi="Times New Roman"/>
          <w:b w:val="false"/>
          <w:i w:val="false"/>
          <w:color w:val="000000"/>
          <w:sz w:val="28"/>
        </w:rPr>
        <w:t>Развитие умений письменной речи:</w:t>
      </w:r>
    </w:p>
    <w:p>
      <w:pPr>
        <w:spacing w:before="0" w:after="0" w:line="264"/>
        <w:ind w:firstLine="600"/>
        <w:jc w:val="both"/>
      </w:pPr>
      <w:r>
        <w:rPr>
          <w:rFonts w:ascii="Times New Roman" w:hAnsi="Times New Roman"/>
          <w:b w:val="false"/>
          <w:i w:val="false"/>
          <w:color w:val="000000"/>
          <w:sz w:val="28"/>
        </w:rPr>
        <w:t>списывание текста и выписывание из него слов, словосочетаний, предложений в соответствии с решаемой коммуникативной задачей;</w:t>
      </w:r>
    </w:p>
    <w:p>
      <w:pPr>
        <w:spacing w:before="0" w:after="0" w:line="264"/>
        <w:ind w:firstLine="600"/>
        <w:jc w:val="both"/>
      </w:pPr>
      <w:r>
        <w:rPr>
          <w:rFonts w:ascii="Times New Roman" w:hAnsi="Times New Roman"/>
          <w:b w:val="false"/>
          <w:i w:val="false"/>
          <w:color w:val="000000"/>
          <w:sz w:val="28"/>
        </w:rPr>
        <w:t>заполнение анкет и формуляров: сообщение о себе основных сведений в соответствии с нормами, принятыми в англоговорящих странах;</w:t>
      </w:r>
    </w:p>
    <w:p>
      <w:pPr>
        <w:spacing w:before="0" w:after="0" w:line="264"/>
        <w:ind w:firstLine="600"/>
        <w:jc w:val="both"/>
      </w:pPr>
      <w:r>
        <w:rPr>
          <w:rFonts w:ascii="Times New Roman" w:hAnsi="Times New Roman"/>
          <w:b w:val="false"/>
          <w:i w:val="false"/>
          <w:color w:val="000000"/>
          <w:sz w:val="28"/>
        </w:rPr>
        <w:t>написание электронного сообщения личного характера</w:t>
      </w:r>
      <w:r>
        <w:rPr>
          <w:rFonts w:ascii="Times New Roman" w:hAnsi="Times New Roman"/>
          <w:b w:val="false"/>
          <w:i w:val="false"/>
          <w:color w:val="000000"/>
          <w:sz w:val="28"/>
        </w:rPr>
        <w:t xml:space="preserve"> </w:t>
      </w:r>
      <w:r>
        <w:rPr>
          <w:rFonts w:ascii="Times New Roman" w:hAnsi="Times New Roman"/>
          <w:b w:val="false"/>
          <w:i w:val="false"/>
          <w:color w:val="000000"/>
          <w:sz w:val="28"/>
        </w:rPr>
        <w:t>в соответствии с нормами неофициального общения, принятыми в стране (странах) изучаемого языка. Объём письма – до 70 слов;</w:t>
      </w:r>
    </w:p>
    <w:p>
      <w:pPr>
        <w:spacing w:before="0" w:after="0" w:line="264"/>
        <w:ind w:firstLine="600"/>
        <w:jc w:val="both"/>
      </w:pPr>
      <w:r>
        <w:rPr>
          <w:rFonts w:ascii="Times New Roman" w:hAnsi="Times New Roman"/>
          <w:b w:val="false"/>
          <w:i w:val="false"/>
          <w:color w:val="000000"/>
          <w:sz w:val="28"/>
        </w:rPr>
        <w:t xml:space="preserve">создание небольшого письменного высказывания с </w:t>
      </w:r>
      <w:r>
        <w:rPr>
          <w:rFonts w:ascii="Times New Roman" w:hAnsi="Times New Roman"/>
          <w:b w:val="false"/>
          <w:i w:val="false"/>
          <w:color w:val="000000"/>
          <w:sz w:val="28"/>
        </w:rPr>
        <w:t>использованием</w:t>
      </w:r>
      <w:r>
        <w:rPr>
          <w:rFonts w:ascii="Times New Roman" w:hAnsi="Times New Roman"/>
          <w:b w:val="false"/>
          <w:i w:val="false"/>
          <w:color w:val="000000"/>
          <w:sz w:val="28"/>
        </w:rPr>
        <w:t xml:space="preserve"> образц</w:t>
      </w:r>
      <w:r>
        <w:rPr>
          <w:rFonts w:ascii="Times New Roman" w:hAnsi="Times New Roman"/>
          <w:b w:val="false"/>
          <w:i w:val="false"/>
          <w:color w:val="000000"/>
          <w:sz w:val="28"/>
        </w:rPr>
        <w:t>а</w:t>
      </w:r>
      <w:r>
        <w:rPr>
          <w:rFonts w:ascii="Times New Roman" w:hAnsi="Times New Roman"/>
          <w:b w:val="false"/>
          <w:i w:val="false"/>
          <w:color w:val="000000"/>
          <w:sz w:val="28"/>
        </w:rPr>
        <w:t>, план</w:t>
      </w:r>
      <w:r>
        <w:rPr>
          <w:rFonts w:ascii="Times New Roman" w:hAnsi="Times New Roman"/>
          <w:b w:val="false"/>
          <w:i w:val="false"/>
          <w:color w:val="000000"/>
          <w:sz w:val="28"/>
        </w:rPr>
        <w:t>а</w:t>
      </w:r>
      <w:r>
        <w:rPr>
          <w:rFonts w:ascii="Times New Roman" w:hAnsi="Times New Roman"/>
          <w:b w:val="false"/>
          <w:i w:val="false"/>
          <w:color w:val="000000"/>
          <w:sz w:val="28"/>
        </w:rPr>
        <w:t>, иллюстраци</w:t>
      </w:r>
      <w:r>
        <w:rPr>
          <w:rFonts w:ascii="Times New Roman" w:hAnsi="Times New Roman"/>
          <w:b w:val="false"/>
          <w:i w:val="false"/>
          <w:color w:val="000000"/>
          <w:sz w:val="28"/>
        </w:rPr>
        <w:t>й</w:t>
      </w:r>
      <w:r>
        <w:rPr>
          <w:rFonts w:ascii="Times New Roman" w:hAnsi="Times New Roman"/>
          <w:b w:val="false"/>
          <w:i w:val="false"/>
          <w:color w:val="000000"/>
          <w:sz w:val="28"/>
        </w:rPr>
        <w:t>. Объём письменного высказывания – до 70 слов.</w:t>
      </w:r>
    </w:p>
    <w:p>
      <w:pPr>
        <w:spacing w:before="0" w:after="0" w:line="264"/>
        <w:ind w:firstLine="600"/>
        <w:jc w:val="both"/>
      </w:pPr>
      <w:r>
        <w:rPr>
          <w:rFonts w:ascii="Times New Roman" w:hAnsi="Times New Roman"/>
          <w:b/>
          <w:i w:val="false"/>
          <w:color w:val="000000"/>
          <w:sz w:val="28"/>
        </w:rPr>
        <w:t>Языковые знания и умения</w:t>
      </w:r>
    </w:p>
    <w:p>
      <w:pPr>
        <w:spacing w:before="0" w:after="0" w:line="264"/>
        <w:ind w:firstLine="600"/>
        <w:jc w:val="both"/>
      </w:pPr>
      <w:r>
        <w:rPr>
          <w:rFonts w:ascii="Times New Roman" w:hAnsi="Times New Roman"/>
          <w:b w:val="false"/>
          <w:i/>
          <w:color w:val="000000"/>
          <w:sz w:val="28"/>
        </w:rPr>
        <w:t>Фонетическая сторона речи</w:t>
      </w:r>
    </w:p>
    <w:p>
      <w:pPr>
        <w:spacing w:before="0" w:after="0" w:line="264"/>
        <w:ind w:firstLine="600"/>
        <w:jc w:val="both"/>
      </w:pPr>
      <w:r>
        <w:rPr>
          <w:rFonts w:ascii="Times New Roman" w:hAnsi="Times New Roman"/>
          <w:b w:val="false"/>
          <w:i w:val="false"/>
          <w:color w:val="000000"/>
          <w:sz w:val="28"/>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pPr>
        <w:spacing w:before="0" w:after="0" w:line="264"/>
        <w:ind w:firstLine="600"/>
        <w:jc w:val="both"/>
      </w:pPr>
      <w:r>
        <w:rPr>
          <w:rFonts w:ascii="Times New Roman" w:hAnsi="Times New Roman"/>
          <w:b w:val="false"/>
          <w:i w:val="false"/>
          <w:color w:val="000000"/>
          <w:sz w:val="28"/>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pPr>
        <w:spacing w:before="0" w:after="0" w:line="264"/>
        <w:ind w:firstLine="600"/>
        <w:jc w:val="both"/>
      </w:pPr>
      <w:r>
        <w:rPr>
          <w:rFonts w:ascii="Times New Roman" w:hAnsi="Times New Roman"/>
          <w:b w:val="false"/>
          <w:i w:val="false"/>
          <w:color w:val="000000"/>
          <w:sz w:val="28"/>
        </w:rPr>
        <w:t>Тексты для чтения вслух: сообщение информационного характера, отрывок из статьи научно-популярного характера, рассказ, диалог (беседа).</w:t>
      </w:r>
    </w:p>
    <w:p>
      <w:pPr>
        <w:spacing w:before="0" w:after="0" w:line="264"/>
        <w:ind w:firstLine="600"/>
        <w:jc w:val="both"/>
      </w:pPr>
      <w:r>
        <w:rPr>
          <w:rFonts w:ascii="Times New Roman" w:hAnsi="Times New Roman"/>
          <w:b w:val="false"/>
          <w:i w:val="false"/>
          <w:color w:val="000000"/>
          <w:sz w:val="28"/>
        </w:rPr>
        <w:t>Объём текста для чтения вслух – до 95 слов.</w:t>
      </w:r>
    </w:p>
    <w:p>
      <w:pPr>
        <w:spacing w:before="0" w:after="0" w:line="264"/>
        <w:ind w:firstLine="600"/>
        <w:jc w:val="both"/>
      </w:pPr>
      <w:r>
        <w:rPr>
          <w:rFonts w:ascii="Times New Roman" w:hAnsi="Times New Roman"/>
          <w:b w:val="false"/>
          <w:i/>
          <w:color w:val="000000"/>
          <w:sz w:val="28"/>
        </w:rPr>
        <w:t>Графика, орфография и пунктуация</w:t>
      </w:r>
    </w:p>
    <w:p>
      <w:pPr>
        <w:spacing w:before="0" w:after="0" w:line="264"/>
        <w:ind w:firstLine="600"/>
        <w:jc w:val="both"/>
      </w:pPr>
      <w:r>
        <w:rPr>
          <w:rFonts w:ascii="Times New Roman" w:hAnsi="Times New Roman"/>
          <w:b w:val="false"/>
          <w:i w:val="false"/>
          <w:color w:val="000000"/>
          <w:sz w:val="28"/>
        </w:rPr>
        <w:t>Правильное написание изученных слов.</w:t>
      </w:r>
    </w:p>
    <w:p>
      <w:pPr>
        <w:spacing w:before="0" w:after="0" w:line="264"/>
        <w:ind w:firstLine="600"/>
        <w:jc w:val="both"/>
      </w:pPr>
      <w:r>
        <w:rPr>
          <w:rFonts w:ascii="Times New Roman" w:hAnsi="Times New Roman"/>
          <w:b w:val="false"/>
          <w:i w:val="false"/>
          <w:color w:val="000000"/>
          <w:sz w:val="28"/>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pPr>
        <w:spacing w:before="0" w:after="0" w:line="264"/>
        <w:ind w:firstLine="600"/>
        <w:jc w:val="both"/>
      </w:pPr>
      <w:r>
        <w:rPr>
          <w:rFonts w:ascii="Times New Roman" w:hAnsi="Times New Roman"/>
          <w:b w:val="false"/>
          <w:i w:val="false"/>
          <w:color w:val="000000"/>
          <w:sz w:val="28"/>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pPr>
        <w:spacing w:before="0" w:after="0" w:line="264"/>
        <w:ind w:firstLine="600"/>
        <w:jc w:val="both"/>
      </w:pPr>
      <w:r>
        <w:rPr>
          <w:rFonts w:ascii="Times New Roman" w:hAnsi="Times New Roman"/>
          <w:b w:val="false"/>
          <w:i/>
          <w:color w:val="000000"/>
          <w:sz w:val="28"/>
        </w:rPr>
        <w:t>Лексическая сторона речи</w:t>
      </w:r>
    </w:p>
    <w:p>
      <w:pPr>
        <w:spacing w:before="0" w:after="0" w:line="264"/>
        <w:ind w:firstLine="600"/>
        <w:jc w:val="both"/>
      </w:pPr>
      <w:r>
        <w:rPr>
          <w:rFonts w:ascii="Times New Roman" w:hAnsi="Times New Roman"/>
          <w:b w:val="false"/>
          <w:i w:val="false"/>
          <w:color w:val="000000"/>
          <w:sz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pPr>
        <w:spacing w:before="0" w:after="0" w:line="264"/>
        <w:ind w:firstLine="600"/>
        <w:jc w:val="both"/>
      </w:pPr>
      <w:r>
        <w:rPr>
          <w:rFonts w:ascii="Times New Roman" w:hAnsi="Times New Roman"/>
          <w:b w:val="false"/>
          <w:i w:val="false"/>
          <w:color w:val="000000"/>
          <w:sz w:val="28"/>
        </w:rPr>
        <w:t>Распознавание и употребление в устной и письменной речи различных средств связи для обеспечения логичности и целостности высказывания.</w:t>
      </w:r>
    </w:p>
    <w:p>
      <w:pPr>
        <w:spacing w:before="0" w:after="0" w:line="264"/>
        <w:ind w:firstLine="600"/>
        <w:jc w:val="both"/>
      </w:pPr>
      <w:r>
        <w:rPr>
          <w:rFonts w:ascii="Times New Roman" w:hAnsi="Times New Roman"/>
          <w:b w:val="false"/>
          <w:i w:val="false"/>
          <w:color w:val="000000"/>
          <w:sz w:val="28"/>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pPr>
        <w:spacing w:before="0" w:after="0" w:line="264"/>
        <w:ind w:firstLine="600"/>
        <w:jc w:val="both"/>
      </w:pPr>
      <w:r>
        <w:rPr>
          <w:rFonts w:ascii="Times New Roman" w:hAnsi="Times New Roman"/>
          <w:b w:val="false"/>
          <w:i w:val="false"/>
          <w:color w:val="000000"/>
          <w:sz w:val="28"/>
        </w:rPr>
        <w:t>Основные способы словообразования:</w:t>
      </w:r>
    </w:p>
    <w:p>
      <w:pPr>
        <w:spacing w:before="0" w:after="0" w:line="264"/>
        <w:ind w:firstLine="600"/>
        <w:jc w:val="both"/>
      </w:pPr>
      <w:r>
        <w:rPr>
          <w:rFonts w:ascii="Times New Roman" w:hAnsi="Times New Roman"/>
          <w:b w:val="false"/>
          <w:i w:val="false"/>
          <w:color w:val="000000"/>
          <w:sz w:val="28"/>
        </w:rPr>
        <w:t>аффиксация:</w:t>
      </w:r>
    </w:p>
    <w:p>
      <w:pPr>
        <w:spacing w:before="0" w:after="0" w:line="264"/>
        <w:ind w:firstLine="600"/>
        <w:jc w:val="both"/>
      </w:pPr>
      <w:r>
        <w:rPr>
          <w:rFonts w:ascii="Times New Roman" w:hAnsi="Times New Roman"/>
          <w:b w:val="false"/>
          <w:i w:val="false"/>
          <w:color w:val="000000"/>
          <w:sz w:val="28"/>
        </w:rPr>
        <w:t>образование имён существительных при помощи суффикса</w:t>
      </w:r>
      <w:r>
        <w:rPr>
          <w:rFonts w:ascii="Times New Roman" w:hAnsi="Times New Roman"/>
          <w:b w:val="false"/>
          <w:i w:val="false"/>
          <w:color w:val="000000"/>
          <w:sz w:val="28"/>
        </w:rPr>
        <w:t xml:space="preserve"> </w:t>
      </w:r>
      <w:r>
        <w:rPr>
          <w:rFonts w:ascii="Times New Roman" w:hAnsi="Times New Roman"/>
          <w:b w:val="false"/>
          <w:i w:val="false"/>
          <w:color w:val="000000"/>
          <w:sz w:val="28"/>
        </w:rPr>
        <w:t>-ing (reading);</w:t>
      </w:r>
    </w:p>
    <w:p>
      <w:pPr>
        <w:spacing w:before="0" w:after="0" w:line="264"/>
        <w:ind w:firstLine="600"/>
        <w:jc w:val="both"/>
      </w:pPr>
      <w:r>
        <w:rPr>
          <w:rFonts w:ascii="Times New Roman" w:hAnsi="Times New Roman"/>
          <w:b w:val="false"/>
          <w:i w:val="false"/>
          <w:color w:val="000000"/>
          <w:sz w:val="28"/>
        </w:rPr>
        <w:t>образование имён прилагательных при помощи суффиксов</w:t>
      </w:r>
      <w:r>
        <w:rPr>
          <w:rFonts w:ascii="Times New Roman" w:hAnsi="Times New Roman"/>
          <w:b w:val="false"/>
          <w:i w:val="false"/>
          <w:color w:val="000000"/>
          <w:sz w:val="28"/>
        </w:rPr>
        <w:t xml:space="preserve"> -</w:t>
      </w:r>
      <w:r>
        <w:rPr>
          <w:rFonts w:ascii="Times New Roman" w:hAnsi="Times New Roman"/>
          <w:b w:val="false"/>
          <w:i w:val="false"/>
          <w:color w:val="000000"/>
          <w:sz w:val="28"/>
        </w:rPr>
        <w:t>al</w:t>
      </w:r>
      <w:r>
        <w:rPr>
          <w:rFonts w:ascii="Times New Roman" w:hAnsi="Times New Roman"/>
          <w:b w:val="false"/>
          <w:i w:val="false"/>
          <w:color w:val="000000"/>
          <w:sz w:val="28"/>
        </w:rPr>
        <w:t xml:space="preserve"> (</w:t>
      </w:r>
      <w:r>
        <w:rPr>
          <w:rFonts w:ascii="Times New Roman" w:hAnsi="Times New Roman"/>
          <w:b w:val="false"/>
          <w:i w:val="false"/>
          <w:color w:val="000000"/>
          <w:sz w:val="28"/>
        </w:rPr>
        <w:t>typical</w:t>
      </w:r>
      <w:r>
        <w:rPr>
          <w:rFonts w:ascii="Times New Roman" w:hAnsi="Times New Roman"/>
          <w:b w:val="false"/>
          <w:i w:val="false"/>
          <w:color w:val="000000"/>
          <w:sz w:val="28"/>
        </w:rPr>
        <w:t>), -</w:t>
      </w:r>
      <w:r>
        <w:rPr>
          <w:rFonts w:ascii="Times New Roman" w:hAnsi="Times New Roman"/>
          <w:b w:val="false"/>
          <w:i w:val="false"/>
          <w:color w:val="000000"/>
          <w:sz w:val="28"/>
        </w:rPr>
        <w:t>ing</w:t>
      </w:r>
      <w:r>
        <w:rPr>
          <w:rFonts w:ascii="Times New Roman" w:hAnsi="Times New Roman"/>
          <w:b w:val="false"/>
          <w:i w:val="false"/>
          <w:color w:val="000000"/>
          <w:sz w:val="28"/>
        </w:rPr>
        <w:t xml:space="preserve"> (</w:t>
      </w:r>
      <w:r>
        <w:rPr>
          <w:rFonts w:ascii="Times New Roman" w:hAnsi="Times New Roman"/>
          <w:b w:val="false"/>
          <w:i w:val="false"/>
          <w:color w:val="000000"/>
          <w:sz w:val="28"/>
        </w:rPr>
        <w:t>amazing</w:t>
      </w:r>
      <w:r>
        <w:rPr>
          <w:rFonts w:ascii="Times New Roman" w:hAnsi="Times New Roman"/>
          <w:b w:val="false"/>
          <w:i w:val="false"/>
          <w:color w:val="000000"/>
          <w:sz w:val="28"/>
        </w:rPr>
        <w:t>), -</w:t>
      </w:r>
      <w:r>
        <w:rPr>
          <w:rFonts w:ascii="Times New Roman" w:hAnsi="Times New Roman"/>
          <w:b w:val="false"/>
          <w:i w:val="false"/>
          <w:color w:val="000000"/>
          <w:sz w:val="28"/>
        </w:rPr>
        <w:t>less</w:t>
      </w:r>
      <w:r>
        <w:rPr>
          <w:rFonts w:ascii="Times New Roman" w:hAnsi="Times New Roman"/>
          <w:b w:val="false"/>
          <w:i w:val="false"/>
          <w:color w:val="000000"/>
          <w:sz w:val="28"/>
        </w:rPr>
        <w:t xml:space="preserve"> (</w:t>
      </w:r>
      <w:r>
        <w:rPr>
          <w:rFonts w:ascii="Times New Roman" w:hAnsi="Times New Roman"/>
          <w:b w:val="false"/>
          <w:i w:val="false"/>
          <w:color w:val="000000"/>
          <w:sz w:val="28"/>
        </w:rPr>
        <w:t>useless</w:t>
      </w:r>
      <w:r>
        <w:rPr>
          <w:rFonts w:ascii="Times New Roman" w:hAnsi="Times New Roman"/>
          <w:b w:val="false"/>
          <w:i w:val="false"/>
          <w:color w:val="000000"/>
          <w:sz w:val="28"/>
        </w:rPr>
        <w:t>), -</w:t>
      </w:r>
      <w:r>
        <w:rPr>
          <w:rFonts w:ascii="Times New Roman" w:hAnsi="Times New Roman"/>
          <w:b w:val="false"/>
          <w:i w:val="false"/>
          <w:color w:val="000000"/>
          <w:sz w:val="28"/>
        </w:rPr>
        <w:t>ive</w:t>
      </w:r>
      <w:r>
        <w:rPr>
          <w:rFonts w:ascii="Times New Roman" w:hAnsi="Times New Roman"/>
          <w:b w:val="false"/>
          <w:i w:val="false"/>
          <w:color w:val="000000"/>
          <w:sz w:val="28"/>
        </w:rPr>
        <w:t xml:space="preserve"> (</w:t>
      </w:r>
      <w:r>
        <w:rPr>
          <w:rFonts w:ascii="Times New Roman" w:hAnsi="Times New Roman"/>
          <w:b w:val="false"/>
          <w:i w:val="false"/>
          <w:color w:val="000000"/>
          <w:sz w:val="28"/>
        </w:rPr>
        <w:t>impressive</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Синонимы. Антонимы. Интернациональные слова.</w:t>
      </w:r>
    </w:p>
    <w:p>
      <w:pPr>
        <w:spacing w:before="0" w:after="0" w:line="264"/>
        <w:ind w:firstLine="600"/>
        <w:jc w:val="both"/>
      </w:pPr>
      <w:r>
        <w:rPr>
          <w:rFonts w:ascii="Times New Roman" w:hAnsi="Times New Roman"/>
          <w:b w:val="false"/>
          <w:i/>
          <w:color w:val="000000"/>
          <w:sz w:val="28"/>
        </w:rPr>
        <w:t>Грамматическая сторона речи</w:t>
      </w:r>
    </w:p>
    <w:p>
      <w:pPr>
        <w:spacing w:before="0" w:after="0" w:line="264"/>
        <w:ind w:firstLine="600"/>
        <w:jc w:val="both"/>
      </w:pPr>
      <w:r>
        <w:rPr>
          <w:rFonts w:ascii="Times New Roman" w:hAnsi="Times New Roman"/>
          <w:b w:val="false"/>
          <w:i w:val="false"/>
          <w:color w:val="000000"/>
          <w:sz w:val="28"/>
        </w:rPr>
        <w:t>Распознавание и употребление в устной и письменной речи изученных морфологических форм и синтаксических конструкций английского языка.</w:t>
      </w:r>
    </w:p>
    <w:p>
      <w:pPr>
        <w:spacing w:before="0" w:after="0" w:line="264"/>
        <w:ind w:firstLine="600"/>
        <w:jc w:val="both"/>
      </w:pPr>
      <w:r>
        <w:rPr>
          <w:rFonts w:ascii="Times New Roman" w:hAnsi="Times New Roman"/>
          <w:b w:val="false"/>
          <w:i w:val="false"/>
          <w:color w:val="000000"/>
          <w:sz w:val="28"/>
        </w:rPr>
        <w:t>Сложноподчинённые предложения с придаточными определительными с союзными словами who, which, that.</w:t>
      </w:r>
    </w:p>
    <w:p>
      <w:pPr>
        <w:spacing w:before="0" w:after="0" w:line="264"/>
        <w:ind w:firstLine="600"/>
        <w:jc w:val="both"/>
      </w:pPr>
      <w:r>
        <w:rPr>
          <w:rFonts w:ascii="Times New Roman" w:hAnsi="Times New Roman"/>
          <w:b w:val="false"/>
          <w:i w:val="false"/>
          <w:color w:val="000000"/>
          <w:sz w:val="28"/>
        </w:rPr>
        <w:t>Сложноподчинённые предложения с придаточными времени с союзами for, since.</w:t>
      </w:r>
    </w:p>
    <w:p>
      <w:pPr>
        <w:spacing w:before="0" w:after="0" w:line="264"/>
        <w:ind w:firstLine="600"/>
        <w:jc w:val="both"/>
      </w:pPr>
      <w:r>
        <w:rPr>
          <w:rFonts w:ascii="Times New Roman" w:hAnsi="Times New Roman"/>
          <w:b w:val="false"/>
          <w:i w:val="false"/>
          <w:color w:val="000000"/>
          <w:sz w:val="28"/>
        </w:rPr>
        <w:t>Предложения с конструкциями as … as, not so … as.</w:t>
      </w:r>
    </w:p>
    <w:p>
      <w:pPr>
        <w:spacing w:before="0" w:after="0" w:line="264"/>
        <w:ind w:firstLine="600"/>
        <w:jc w:val="both"/>
      </w:pPr>
      <w:r>
        <w:rPr>
          <w:rFonts w:ascii="Times New Roman" w:hAnsi="Times New Roman"/>
          <w:b w:val="false"/>
          <w:i w:val="false"/>
          <w:color w:val="000000"/>
          <w:sz w:val="28"/>
        </w:rPr>
        <w:t>Все типы вопросительных предложений (общий, специальный, альтернативный, разделительный вопросы) в Present/Past Continuous Tense.</w:t>
      </w:r>
    </w:p>
    <w:p>
      <w:pPr>
        <w:spacing w:before="0" w:after="0" w:line="264"/>
        <w:ind w:firstLine="600"/>
        <w:jc w:val="both"/>
      </w:pPr>
      <w:r>
        <w:rPr>
          <w:rFonts w:ascii="Times New Roman" w:hAnsi="Times New Roman"/>
          <w:b w:val="false"/>
          <w:i w:val="false"/>
          <w:color w:val="000000"/>
          <w:sz w:val="28"/>
        </w:rPr>
        <w:t>Глаголы в видо-временных формах действительного залога в изъявительном наклонении в Present/Past Continuous Tense.</w:t>
      </w:r>
    </w:p>
    <w:p>
      <w:pPr>
        <w:spacing w:before="0" w:after="0" w:line="264"/>
        <w:ind w:firstLine="600"/>
        <w:jc w:val="both"/>
      </w:pPr>
      <w:r>
        <w:rPr>
          <w:rFonts w:ascii="Times New Roman" w:hAnsi="Times New Roman"/>
          <w:b w:val="false"/>
          <w:i w:val="false"/>
          <w:color w:val="000000"/>
          <w:sz w:val="28"/>
        </w:rPr>
        <w:t>Модальные</w:t>
      </w:r>
      <w:r>
        <w:rPr>
          <w:rFonts w:ascii="Times New Roman" w:hAnsi="Times New Roman"/>
          <w:b w:val="false"/>
          <w:i w:val="false"/>
          <w:color w:val="000000"/>
          <w:sz w:val="28"/>
        </w:rPr>
        <w:t xml:space="preserve"> </w:t>
      </w:r>
      <w:r>
        <w:rPr>
          <w:rFonts w:ascii="Times New Roman" w:hAnsi="Times New Roman"/>
          <w:b w:val="false"/>
          <w:i w:val="false"/>
          <w:color w:val="000000"/>
          <w:sz w:val="28"/>
        </w:rPr>
        <w:t>глаголы</w:t>
      </w:r>
      <w:r>
        <w:rPr>
          <w:rFonts w:ascii="Times New Roman" w:hAnsi="Times New Roman"/>
          <w:b w:val="false"/>
          <w:i w:val="false"/>
          <w:color w:val="000000"/>
          <w:sz w:val="28"/>
        </w:rPr>
        <w:t xml:space="preserve"> </w:t>
      </w:r>
      <w:r>
        <w:rPr>
          <w:rFonts w:ascii="Times New Roman" w:hAnsi="Times New Roman"/>
          <w:b w:val="false"/>
          <w:i w:val="false"/>
          <w:color w:val="000000"/>
          <w:sz w:val="28"/>
        </w:rPr>
        <w:t>и</w:t>
      </w:r>
      <w:r>
        <w:rPr>
          <w:rFonts w:ascii="Times New Roman" w:hAnsi="Times New Roman"/>
          <w:b w:val="false"/>
          <w:i w:val="false"/>
          <w:color w:val="000000"/>
          <w:sz w:val="28"/>
        </w:rPr>
        <w:t xml:space="preserve"> </w:t>
      </w:r>
      <w:r>
        <w:rPr>
          <w:rFonts w:ascii="Times New Roman" w:hAnsi="Times New Roman"/>
          <w:b w:val="false"/>
          <w:i w:val="false"/>
          <w:color w:val="000000"/>
          <w:sz w:val="28"/>
        </w:rPr>
        <w:t>их</w:t>
      </w:r>
      <w:r>
        <w:rPr>
          <w:rFonts w:ascii="Times New Roman" w:hAnsi="Times New Roman"/>
          <w:b w:val="false"/>
          <w:i w:val="false"/>
          <w:color w:val="000000"/>
          <w:sz w:val="28"/>
        </w:rPr>
        <w:t xml:space="preserve"> </w:t>
      </w:r>
      <w:r>
        <w:rPr>
          <w:rFonts w:ascii="Times New Roman" w:hAnsi="Times New Roman"/>
          <w:b w:val="false"/>
          <w:i w:val="false"/>
          <w:color w:val="000000"/>
          <w:sz w:val="28"/>
        </w:rPr>
        <w:t>эквиваленты</w:t>
      </w:r>
      <w:r>
        <w:rPr>
          <w:rFonts w:ascii="Times New Roman" w:hAnsi="Times New Roman"/>
          <w:b w:val="false"/>
          <w:i w:val="false"/>
          <w:color w:val="000000"/>
          <w:sz w:val="28"/>
        </w:rPr>
        <w:t xml:space="preserve"> (can/be able to, must/have to, may, should, need).</w:t>
      </w:r>
    </w:p>
    <w:p>
      <w:pPr>
        <w:spacing w:before="0" w:after="0" w:line="264"/>
        <w:ind w:firstLine="600"/>
        <w:jc w:val="both"/>
      </w:pPr>
      <w:r>
        <w:rPr>
          <w:rFonts w:ascii="Times New Roman" w:hAnsi="Times New Roman"/>
          <w:b w:val="false"/>
          <w:i w:val="false"/>
          <w:color w:val="000000"/>
          <w:sz w:val="28"/>
        </w:rPr>
        <w:t>Слова</w:t>
      </w:r>
      <w:r>
        <w:rPr>
          <w:rFonts w:ascii="Times New Roman" w:hAnsi="Times New Roman"/>
          <w:b w:val="false"/>
          <w:i w:val="false"/>
          <w:color w:val="000000"/>
          <w:sz w:val="28"/>
        </w:rPr>
        <w:t xml:space="preserve">, </w:t>
      </w:r>
      <w:r>
        <w:rPr>
          <w:rFonts w:ascii="Times New Roman" w:hAnsi="Times New Roman"/>
          <w:b w:val="false"/>
          <w:i w:val="false"/>
          <w:color w:val="000000"/>
          <w:sz w:val="28"/>
        </w:rPr>
        <w:t>выражающие</w:t>
      </w:r>
      <w:r>
        <w:rPr>
          <w:rFonts w:ascii="Times New Roman" w:hAnsi="Times New Roman"/>
          <w:b w:val="false"/>
          <w:i w:val="false"/>
          <w:color w:val="000000"/>
          <w:sz w:val="28"/>
        </w:rPr>
        <w:t xml:space="preserve"> </w:t>
      </w:r>
      <w:r>
        <w:rPr>
          <w:rFonts w:ascii="Times New Roman" w:hAnsi="Times New Roman"/>
          <w:b w:val="false"/>
          <w:i w:val="false"/>
          <w:color w:val="000000"/>
          <w:sz w:val="28"/>
        </w:rPr>
        <w:t>количество</w:t>
      </w:r>
      <w:r>
        <w:rPr>
          <w:rFonts w:ascii="Times New Roman" w:hAnsi="Times New Roman"/>
          <w:b w:val="false"/>
          <w:i w:val="false"/>
          <w:color w:val="000000"/>
          <w:sz w:val="28"/>
        </w:rPr>
        <w:t xml:space="preserve"> (little/a little, few/a few).</w:t>
      </w:r>
    </w:p>
    <w:p>
      <w:pPr>
        <w:spacing w:before="0" w:after="0" w:line="264"/>
        <w:ind w:firstLine="600"/>
        <w:jc w:val="both"/>
      </w:pPr>
      <w:r>
        <w:rPr>
          <w:rFonts w:ascii="Times New Roman" w:hAnsi="Times New Roman"/>
          <w:b w:val="false"/>
          <w:i w:val="false"/>
          <w:color w:val="000000"/>
          <w:sz w:val="28"/>
        </w:rPr>
        <w:t xml:space="preserve">Возвратные, неопределённые местоимения (some, any) и их производные (somebody, anybody; something, anything </w:t>
      </w:r>
      <w:r>
        <w:rPr>
          <w:rFonts w:ascii="Times New Roman" w:hAnsi="Times New Roman"/>
          <w:b w:val="false"/>
          <w:i w:val="false"/>
          <w:color w:val="000000"/>
          <w:sz w:val="28"/>
        </w:rPr>
        <w:t>и другие</w:t>
      </w:r>
      <w:r>
        <w:rPr>
          <w:rFonts w:ascii="Times New Roman" w:hAnsi="Times New Roman"/>
          <w:b w:val="false"/>
          <w:i w:val="false"/>
          <w:color w:val="000000"/>
          <w:sz w:val="28"/>
        </w:rPr>
        <w:t xml:space="preserve">) every и производные (everybody, everything </w:t>
      </w:r>
      <w:r>
        <w:rPr>
          <w:rFonts w:ascii="Times New Roman" w:hAnsi="Times New Roman"/>
          <w:b w:val="false"/>
          <w:i w:val="false"/>
          <w:color w:val="000000"/>
          <w:sz w:val="28"/>
        </w:rPr>
        <w:t>и другие</w:t>
      </w:r>
      <w:r>
        <w:rPr>
          <w:rFonts w:ascii="Times New Roman" w:hAnsi="Times New Roman"/>
          <w:b w:val="false"/>
          <w:i w:val="false"/>
          <w:color w:val="000000"/>
          <w:sz w:val="28"/>
        </w:rPr>
        <w:t>) в повествовательных (утвердительных и отрицательных) и вопросительных предложениях.</w:t>
      </w:r>
    </w:p>
    <w:p>
      <w:pPr>
        <w:spacing w:before="0" w:after="0" w:line="264"/>
        <w:ind w:firstLine="600"/>
        <w:jc w:val="both"/>
      </w:pPr>
      <w:r>
        <w:rPr>
          <w:rFonts w:ascii="Times New Roman" w:hAnsi="Times New Roman"/>
          <w:b w:val="false"/>
          <w:i w:val="false"/>
          <w:color w:val="000000"/>
          <w:sz w:val="28"/>
        </w:rPr>
        <w:t>Числительные для обозначения дат и больших чисел (100–1000).</w:t>
      </w:r>
    </w:p>
    <w:p>
      <w:pPr>
        <w:spacing w:before="0" w:after="0" w:line="264"/>
        <w:ind w:firstLine="600"/>
        <w:jc w:val="both"/>
      </w:pPr>
      <w:r>
        <w:rPr>
          <w:rFonts w:ascii="Times New Roman" w:hAnsi="Times New Roman"/>
          <w:b/>
          <w:i w:val="false"/>
          <w:color w:val="000000"/>
          <w:sz w:val="28"/>
        </w:rPr>
        <w:t>Социокультурные знания и умения</w:t>
      </w:r>
    </w:p>
    <w:p>
      <w:pPr>
        <w:spacing w:before="0" w:after="0" w:line="264"/>
        <w:ind w:firstLine="600"/>
        <w:jc w:val="both"/>
      </w:pPr>
      <w:r>
        <w:rPr>
          <w:rFonts w:ascii="Times New Roman" w:hAnsi="Times New Roman"/>
          <w:b w:val="false"/>
          <w:i w:val="false"/>
          <w:color w:val="000000"/>
          <w:sz w:val="28"/>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pPr>
        <w:spacing w:before="0" w:after="0" w:line="264"/>
        <w:ind w:firstLine="600"/>
        <w:jc w:val="both"/>
      </w:pPr>
      <w:r>
        <w:rPr>
          <w:rFonts w:ascii="Times New Roman" w:hAnsi="Times New Roman"/>
          <w:b w:val="false"/>
          <w:i w:val="false"/>
          <w:color w:val="000000"/>
          <w:sz w:val="28"/>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pPr>
        <w:spacing w:before="0" w:after="0" w:line="264"/>
        <w:ind w:firstLine="600"/>
        <w:jc w:val="both"/>
      </w:pPr>
      <w:r>
        <w:rPr>
          <w:rFonts w:ascii="Times New Roman" w:hAnsi="Times New Roman"/>
          <w:b w:val="false"/>
          <w:i w:val="false"/>
          <w:color w:val="000000"/>
          <w:sz w:val="28"/>
        </w:rPr>
        <w:t xml:space="preserve">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w:t>
      </w:r>
      <w:r>
        <w:rPr>
          <w:rFonts w:ascii="Times New Roman" w:hAnsi="Times New Roman"/>
          <w:b w:val="false"/>
          <w:i w:val="false"/>
          <w:color w:val="000000"/>
          <w:sz w:val="28"/>
        </w:rPr>
        <w:t>других праздников</w:t>
      </w:r>
      <w:r>
        <w:rPr>
          <w:rFonts w:ascii="Times New Roman" w:hAnsi="Times New Roman"/>
          <w:b w:val="false"/>
          <w:i w:val="false"/>
          <w:color w:val="000000"/>
          <w:sz w:val="28"/>
        </w:rPr>
        <w:t>), с особенностями образа жизни и культуры страны (стран) изучаемого языка (известными достопримечательностями, некоторыми выдающимися людьми)</w:t>
      </w:r>
      <w:r>
        <w:rPr>
          <w:rFonts w:ascii="Times New Roman" w:hAnsi="Times New Roman"/>
          <w:b w:val="false"/>
          <w:i w:val="false"/>
          <w:color w:val="000000"/>
          <w:sz w:val="28"/>
        </w:rPr>
        <w:t>,</w:t>
      </w:r>
      <w:r>
        <w:rPr>
          <w:rFonts w:ascii="Times New Roman" w:hAnsi="Times New Roman"/>
          <w:b w:val="false"/>
          <w:i w:val="false"/>
          <w:color w:val="000000"/>
          <w:sz w:val="28"/>
        </w:rPr>
        <w:t xml:space="preserve"> с доступными в языковом отношении образцами детской поэзии и прозы на английском языке.</w:t>
      </w:r>
    </w:p>
    <w:p>
      <w:pPr>
        <w:spacing w:before="0" w:after="0" w:line="264"/>
        <w:ind w:firstLine="600"/>
        <w:jc w:val="both"/>
      </w:pPr>
      <w:r>
        <w:rPr>
          <w:rFonts w:ascii="Times New Roman" w:hAnsi="Times New Roman"/>
          <w:b w:val="false"/>
          <w:i w:val="false"/>
          <w:color w:val="000000"/>
          <w:sz w:val="28"/>
        </w:rPr>
        <w:t>Развитие умений:</w:t>
      </w:r>
    </w:p>
    <w:p>
      <w:pPr>
        <w:spacing w:before="0" w:after="0" w:line="264"/>
        <w:ind w:firstLine="600"/>
        <w:jc w:val="both"/>
      </w:pPr>
      <w:r>
        <w:rPr>
          <w:rFonts w:ascii="Times New Roman" w:hAnsi="Times New Roman"/>
          <w:b w:val="false"/>
          <w:i w:val="false"/>
          <w:color w:val="000000"/>
          <w:sz w:val="28"/>
        </w:rPr>
        <w:t>писать свои имя и фамилию, а также имена и фамилии своих родственников и друзей на английском языке;</w:t>
      </w:r>
    </w:p>
    <w:p>
      <w:pPr>
        <w:spacing w:before="0" w:after="0" w:line="264"/>
        <w:ind w:firstLine="600"/>
        <w:jc w:val="both"/>
      </w:pPr>
      <w:r>
        <w:rPr>
          <w:rFonts w:ascii="Times New Roman" w:hAnsi="Times New Roman"/>
          <w:b w:val="false"/>
          <w:i w:val="false"/>
          <w:color w:val="000000"/>
          <w:sz w:val="28"/>
        </w:rPr>
        <w:t>правильно оформлять свой адрес на английском языке (в анкете, формуляре);</w:t>
      </w:r>
    </w:p>
    <w:p>
      <w:pPr>
        <w:spacing w:before="0" w:after="0" w:line="264"/>
        <w:ind w:firstLine="600"/>
        <w:jc w:val="both"/>
      </w:pPr>
      <w:r>
        <w:rPr>
          <w:rFonts w:ascii="Times New Roman" w:hAnsi="Times New Roman"/>
          <w:b w:val="false"/>
          <w:i w:val="false"/>
          <w:color w:val="000000"/>
          <w:sz w:val="28"/>
        </w:rPr>
        <w:t>кратко представлять Россию и страну (страны) изучаемого языка;</w:t>
      </w:r>
    </w:p>
    <w:p>
      <w:pPr>
        <w:spacing w:before="0" w:after="0" w:line="264"/>
        <w:ind w:firstLine="600"/>
        <w:jc w:val="both"/>
      </w:pPr>
      <w:r>
        <w:rPr>
          <w:rFonts w:ascii="Times New Roman" w:hAnsi="Times New Roman"/>
          <w:b w:val="false"/>
          <w:i w:val="false"/>
          <w:color w:val="000000"/>
          <w:sz w:val="28"/>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pPr>
        <w:spacing w:before="0" w:after="0" w:line="264"/>
        <w:ind w:firstLine="600"/>
        <w:jc w:val="both"/>
      </w:pPr>
      <w:r>
        <w:rPr>
          <w:rFonts w:ascii="Times New Roman" w:hAnsi="Times New Roman"/>
          <w:b w:val="false"/>
          <w:i w:val="false"/>
          <w:color w:val="000000"/>
          <w:sz w:val="28"/>
        </w:rPr>
        <w:t>кратко рассказывать о выдающихся людях родной страны и страны (стран) изучаемого языка (учёных, писателях, поэтах).</w:t>
      </w:r>
    </w:p>
    <w:p>
      <w:pPr>
        <w:spacing w:before="0" w:after="0" w:line="264"/>
        <w:ind w:firstLine="600"/>
        <w:jc w:val="both"/>
      </w:pPr>
      <w:r>
        <w:rPr>
          <w:rFonts w:ascii="Times New Roman" w:hAnsi="Times New Roman"/>
          <w:b/>
          <w:i w:val="false"/>
          <w:color w:val="000000"/>
          <w:sz w:val="28"/>
        </w:rPr>
        <w:t>Компенсаторные умения</w:t>
      </w:r>
    </w:p>
    <w:p>
      <w:pPr>
        <w:spacing w:before="0" w:after="0" w:line="264"/>
        <w:ind w:firstLine="600"/>
        <w:jc w:val="both"/>
      </w:pPr>
      <w:r>
        <w:rPr>
          <w:rFonts w:ascii="Times New Roman" w:hAnsi="Times New Roman"/>
          <w:b w:val="false"/>
          <w:i w:val="false"/>
          <w:color w:val="000000"/>
          <w:sz w:val="28"/>
        </w:rPr>
        <w:t>Использование при чтении и аудировании языковой догадки, в том числе контекстуальной.</w:t>
      </w:r>
    </w:p>
    <w:p>
      <w:pPr>
        <w:spacing w:before="0" w:after="0" w:line="264"/>
        <w:ind w:firstLine="600"/>
        <w:jc w:val="both"/>
      </w:pPr>
      <w:r>
        <w:rPr>
          <w:rFonts w:ascii="Times New Roman" w:hAnsi="Times New Roman"/>
          <w:b w:val="false"/>
          <w:i w:val="false"/>
          <w:color w:val="000000"/>
          <w:sz w:val="28"/>
        </w:rPr>
        <w:t xml:space="preserve">Использование </w:t>
      </w:r>
      <w:r>
        <w:rPr>
          <w:rFonts w:ascii="Times New Roman" w:hAnsi="Times New Roman"/>
          <w:b w:val="false"/>
          <w:i w:val="false"/>
          <w:color w:val="000000"/>
          <w:sz w:val="28"/>
        </w:rPr>
        <w:t>при формулировании</w:t>
      </w:r>
      <w:r>
        <w:rPr>
          <w:rFonts w:ascii="Times New Roman" w:hAnsi="Times New Roman"/>
          <w:b w:val="false"/>
          <w:i w:val="false"/>
          <w:color w:val="000000"/>
          <w:sz w:val="28"/>
        </w:rPr>
        <w:t xml:space="preserve"> собственных высказываний</w:t>
      </w:r>
      <w:r>
        <w:rPr>
          <w:rFonts w:ascii="Times New Roman" w:hAnsi="Times New Roman"/>
          <w:b w:val="false"/>
          <w:i w:val="false"/>
          <w:color w:val="000000"/>
          <w:sz w:val="28"/>
        </w:rPr>
        <w:t>,</w:t>
      </w:r>
      <w:r>
        <w:rPr>
          <w:rFonts w:ascii="Times New Roman" w:hAnsi="Times New Roman"/>
          <w:b w:val="false"/>
          <w:i w:val="false"/>
          <w:color w:val="000000"/>
          <w:sz w:val="28"/>
        </w:rPr>
        <w:t xml:space="preserve"> ключевых слов, плана.</w:t>
      </w:r>
    </w:p>
    <w:p>
      <w:pPr>
        <w:spacing w:before="0" w:after="0" w:line="264"/>
        <w:ind w:firstLine="600"/>
        <w:jc w:val="both"/>
      </w:pPr>
      <w:r>
        <w:rPr>
          <w:rFonts w:ascii="Times New Roman" w:hAnsi="Times New Roman"/>
          <w:b w:val="false"/>
          <w:i w:val="false"/>
          <w:color w:val="000000"/>
          <w:sz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pPr>
        <w:spacing w:before="0" w:after="0" w:line="264"/>
        <w:ind w:firstLine="600"/>
        <w:jc w:val="both"/>
      </w:pPr>
      <w:r>
        <w:rPr>
          <w:rFonts w:ascii="Times New Roman" w:hAnsi="Times New Roman"/>
          <w:b w:val="false"/>
          <w:i w:val="false"/>
          <w:color w:val="000000"/>
          <w:sz w:val="28"/>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pPr>
        <w:spacing w:before="0" w:after="0" w:line="264"/>
        <w:ind w:left="120"/>
        <w:jc w:val="both"/>
      </w:pPr>
      <w:r>
        <w:rPr>
          <w:rFonts w:ascii="Times New Roman" w:hAnsi="Times New Roman"/>
          <w:b/>
          <w:i w:val="false"/>
          <w:color w:val="000000"/>
          <w:sz w:val="28"/>
        </w:rPr>
        <w:t>7 КЛАСС</w:t>
      </w:r>
    </w:p>
    <w:p>
      <w:pPr>
        <w:spacing w:before="0" w:after="0" w:line="264"/>
        <w:ind w:firstLine="600"/>
        <w:jc w:val="both"/>
      </w:pPr>
      <w:r>
        <w:rPr>
          <w:rFonts w:ascii="Times New Roman" w:hAnsi="Times New Roman"/>
          <w:b/>
          <w:i w:val="false"/>
          <w:color w:val="000000"/>
          <w:sz w:val="28"/>
        </w:rPr>
        <w:t>Коммуникативные умения</w:t>
      </w:r>
    </w:p>
    <w:p>
      <w:pPr>
        <w:spacing w:before="0" w:after="0" w:line="264"/>
        <w:ind w:firstLine="600"/>
        <w:jc w:val="both"/>
      </w:pPr>
      <w:r>
        <w:rPr>
          <w:rFonts w:ascii="Times New Roman" w:hAnsi="Times New Roman"/>
          <w:b w:val="false"/>
          <w:i w:val="false"/>
          <w:color w:val="000000"/>
          <w:sz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pPr>
        <w:spacing w:before="0" w:after="0" w:line="264"/>
        <w:ind w:firstLine="600"/>
        <w:jc w:val="both"/>
      </w:pPr>
      <w:r>
        <w:rPr>
          <w:rFonts w:ascii="Times New Roman" w:hAnsi="Times New Roman"/>
          <w:b w:val="false"/>
          <w:i w:val="false"/>
          <w:color w:val="000000"/>
          <w:sz w:val="28"/>
        </w:rPr>
        <w:t>Взаимоотношения в семье и с друзьями. Семейные праздники. Обязанности по дому.</w:t>
      </w:r>
    </w:p>
    <w:p>
      <w:pPr>
        <w:spacing w:before="0" w:after="0" w:line="264"/>
        <w:ind w:firstLine="600"/>
        <w:jc w:val="both"/>
      </w:pPr>
      <w:r>
        <w:rPr>
          <w:rFonts w:ascii="Times New Roman" w:hAnsi="Times New Roman"/>
          <w:b w:val="false"/>
          <w:i w:val="false"/>
          <w:color w:val="000000"/>
          <w:sz w:val="28"/>
        </w:rPr>
        <w:t>Внешность и характер человека (литературного персонажа).</w:t>
      </w:r>
    </w:p>
    <w:p>
      <w:pPr>
        <w:spacing w:before="0" w:after="0" w:line="264"/>
        <w:ind w:firstLine="600"/>
        <w:jc w:val="both"/>
      </w:pPr>
      <w:r>
        <w:rPr>
          <w:rFonts w:ascii="Times New Roman" w:hAnsi="Times New Roman"/>
          <w:b w:val="false"/>
          <w:i w:val="false"/>
          <w:color w:val="000000"/>
          <w:sz w:val="28"/>
        </w:rPr>
        <w:t>Досуг и увлечения (хобби) современного подростка (чтение,</w:t>
      </w:r>
      <w:r>
        <w:rPr>
          <w:rFonts w:ascii="Times New Roman" w:hAnsi="Times New Roman"/>
          <w:b w:val="false"/>
          <w:i w:val="false"/>
          <w:color w:val="000000"/>
          <w:sz w:val="28"/>
        </w:rPr>
        <w:t xml:space="preserve"> </w:t>
      </w:r>
      <w:r>
        <w:rPr>
          <w:rFonts w:ascii="Times New Roman" w:hAnsi="Times New Roman"/>
          <w:b w:val="false"/>
          <w:i w:val="false"/>
          <w:color w:val="000000"/>
          <w:sz w:val="28"/>
        </w:rPr>
        <w:t>кино, театр, музей, спорт, музыка).</w:t>
      </w:r>
    </w:p>
    <w:p>
      <w:pPr>
        <w:spacing w:before="0" w:after="0" w:line="264"/>
        <w:ind w:firstLine="600"/>
        <w:jc w:val="both"/>
      </w:pPr>
      <w:r>
        <w:rPr>
          <w:rFonts w:ascii="Times New Roman" w:hAnsi="Times New Roman"/>
          <w:b w:val="false"/>
          <w:i w:val="false"/>
          <w:color w:val="000000"/>
          <w:sz w:val="28"/>
        </w:rPr>
        <w:t>Здоровый образ жизни: режим труда и отдыха, фитнес, сбалансированное питание.</w:t>
      </w:r>
    </w:p>
    <w:p>
      <w:pPr>
        <w:spacing w:before="0" w:after="0" w:line="264"/>
        <w:ind w:firstLine="600"/>
        <w:jc w:val="both"/>
      </w:pPr>
      <w:r>
        <w:rPr>
          <w:rFonts w:ascii="Times New Roman" w:hAnsi="Times New Roman"/>
          <w:b w:val="false"/>
          <w:i w:val="false"/>
          <w:color w:val="000000"/>
          <w:sz w:val="28"/>
        </w:rPr>
        <w:t>Покупки: одежда, обувь и продукты питания.</w:t>
      </w:r>
    </w:p>
    <w:p>
      <w:pPr>
        <w:spacing w:before="0" w:after="0" w:line="264"/>
        <w:ind w:firstLine="600"/>
        <w:jc w:val="both"/>
      </w:pPr>
      <w:r>
        <w:rPr>
          <w:rFonts w:ascii="Times New Roman" w:hAnsi="Times New Roman"/>
          <w:b w:val="false"/>
          <w:i w:val="false"/>
          <w:color w:val="000000"/>
          <w:sz w:val="28"/>
        </w:rPr>
        <w:t>Школа, школьная жизнь, школьная форма, изучаемые предметы, любимый предмет, правила поведения в школе, посещение школьной библиотеки (ресурсного центра</w:t>
      </w:r>
      <w:r>
        <w:rPr>
          <w:rFonts w:ascii="Times New Roman" w:hAnsi="Times New Roman"/>
          <w:b w:val="false"/>
          <w:i w:val="false"/>
          <w:color w:val="000000"/>
          <w:sz w:val="28"/>
        </w:rPr>
        <w:t>)</w:t>
      </w:r>
      <w:r>
        <w:rPr>
          <w:rFonts w:ascii="Times New Roman" w:hAnsi="Times New Roman"/>
          <w:b w:val="false"/>
          <w:i w:val="false"/>
          <w:color w:val="000000"/>
          <w:sz w:val="28"/>
        </w:rPr>
        <w:t>. Переписка с иностранными сверстниками.</w:t>
      </w:r>
    </w:p>
    <w:p>
      <w:pPr>
        <w:spacing w:before="0" w:after="0" w:line="264"/>
        <w:ind w:firstLine="600"/>
        <w:jc w:val="both"/>
      </w:pPr>
      <w:r>
        <w:rPr>
          <w:rFonts w:ascii="Times New Roman" w:hAnsi="Times New Roman"/>
          <w:b w:val="false"/>
          <w:i w:val="false"/>
          <w:color w:val="000000"/>
          <w:sz w:val="28"/>
        </w:rPr>
        <w:t>Каникулы в различное время года. Виды отдыха. Путешествия по России и иностранным странам.</w:t>
      </w:r>
    </w:p>
    <w:p>
      <w:pPr>
        <w:spacing w:before="0" w:after="0" w:line="264"/>
        <w:ind w:firstLine="600"/>
        <w:jc w:val="both"/>
      </w:pPr>
      <w:r>
        <w:rPr>
          <w:rFonts w:ascii="Times New Roman" w:hAnsi="Times New Roman"/>
          <w:b w:val="false"/>
          <w:i w:val="false"/>
          <w:color w:val="000000"/>
          <w:sz w:val="28"/>
        </w:rPr>
        <w:t>Природа: дикие и домашние животные. Климат, погода.</w:t>
      </w:r>
    </w:p>
    <w:p>
      <w:pPr>
        <w:spacing w:before="0" w:after="0" w:line="264"/>
        <w:ind w:firstLine="600"/>
        <w:jc w:val="both"/>
      </w:pPr>
      <w:r>
        <w:rPr>
          <w:rFonts w:ascii="Times New Roman" w:hAnsi="Times New Roman"/>
          <w:b w:val="false"/>
          <w:i w:val="false"/>
          <w:color w:val="000000"/>
          <w:sz w:val="28"/>
        </w:rPr>
        <w:t>Жизнь в городе и сельской местности. Описание родного города (села). Транспорт.</w:t>
      </w:r>
    </w:p>
    <w:p>
      <w:pPr>
        <w:spacing w:before="0" w:after="0" w:line="264"/>
        <w:ind w:firstLine="600"/>
        <w:jc w:val="both"/>
      </w:pPr>
      <w:r>
        <w:rPr>
          <w:rFonts w:ascii="Times New Roman" w:hAnsi="Times New Roman"/>
          <w:b w:val="false"/>
          <w:i w:val="false"/>
          <w:color w:val="000000"/>
          <w:sz w:val="28"/>
        </w:rPr>
        <w:t>Средства массовой информации (телевидение, журналы, Интернет).</w:t>
      </w:r>
    </w:p>
    <w:p>
      <w:pPr>
        <w:spacing w:before="0" w:after="0" w:line="264"/>
        <w:ind w:firstLine="600"/>
        <w:jc w:val="both"/>
      </w:pPr>
      <w:r>
        <w:rPr>
          <w:rFonts w:ascii="Times New Roman" w:hAnsi="Times New Roman"/>
          <w:b w:val="false"/>
          <w:i w:val="false"/>
          <w:color w:val="000000"/>
          <w:sz w:val="28"/>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pPr>
        <w:spacing w:before="0" w:after="0" w:line="264"/>
        <w:ind w:firstLine="600"/>
        <w:jc w:val="both"/>
      </w:pPr>
      <w:r>
        <w:rPr>
          <w:rFonts w:ascii="Times New Roman" w:hAnsi="Times New Roman"/>
          <w:b w:val="false"/>
          <w:i w:val="false"/>
          <w:color w:val="000000"/>
          <w:sz w:val="28"/>
        </w:rPr>
        <w:t>Выдающиеся люди родной страны и страны (стран) изучаемого языка: учёные, писатели, поэты, спортсмены.</w:t>
      </w:r>
    </w:p>
    <w:p>
      <w:pPr>
        <w:spacing w:before="0" w:after="0" w:line="264"/>
        <w:ind w:firstLine="600"/>
        <w:jc w:val="both"/>
      </w:pPr>
      <w:r>
        <w:rPr>
          <w:rFonts w:ascii="Times New Roman" w:hAnsi="Times New Roman"/>
          <w:b w:val="false"/>
          <w:i/>
          <w:color w:val="000000"/>
          <w:sz w:val="28"/>
        </w:rPr>
        <w:t>Говорение</w:t>
      </w:r>
    </w:p>
    <w:p>
      <w:pPr>
        <w:spacing w:before="0" w:after="0" w:line="264"/>
        <w:ind w:firstLine="600"/>
        <w:jc w:val="both"/>
      </w:pPr>
      <w:r>
        <w:rPr>
          <w:rFonts w:ascii="Times New Roman" w:hAnsi="Times New Roman"/>
          <w:b w:val="false"/>
          <w:i w:val="false"/>
          <w:color w:val="000000"/>
          <w:sz w:val="28"/>
        </w:rPr>
        <w:t xml:space="preserve">Развитие коммуникативных умений </w:t>
      </w:r>
      <w:r>
        <w:rPr>
          <w:rFonts w:ascii="Times New Roman" w:hAnsi="Times New Roman"/>
          <w:b w:val="false"/>
          <w:i w:val="false"/>
          <w:color w:val="000000"/>
          <w:sz w:val="28"/>
          <w:u w:val="single"/>
        </w:rPr>
        <w:t>диалогической речи</w:t>
      </w:r>
      <w:r>
        <w:rPr>
          <w:rFonts w:ascii="Times New Roman" w:hAnsi="Times New Roman"/>
          <w:b w:val="false"/>
          <w:i w:val="false"/>
          <w:color w:val="000000"/>
          <w:sz w:val="28"/>
        </w:rPr>
        <w:t>, а именно умений вести: диалог этикетного характера, диалог</w:t>
      </w:r>
      <w:r>
        <w:rPr>
          <w:rFonts w:ascii="Times New Roman" w:hAnsi="Times New Roman"/>
          <w:b w:val="false"/>
          <w:i w:val="false"/>
          <w:color w:val="000000"/>
          <w:sz w:val="28"/>
        </w:rPr>
        <w:t>-</w:t>
      </w:r>
      <w:r>
        <w:rPr>
          <w:rFonts w:ascii="Times New Roman" w:hAnsi="Times New Roman"/>
          <w:b w:val="false"/>
          <w:i w:val="false"/>
          <w:color w:val="000000"/>
          <w:sz w:val="28"/>
        </w:rPr>
        <w:t>побуждение к действию, диалог-расспрос, комбинированный диалог, включающий различные виды диалогов:</w:t>
      </w:r>
    </w:p>
    <w:p>
      <w:pPr>
        <w:spacing w:before="0" w:after="0" w:line="264"/>
        <w:ind w:firstLine="600"/>
        <w:jc w:val="both"/>
      </w:pPr>
      <w:r>
        <w:rPr>
          <w:rFonts w:ascii="Times New Roman" w:hAnsi="Times New Roman"/>
          <w:b w:val="false"/>
          <w:i w:val="false"/>
          <w:color w:val="000000"/>
          <w:sz w:val="28"/>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pPr>
        <w:spacing w:before="0" w:after="0" w:line="264"/>
        <w:ind w:firstLine="600"/>
        <w:jc w:val="both"/>
      </w:pPr>
      <w:r>
        <w:rPr>
          <w:rFonts w:ascii="Times New Roman" w:hAnsi="Times New Roman"/>
          <w:b w:val="false"/>
          <w:i w:val="false"/>
          <w:color w:val="000000"/>
          <w:sz w:val="28"/>
        </w:rPr>
        <w:t>диалог</w:t>
      </w:r>
      <w:r>
        <w:rPr>
          <w:rFonts w:ascii="Times New Roman" w:hAnsi="Times New Roman"/>
          <w:b w:val="false"/>
          <w:i w:val="false"/>
          <w:color w:val="000000"/>
          <w:sz w:val="28"/>
        </w:rPr>
        <w:t>-</w:t>
      </w:r>
      <w:r>
        <w:rPr>
          <w:rFonts w:ascii="Times New Roman" w:hAnsi="Times New Roman"/>
          <w:b w:val="false"/>
          <w:i w:val="false"/>
          <w:color w:val="000000"/>
          <w:sz w:val="28"/>
        </w:rPr>
        <w:t>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pPr>
        <w:spacing w:before="0" w:after="0" w:line="264"/>
        <w:ind w:firstLine="600"/>
        <w:jc w:val="both"/>
      </w:pPr>
      <w:r>
        <w:rPr>
          <w:rFonts w:ascii="Times New Roman" w:hAnsi="Times New Roman"/>
          <w:b w:val="false"/>
          <w:i w:val="false"/>
          <w:color w:val="000000"/>
          <w:sz w:val="28"/>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pPr>
        <w:spacing w:before="0" w:after="0" w:line="264"/>
        <w:ind w:firstLine="600"/>
        <w:jc w:val="both"/>
      </w:pPr>
      <w:r>
        <w:rPr>
          <w:rFonts w:ascii="Times New Roman" w:hAnsi="Times New Roman"/>
          <w:b w:val="false"/>
          <w:i w:val="false"/>
          <w:color w:val="000000"/>
          <w:sz w:val="28"/>
        </w:rPr>
        <w:t>Данные</w:t>
      </w:r>
      <w:r>
        <w:rPr>
          <w:rFonts w:ascii="Times New Roman" w:hAnsi="Times New Roman"/>
          <w:b w:val="false"/>
          <w:i w:val="false"/>
          <w:color w:val="000000"/>
          <w:sz w:val="28"/>
        </w:rPr>
        <w:t xml:space="preserve">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pPr>
        <w:spacing w:before="0" w:after="0" w:line="264"/>
        <w:ind w:firstLine="600"/>
        <w:jc w:val="both"/>
      </w:pPr>
      <w:r>
        <w:rPr>
          <w:rFonts w:ascii="Times New Roman" w:hAnsi="Times New Roman"/>
          <w:b w:val="false"/>
          <w:i w:val="false"/>
          <w:color w:val="000000"/>
          <w:sz w:val="28"/>
        </w:rPr>
        <w:t>Объём диалога – до 6 реплик со стороны каждого собеседника.</w:t>
      </w:r>
    </w:p>
    <w:p>
      <w:pPr>
        <w:spacing w:before="0" w:after="0" w:line="264"/>
        <w:ind w:firstLine="600"/>
        <w:jc w:val="both"/>
      </w:pPr>
      <w:r>
        <w:rPr>
          <w:rFonts w:ascii="Times New Roman" w:hAnsi="Times New Roman"/>
          <w:b w:val="false"/>
          <w:i w:val="false"/>
          <w:color w:val="000000"/>
          <w:sz w:val="28"/>
        </w:rPr>
        <w:t xml:space="preserve">Развитие коммуникативных умений </w:t>
      </w:r>
      <w:r>
        <w:rPr>
          <w:rFonts w:ascii="Times New Roman" w:hAnsi="Times New Roman"/>
          <w:b w:val="false"/>
          <w:i w:val="false"/>
          <w:color w:val="000000"/>
          <w:sz w:val="28"/>
          <w:u w:val="single"/>
        </w:rPr>
        <w:t>монологической речи</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создание устных связных монологических высказываний с использованием основных коммуникативных типов речи:</w:t>
      </w:r>
    </w:p>
    <w:p>
      <w:pPr>
        <w:spacing w:before="0" w:after="0" w:line="264"/>
        <w:ind w:firstLine="600"/>
        <w:jc w:val="both"/>
      </w:pPr>
      <w:r>
        <w:rPr>
          <w:rFonts w:ascii="Times New Roman" w:hAnsi="Times New Roman"/>
          <w:b w:val="false"/>
          <w:i w:val="false"/>
          <w:color w:val="000000"/>
          <w:sz w:val="28"/>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pPr>
        <w:spacing w:before="0" w:after="0" w:line="264"/>
        <w:ind w:firstLine="600"/>
        <w:jc w:val="both"/>
      </w:pPr>
      <w:r>
        <w:rPr>
          <w:rFonts w:ascii="Times New Roman" w:hAnsi="Times New Roman"/>
          <w:b w:val="false"/>
          <w:i w:val="false"/>
          <w:color w:val="000000"/>
          <w:sz w:val="28"/>
        </w:rPr>
        <w:t>повествование (сообщение);</w:t>
      </w:r>
    </w:p>
    <w:p>
      <w:pPr>
        <w:spacing w:before="0" w:after="0" w:line="264"/>
        <w:ind w:firstLine="600"/>
        <w:jc w:val="both"/>
      </w:pPr>
      <w:r>
        <w:rPr>
          <w:rFonts w:ascii="Times New Roman" w:hAnsi="Times New Roman"/>
          <w:b w:val="false"/>
          <w:i w:val="false"/>
          <w:color w:val="000000"/>
          <w:sz w:val="28"/>
        </w:rPr>
        <w:t>изложение (пересказ) основного содержания, прочитанного (прослушанного) текста;</w:t>
      </w:r>
    </w:p>
    <w:p>
      <w:pPr>
        <w:spacing w:before="0" w:after="0" w:line="264"/>
        <w:ind w:firstLine="600"/>
        <w:jc w:val="both"/>
      </w:pPr>
      <w:r>
        <w:rPr>
          <w:rFonts w:ascii="Times New Roman" w:hAnsi="Times New Roman"/>
          <w:b w:val="false"/>
          <w:i w:val="false"/>
          <w:color w:val="000000"/>
          <w:sz w:val="28"/>
        </w:rPr>
        <w:t>краткое изложение результатов выполненной проектной работы.</w:t>
      </w:r>
    </w:p>
    <w:p>
      <w:pPr>
        <w:spacing w:before="0" w:after="0" w:line="264"/>
        <w:ind w:firstLine="600"/>
        <w:jc w:val="both"/>
      </w:pPr>
      <w:r>
        <w:rPr>
          <w:rFonts w:ascii="Times New Roman" w:hAnsi="Times New Roman"/>
          <w:b w:val="false"/>
          <w:i w:val="false"/>
          <w:color w:val="000000"/>
          <w:sz w:val="28"/>
        </w:rPr>
        <w:t xml:space="preserve">Данные умения монологической речи развиваются в стандартных ситуациях неофициального общения в рамках тематического содержания речи с </w:t>
      </w:r>
      <w:r>
        <w:rPr>
          <w:rFonts w:ascii="Times New Roman" w:hAnsi="Times New Roman"/>
          <w:b w:val="false"/>
          <w:i w:val="false"/>
          <w:color w:val="000000"/>
          <w:sz w:val="28"/>
        </w:rPr>
        <w:t>использованием</w:t>
      </w:r>
      <w:r>
        <w:rPr>
          <w:rFonts w:ascii="Times New Roman" w:hAnsi="Times New Roman"/>
          <w:b w:val="false"/>
          <w:i w:val="false"/>
          <w:color w:val="000000"/>
          <w:sz w:val="28"/>
        </w:rPr>
        <w:t xml:space="preserve"> ключевы</w:t>
      </w:r>
      <w:r>
        <w:rPr>
          <w:rFonts w:ascii="Times New Roman" w:hAnsi="Times New Roman"/>
          <w:b w:val="false"/>
          <w:i w:val="false"/>
          <w:color w:val="000000"/>
          <w:sz w:val="28"/>
        </w:rPr>
        <w:t>х</w:t>
      </w:r>
      <w:r>
        <w:rPr>
          <w:rFonts w:ascii="Times New Roman" w:hAnsi="Times New Roman"/>
          <w:b w:val="false"/>
          <w:i w:val="false"/>
          <w:color w:val="000000"/>
          <w:sz w:val="28"/>
        </w:rPr>
        <w:t>е слов, план</w:t>
      </w:r>
      <w:r>
        <w:rPr>
          <w:rFonts w:ascii="Times New Roman" w:hAnsi="Times New Roman"/>
          <w:b w:val="false"/>
          <w:i w:val="false"/>
          <w:color w:val="000000"/>
          <w:sz w:val="28"/>
        </w:rPr>
        <w:t>ов</w:t>
      </w:r>
      <w:r>
        <w:rPr>
          <w:rFonts w:ascii="Times New Roman" w:hAnsi="Times New Roman"/>
          <w:b w:val="false"/>
          <w:i w:val="false"/>
          <w:color w:val="000000"/>
          <w:sz w:val="28"/>
        </w:rPr>
        <w:t>, вопрос</w:t>
      </w:r>
      <w:r>
        <w:rPr>
          <w:rFonts w:ascii="Times New Roman" w:hAnsi="Times New Roman"/>
          <w:b w:val="false"/>
          <w:i w:val="false"/>
          <w:color w:val="000000"/>
          <w:sz w:val="28"/>
        </w:rPr>
        <w:t>ов</w:t>
      </w:r>
      <w:r>
        <w:rPr>
          <w:rFonts w:ascii="Times New Roman" w:hAnsi="Times New Roman"/>
          <w:b w:val="false"/>
          <w:i w:val="false"/>
          <w:color w:val="000000"/>
          <w:sz w:val="28"/>
        </w:rPr>
        <w:t xml:space="preserve"> и (или) иллюстраци</w:t>
      </w:r>
      <w:r>
        <w:rPr>
          <w:rFonts w:ascii="Times New Roman" w:hAnsi="Times New Roman"/>
          <w:b w:val="false"/>
          <w:i w:val="false"/>
          <w:color w:val="000000"/>
          <w:sz w:val="28"/>
        </w:rPr>
        <w:t>й</w:t>
      </w:r>
      <w:r>
        <w:rPr>
          <w:rFonts w:ascii="Times New Roman" w:hAnsi="Times New Roman"/>
          <w:b w:val="false"/>
          <w:i w:val="false"/>
          <w:color w:val="000000"/>
          <w:sz w:val="28"/>
        </w:rPr>
        <w:t>, фотографи</w:t>
      </w:r>
      <w:r>
        <w:rPr>
          <w:rFonts w:ascii="Times New Roman" w:hAnsi="Times New Roman"/>
          <w:b w:val="false"/>
          <w:i w:val="false"/>
          <w:color w:val="000000"/>
          <w:sz w:val="28"/>
        </w:rPr>
        <w:t>й</w:t>
      </w:r>
      <w:r>
        <w:rPr>
          <w:rFonts w:ascii="Times New Roman" w:hAnsi="Times New Roman"/>
          <w:b w:val="false"/>
          <w:i w:val="false"/>
          <w:color w:val="000000"/>
          <w:sz w:val="28"/>
        </w:rPr>
        <w:t>, таблиц.</w:t>
      </w:r>
    </w:p>
    <w:p>
      <w:pPr>
        <w:spacing w:before="0" w:after="0" w:line="264"/>
        <w:ind w:firstLine="600"/>
        <w:jc w:val="both"/>
      </w:pPr>
      <w:r>
        <w:rPr>
          <w:rFonts w:ascii="Times New Roman" w:hAnsi="Times New Roman"/>
          <w:b w:val="false"/>
          <w:i w:val="false"/>
          <w:color w:val="000000"/>
          <w:sz w:val="28"/>
        </w:rPr>
        <w:t>Объём монологического высказывания – 8–9 фраз.</w:t>
      </w:r>
    </w:p>
    <w:p>
      <w:pPr>
        <w:spacing w:before="0" w:after="0" w:line="264"/>
        <w:ind w:firstLine="600"/>
        <w:jc w:val="both"/>
      </w:pPr>
      <w:r>
        <w:rPr>
          <w:rFonts w:ascii="Times New Roman" w:hAnsi="Times New Roman"/>
          <w:b w:val="false"/>
          <w:i/>
          <w:color w:val="000000"/>
          <w:sz w:val="28"/>
        </w:rPr>
        <w:t>Аудирование</w:t>
      </w:r>
    </w:p>
    <w:p>
      <w:pPr>
        <w:spacing w:before="0" w:after="0" w:line="264"/>
        <w:ind w:firstLine="600"/>
        <w:jc w:val="both"/>
      </w:pPr>
      <w:r>
        <w:rPr>
          <w:rFonts w:ascii="Times New Roman" w:hAnsi="Times New Roman"/>
          <w:b w:val="false"/>
          <w:i w:val="false"/>
          <w:color w:val="000000"/>
          <w:sz w:val="28"/>
        </w:rPr>
        <w:t>При непосредственном общении: понимание на слух речи учителя и одноклассников и вербальная (невербальная) реакция на услышанное.</w:t>
      </w:r>
    </w:p>
    <w:p>
      <w:pPr>
        <w:spacing w:before="0" w:after="0" w:line="264"/>
        <w:ind w:firstLine="600"/>
        <w:jc w:val="both"/>
      </w:pPr>
      <w:r>
        <w:rPr>
          <w:rFonts w:ascii="Times New Roman" w:hAnsi="Times New Roman"/>
          <w:b w:val="false"/>
          <w:i w:val="false"/>
          <w:color w:val="000000"/>
          <w:sz w:val="28"/>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pPr>
        <w:spacing w:before="0" w:after="0" w:line="264"/>
        <w:ind w:firstLine="600"/>
        <w:jc w:val="both"/>
      </w:pPr>
      <w:r>
        <w:rPr>
          <w:rFonts w:ascii="Times New Roman" w:hAnsi="Times New Roman"/>
          <w:b w:val="false"/>
          <w:i w:val="false"/>
          <w:color w:val="000000"/>
          <w:sz w:val="28"/>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pPr>
        <w:spacing w:before="0" w:after="0" w:line="264"/>
        <w:ind w:firstLine="600"/>
        <w:jc w:val="both"/>
      </w:pPr>
      <w:r>
        <w:rPr>
          <w:rFonts w:ascii="Times New Roman" w:hAnsi="Times New Roman"/>
          <w:b w:val="false"/>
          <w:i w:val="false"/>
          <w:color w:val="000000"/>
          <w:sz w:val="28"/>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pPr>
        <w:spacing w:before="0" w:after="0" w:line="264"/>
        <w:ind w:firstLine="600"/>
        <w:jc w:val="both"/>
      </w:pPr>
      <w:r>
        <w:rPr>
          <w:rFonts w:ascii="Times New Roman" w:hAnsi="Times New Roman"/>
          <w:b w:val="false"/>
          <w:i w:val="false"/>
          <w:color w:val="000000"/>
          <w:sz w:val="28"/>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pPr>
        <w:spacing w:before="0" w:after="0" w:line="264"/>
        <w:ind w:firstLine="600"/>
        <w:jc w:val="both"/>
      </w:pPr>
      <w:r>
        <w:rPr>
          <w:rFonts w:ascii="Times New Roman" w:hAnsi="Times New Roman"/>
          <w:b w:val="false"/>
          <w:i w:val="false"/>
          <w:color w:val="000000"/>
          <w:sz w:val="28"/>
        </w:rPr>
        <w:t>Время звучания текста (текстов) для аудирования – до 1,5 минуты.</w:t>
      </w:r>
    </w:p>
    <w:p>
      <w:pPr>
        <w:spacing w:before="0" w:after="0" w:line="264"/>
        <w:ind w:firstLine="600"/>
        <w:jc w:val="both"/>
      </w:pPr>
      <w:r>
        <w:rPr>
          <w:rFonts w:ascii="Times New Roman" w:hAnsi="Times New Roman"/>
          <w:b w:val="false"/>
          <w:i/>
          <w:color w:val="000000"/>
          <w:sz w:val="28"/>
        </w:rPr>
        <w:t>Смысловое чтение</w:t>
      </w:r>
    </w:p>
    <w:p>
      <w:pPr>
        <w:spacing w:before="0" w:after="0" w:line="264"/>
        <w:ind w:firstLine="600"/>
        <w:jc w:val="both"/>
      </w:pPr>
      <w:r>
        <w:rPr>
          <w:rFonts w:ascii="Times New Roman" w:hAnsi="Times New Roman"/>
          <w:b w:val="false"/>
          <w:i w:val="false"/>
          <w:color w:val="000000"/>
          <w:sz w:val="28"/>
        </w:rPr>
        <w:t>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содержания текста.</w:t>
      </w:r>
    </w:p>
    <w:p>
      <w:pPr>
        <w:spacing w:before="0" w:after="0" w:line="264"/>
        <w:ind w:firstLine="600"/>
        <w:jc w:val="both"/>
      </w:pPr>
      <w:r>
        <w:rPr>
          <w:rFonts w:ascii="Times New Roman" w:hAnsi="Times New Roman"/>
          <w:b w:val="false"/>
          <w:i w:val="false"/>
          <w:color w:val="000000"/>
          <w:sz w:val="28"/>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pPr>
        <w:spacing w:before="0" w:after="0" w:line="264"/>
        <w:ind w:firstLine="600"/>
        <w:jc w:val="both"/>
      </w:pPr>
      <w:r>
        <w:rPr>
          <w:rFonts w:ascii="Times New Roman" w:hAnsi="Times New Roman"/>
          <w:b w:val="false"/>
          <w:i w:val="false"/>
          <w:color w:val="000000"/>
          <w:sz w:val="28"/>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pPr>
        <w:spacing w:before="0" w:after="0" w:line="264"/>
        <w:ind w:firstLine="600"/>
        <w:jc w:val="both"/>
      </w:pPr>
      <w:r>
        <w:rPr>
          <w:rFonts w:ascii="Times New Roman" w:hAnsi="Times New Roman"/>
          <w:b w:val="false"/>
          <w:i w:val="false"/>
          <w:color w:val="000000"/>
          <w:sz w:val="28"/>
        </w:rPr>
        <w:t>Чтение с полным пониманием предполагает полное и точное понимание информации, представленной в тексте, в эксплицитной (явной) форме.</w:t>
      </w:r>
    </w:p>
    <w:p>
      <w:pPr>
        <w:spacing w:before="0" w:after="0" w:line="264"/>
        <w:ind w:firstLine="600"/>
        <w:jc w:val="both"/>
      </w:pPr>
      <w:r>
        <w:rPr>
          <w:rFonts w:ascii="Times New Roman" w:hAnsi="Times New Roman"/>
          <w:b w:val="false"/>
          <w:i w:val="false"/>
          <w:color w:val="000000"/>
          <w:sz w:val="28"/>
        </w:rPr>
        <w:t>Чтение несплошных текстов (таблиц, диаграмм) и понимание представленной в них информации.</w:t>
      </w:r>
    </w:p>
    <w:p>
      <w:pPr>
        <w:spacing w:before="0" w:after="0" w:line="264"/>
        <w:ind w:firstLine="600"/>
        <w:jc w:val="both"/>
      </w:pPr>
      <w:r>
        <w:rPr>
          <w:rFonts w:ascii="Times New Roman" w:hAnsi="Times New Roman"/>
          <w:b w:val="false"/>
          <w:i w:val="false"/>
          <w:color w:val="000000"/>
          <w:sz w:val="28"/>
        </w:rPr>
        <w:t>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несплошной текст (таблица, диаграмма).</w:t>
      </w:r>
    </w:p>
    <w:p>
      <w:pPr>
        <w:spacing w:before="0" w:after="0" w:line="264"/>
        <w:ind w:firstLine="600"/>
        <w:jc w:val="both"/>
      </w:pPr>
      <w:r>
        <w:rPr>
          <w:rFonts w:ascii="Times New Roman" w:hAnsi="Times New Roman"/>
          <w:b w:val="false"/>
          <w:i w:val="false"/>
          <w:color w:val="000000"/>
          <w:sz w:val="28"/>
        </w:rPr>
        <w:t>Объём текста (текстов) для чтения – до 350 слов.</w:t>
      </w:r>
    </w:p>
    <w:p>
      <w:pPr>
        <w:spacing w:before="0" w:after="0" w:line="264"/>
        <w:ind w:firstLine="600"/>
        <w:jc w:val="both"/>
      </w:pPr>
      <w:r>
        <w:rPr>
          <w:rFonts w:ascii="Times New Roman" w:hAnsi="Times New Roman"/>
          <w:b w:val="false"/>
          <w:i/>
          <w:color w:val="000000"/>
          <w:sz w:val="28"/>
        </w:rPr>
        <w:t>Письменная речь</w:t>
      </w:r>
    </w:p>
    <w:p>
      <w:pPr>
        <w:spacing w:before="0" w:after="0" w:line="264"/>
        <w:ind w:firstLine="600"/>
        <w:jc w:val="both"/>
      </w:pPr>
      <w:r>
        <w:rPr>
          <w:rFonts w:ascii="Times New Roman" w:hAnsi="Times New Roman"/>
          <w:b w:val="false"/>
          <w:i w:val="false"/>
          <w:color w:val="000000"/>
          <w:sz w:val="28"/>
        </w:rPr>
        <w:t>Развитие умений письменной речи:</w:t>
      </w:r>
    </w:p>
    <w:p>
      <w:pPr>
        <w:spacing w:before="0" w:after="0" w:line="264"/>
        <w:ind w:firstLine="600"/>
        <w:jc w:val="both"/>
      </w:pPr>
      <w:r>
        <w:rPr>
          <w:rFonts w:ascii="Times New Roman" w:hAnsi="Times New Roman"/>
          <w:b w:val="false"/>
          <w:i w:val="false"/>
          <w:color w:val="000000"/>
          <w:sz w:val="28"/>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pPr>
        <w:spacing w:before="0" w:after="0" w:line="264"/>
        <w:ind w:firstLine="600"/>
        <w:jc w:val="both"/>
      </w:pPr>
      <w:r>
        <w:rPr>
          <w:rFonts w:ascii="Times New Roman" w:hAnsi="Times New Roman"/>
          <w:b w:val="false"/>
          <w:i w:val="false"/>
          <w:color w:val="000000"/>
          <w:sz w:val="28"/>
        </w:rPr>
        <w:t>заполнение анкет и формуляров: сообщение о себе основных сведений в соответствии с нормами, принятыми в стране (странах) изучаемого языка;</w:t>
      </w:r>
    </w:p>
    <w:p>
      <w:pPr>
        <w:spacing w:before="0" w:after="0" w:line="264"/>
        <w:ind w:firstLine="600"/>
        <w:jc w:val="both"/>
      </w:pPr>
      <w:r>
        <w:rPr>
          <w:rFonts w:ascii="Times New Roman" w:hAnsi="Times New Roman"/>
          <w:b w:val="false"/>
          <w:i w:val="false"/>
          <w:color w:val="000000"/>
          <w:sz w:val="28"/>
        </w:rPr>
        <w:t>написание электронного сообщения личного характера</w:t>
      </w:r>
      <w:r>
        <w:rPr>
          <w:rFonts w:ascii="Times New Roman" w:hAnsi="Times New Roman"/>
          <w:b w:val="false"/>
          <w:i w:val="false"/>
          <w:color w:val="000000"/>
          <w:sz w:val="28"/>
        </w:rPr>
        <w:t xml:space="preserve"> </w:t>
      </w:r>
      <w:r>
        <w:rPr>
          <w:rFonts w:ascii="Times New Roman" w:hAnsi="Times New Roman"/>
          <w:b w:val="false"/>
          <w:i w:val="false"/>
          <w:color w:val="000000"/>
          <w:sz w:val="28"/>
        </w:rPr>
        <w:t>в соответствии с нормами неофициального общения, принятыми в стране (странах) изучаемого языка. Объём письма – до 90 слов;</w:t>
      </w:r>
    </w:p>
    <w:p>
      <w:pPr>
        <w:spacing w:before="0" w:after="0" w:line="264"/>
        <w:ind w:firstLine="600"/>
        <w:jc w:val="both"/>
      </w:pPr>
      <w:r>
        <w:rPr>
          <w:rFonts w:ascii="Times New Roman" w:hAnsi="Times New Roman"/>
          <w:b w:val="false"/>
          <w:i w:val="false"/>
          <w:color w:val="000000"/>
          <w:sz w:val="28"/>
        </w:rPr>
        <w:t xml:space="preserve">создание небольшого письменного высказывания с </w:t>
      </w:r>
      <w:r>
        <w:rPr>
          <w:rFonts w:ascii="Times New Roman" w:hAnsi="Times New Roman"/>
          <w:b w:val="false"/>
          <w:i w:val="false"/>
          <w:color w:val="000000"/>
          <w:sz w:val="28"/>
        </w:rPr>
        <w:t xml:space="preserve">использованием </w:t>
      </w:r>
      <w:r>
        <w:rPr>
          <w:rFonts w:ascii="Times New Roman" w:hAnsi="Times New Roman"/>
          <w:b w:val="false"/>
          <w:i w:val="false"/>
          <w:color w:val="000000"/>
          <w:sz w:val="28"/>
        </w:rPr>
        <w:t>образц</w:t>
      </w:r>
      <w:r>
        <w:rPr>
          <w:rFonts w:ascii="Times New Roman" w:hAnsi="Times New Roman"/>
          <w:b w:val="false"/>
          <w:i w:val="false"/>
          <w:color w:val="000000"/>
          <w:sz w:val="28"/>
        </w:rPr>
        <w:t>а</w:t>
      </w:r>
      <w:r>
        <w:rPr>
          <w:rFonts w:ascii="Times New Roman" w:hAnsi="Times New Roman"/>
          <w:b w:val="false"/>
          <w:i w:val="false"/>
          <w:color w:val="000000"/>
          <w:sz w:val="28"/>
        </w:rPr>
        <w:t>, план</w:t>
      </w:r>
      <w:r>
        <w:rPr>
          <w:rFonts w:ascii="Times New Roman" w:hAnsi="Times New Roman"/>
          <w:b w:val="false"/>
          <w:i w:val="false"/>
          <w:color w:val="000000"/>
          <w:sz w:val="28"/>
        </w:rPr>
        <w:t>а</w:t>
      </w:r>
      <w:r>
        <w:rPr>
          <w:rFonts w:ascii="Times New Roman" w:hAnsi="Times New Roman"/>
          <w:b w:val="false"/>
          <w:i w:val="false"/>
          <w:color w:val="000000"/>
          <w:sz w:val="28"/>
        </w:rPr>
        <w:t>, таблиц</w:t>
      </w:r>
      <w:r>
        <w:rPr>
          <w:rFonts w:ascii="Times New Roman" w:hAnsi="Times New Roman"/>
          <w:b w:val="false"/>
          <w:i w:val="false"/>
          <w:color w:val="000000"/>
          <w:sz w:val="28"/>
        </w:rPr>
        <w:t>ы</w:t>
      </w:r>
      <w:r>
        <w:rPr>
          <w:rFonts w:ascii="Times New Roman" w:hAnsi="Times New Roman"/>
          <w:b w:val="false"/>
          <w:i w:val="false"/>
          <w:color w:val="000000"/>
          <w:sz w:val="28"/>
        </w:rPr>
        <w:t>. Объём письменного высказывания – до 90 слов.</w:t>
      </w:r>
    </w:p>
    <w:p>
      <w:pPr>
        <w:spacing w:before="0" w:after="0" w:line="264"/>
        <w:ind w:firstLine="600"/>
        <w:jc w:val="both"/>
      </w:pPr>
      <w:r>
        <w:rPr>
          <w:rFonts w:ascii="Times New Roman" w:hAnsi="Times New Roman"/>
          <w:b/>
          <w:i w:val="false"/>
          <w:color w:val="000000"/>
          <w:sz w:val="28"/>
        </w:rPr>
        <w:t>Языковые знания и умения</w:t>
      </w:r>
    </w:p>
    <w:p>
      <w:pPr>
        <w:spacing w:before="0" w:after="0" w:line="264"/>
        <w:ind w:firstLine="600"/>
        <w:jc w:val="both"/>
      </w:pPr>
      <w:r>
        <w:rPr>
          <w:rFonts w:ascii="Times New Roman" w:hAnsi="Times New Roman"/>
          <w:b w:val="false"/>
          <w:i/>
          <w:color w:val="000000"/>
          <w:sz w:val="28"/>
        </w:rPr>
        <w:t>Фонетическая сторона речи</w:t>
      </w:r>
    </w:p>
    <w:p>
      <w:pPr>
        <w:spacing w:before="0" w:after="0" w:line="264"/>
        <w:ind w:firstLine="600"/>
        <w:jc w:val="both"/>
      </w:pPr>
      <w:r>
        <w:rPr>
          <w:rFonts w:ascii="Times New Roman" w:hAnsi="Times New Roman"/>
          <w:b w:val="false"/>
          <w:i w:val="false"/>
          <w:color w:val="000000"/>
          <w:sz w:val="28"/>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pPr>
        <w:spacing w:before="0" w:after="0" w:line="264"/>
        <w:ind w:firstLine="600"/>
        <w:jc w:val="both"/>
      </w:pPr>
      <w:r>
        <w:rPr>
          <w:rFonts w:ascii="Times New Roman" w:hAnsi="Times New Roman"/>
          <w:b w:val="false"/>
          <w:i w:val="false"/>
          <w:color w:val="000000"/>
          <w:sz w:val="28"/>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pPr>
        <w:spacing w:before="0" w:after="0" w:line="264"/>
        <w:ind w:firstLine="600"/>
        <w:jc w:val="both"/>
      </w:pPr>
      <w:r>
        <w:rPr>
          <w:rFonts w:ascii="Times New Roman" w:hAnsi="Times New Roman"/>
          <w:b w:val="false"/>
          <w:i w:val="false"/>
          <w:color w:val="000000"/>
          <w:sz w:val="28"/>
        </w:rPr>
        <w:t>Тексты для чтения вслух: диалог (беседа), рассказ, сообщение информационного характера, отрывок из статьи научно-популярного характера.</w:t>
      </w:r>
    </w:p>
    <w:p>
      <w:pPr>
        <w:spacing w:before="0" w:after="0" w:line="264"/>
        <w:ind w:firstLine="600"/>
        <w:jc w:val="both"/>
      </w:pPr>
      <w:r>
        <w:rPr>
          <w:rFonts w:ascii="Times New Roman" w:hAnsi="Times New Roman"/>
          <w:b w:val="false"/>
          <w:i w:val="false"/>
          <w:color w:val="000000"/>
          <w:sz w:val="28"/>
        </w:rPr>
        <w:t>Объём текста для чтения вслух – до 100 слов.</w:t>
      </w:r>
    </w:p>
    <w:p>
      <w:pPr>
        <w:spacing w:before="0" w:after="0" w:line="264"/>
        <w:ind w:firstLine="600"/>
        <w:jc w:val="both"/>
      </w:pPr>
      <w:r>
        <w:rPr>
          <w:rFonts w:ascii="Times New Roman" w:hAnsi="Times New Roman"/>
          <w:b w:val="false"/>
          <w:i/>
          <w:color w:val="000000"/>
          <w:sz w:val="28"/>
        </w:rPr>
        <w:t>Графика, орфография и пунктуация</w:t>
      </w:r>
    </w:p>
    <w:p>
      <w:pPr>
        <w:spacing w:before="0" w:after="0" w:line="264"/>
        <w:ind w:firstLine="600"/>
        <w:jc w:val="both"/>
      </w:pPr>
      <w:r>
        <w:rPr>
          <w:rFonts w:ascii="Times New Roman" w:hAnsi="Times New Roman"/>
          <w:b w:val="false"/>
          <w:i w:val="false"/>
          <w:color w:val="000000"/>
          <w:sz w:val="28"/>
        </w:rPr>
        <w:t>Правильное написание изученных слов.</w:t>
      </w:r>
    </w:p>
    <w:p>
      <w:pPr>
        <w:spacing w:before="0" w:after="0" w:line="264"/>
        <w:ind w:firstLine="600"/>
        <w:jc w:val="both"/>
      </w:pPr>
      <w:r>
        <w:rPr>
          <w:rFonts w:ascii="Times New Roman" w:hAnsi="Times New Roman"/>
          <w:b w:val="false"/>
          <w:i w:val="false"/>
          <w:color w:val="000000"/>
          <w:sz w:val="28"/>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pPr>
        <w:spacing w:before="0" w:after="0" w:line="264"/>
        <w:ind w:firstLine="600"/>
        <w:jc w:val="both"/>
      </w:pPr>
      <w:r>
        <w:rPr>
          <w:rFonts w:ascii="Times New Roman" w:hAnsi="Times New Roman"/>
          <w:b w:val="false"/>
          <w:i w:val="false"/>
          <w:color w:val="000000"/>
          <w:sz w:val="28"/>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pPr>
        <w:spacing w:before="0" w:after="0" w:line="264"/>
        <w:ind w:firstLine="600"/>
        <w:jc w:val="both"/>
      </w:pPr>
      <w:r>
        <w:rPr>
          <w:rFonts w:ascii="Times New Roman" w:hAnsi="Times New Roman"/>
          <w:b w:val="false"/>
          <w:i/>
          <w:color w:val="000000"/>
          <w:sz w:val="28"/>
        </w:rPr>
        <w:t>Лексическая сторона речи</w:t>
      </w:r>
    </w:p>
    <w:p>
      <w:pPr>
        <w:spacing w:before="0" w:after="0" w:line="264"/>
        <w:ind w:firstLine="600"/>
        <w:jc w:val="both"/>
      </w:pPr>
      <w:r>
        <w:rPr>
          <w:rFonts w:ascii="Times New Roman" w:hAnsi="Times New Roman"/>
          <w:b w:val="false"/>
          <w:i w:val="false"/>
          <w:color w:val="000000"/>
          <w:sz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pPr>
        <w:spacing w:before="0" w:after="0" w:line="264"/>
        <w:ind w:firstLine="600"/>
        <w:jc w:val="both"/>
      </w:pPr>
      <w:r>
        <w:rPr>
          <w:rFonts w:ascii="Times New Roman" w:hAnsi="Times New Roman"/>
          <w:b w:val="false"/>
          <w:i w:val="false"/>
          <w:color w:val="000000"/>
          <w:sz w:val="28"/>
        </w:rPr>
        <w:t xml:space="preserve">Распознавание в </w:t>
      </w:r>
      <w:r>
        <w:rPr>
          <w:rFonts w:ascii="Times New Roman" w:hAnsi="Times New Roman"/>
          <w:b w:val="false"/>
          <w:i w:val="false"/>
          <w:color w:val="000000"/>
          <w:sz w:val="28"/>
        </w:rPr>
        <w:t>устной речи</w:t>
      </w:r>
      <w:r>
        <w:rPr>
          <w:rFonts w:ascii="Times New Roman" w:hAnsi="Times New Roman"/>
          <w:b w:val="false"/>
          <w:i w:val="false"/>
          <w:color w:val="000000"/>
          <w:sz w:val="28"/>
        </w:rPr>
        <w:t xml:space="preserve"> и письменном тексте и употребление в устной и письменной речи различных средств связи для обеспечения логичности и целостности высказывания.</w:t>
      </w:r>
    </w:p>
    <w:p>
      <w:pPr>
        <w:spacing w:before="0" w:after="0" w:line="264"/>
        <w:ind w:firstLine="600"/>
        <w:jc w:val="both"/>
      </w:pPr>
      <w:r>
        <w:rPr>
          <w:rFonts w:ascii="Times New Roman" w:hAnsi="Times New Roman"/>
          <w:b w:val="false"/>
          <w:i w:val="false"/>
          <w:color w:val="000000"/>
          <w:sz w:val="28"/>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pPr>
        <w:spacing w:before="0" w:after="0" w:line="264"/>
        <w:ind w:firstLine="600"/>
        <w:jc w:val="both"/>
      </w:pPr>
      <w:r>
        <w:rPr>
          <w:rFonts w:ascii="Times New Roman" w:hAnsi="Times New Roman"/>
          <w:b w:val="false"/>
          <w:i w:val="false"/>
          <w:color w:val="000000"/>
          <w:sz w:val="28"/>
        </w:rPr>
        <w:t>Основные способы словообразования:</w:t>
      </w:r>
    </w:p>
    <w:p>
      <w:pPr>
        <w:spacing w:before="0" w:after="0" w:line="264"/>
        <w:ind w:firstLine="600"/>
        <w:jc w:val="both"/>
      </w:pPr>
      <w:r>
        <w:rPr>
          <w:rFonts w:ascii="Times New Roman" w:hAnsi="Times New Roman"/>
          <w:b w:val="false"/>
          <w:i w:val="false"/>
          <w:color w:val="000000"/>
          <w:sz w:val="28"/>
        </w:rPr>
        <w:t>аффиксация:</w:t>
      </w:r>
    </w:p>
    <w:p>
      <w:pPr>
        <w:spacing w:before="0" w:after="0" w:line="264"/>
        <w:ind w:firstLine="600"/>
        <w:jc w:val="both"/>
      </w:pPr>
      <w:r>
        <w:rPr>
          <w:rFonts w:ascii="Times New Roman" w:hAnsi="Times New Roman"/>
          <w:b w:val="false"/>
          <w:i w:val="false"/>
          <w:color w:val="000000"/>
          <w:sz w:val="28"/>
        </w:rPr>
        <w:t>образование имён существительных при помощи префикса un</w:t>
      </w:r>
      <w:r>
        <w:rPr>
          <w:rFonts w:ascii="Times New Roman" w:hAnsi="Times New Roman"/>
          <w:b w:val="false"/>
          <w:i w:val="false"/>
          <w:color w:val="000000"/>
          <w:sz w:val="28"/>
        </w:rPr>
        <w:t xml:space="preserve"> </w:t>
      </w:r>
      <w:r>
        <w:rPr>
          <w:rFonts w:ascii="Times New Roman" w:hAnsi="Times New Roman"/>
          <w:b w:val="false"/>
          <w:i w:val="false"/>
          <w:color w:val="000000"/>
          <w:sz w:val="28"/>
        </w:rPr>
        <w:t>(unreality) и при помощи суффиксов: -ment (development),</w:t>
      </w:r>
      <w:r>
        <w:rPr>
          <w:rFonts w:ascii="Times New Roman" w:hAnsi="Times New Roman"/>
          <w:b w:val="false"/>
          <w:i w:val="false"/>
          <w:color w:val="000000"/>
          <w:sz w:val="28"/>
        </w:rPr>
        <w:t xml:space="preserve"> </w:t>
      </w:r>
      <w:r>
        <w:rPr>
          <w:rFonts w:ascii="Times New Roman" w:hAnsi="Times New Roman"/>
          <w:b w:val="false"/>
          <w:i w:val="false"/>
          <w:color w:val="000000"/>
          <w:sz w:val="28"/>
        </w:rPr>
        <w:t>-ness (darkness);</w:t>
      </w:r>
    </w:p>
    <w:p>
      <w:pPr>
        <w:spacing w:before="0" w:after="0" w:line="264"/>
        <w:ind w:firstLine="600"/>
        <w:jc w:val="both"/>
      </w:pPr>
      <w:r>
        <w:rPr>
          <w:rFonts w:ascii="Times New Roman" w:hAnsi="Times New Roman"/>
          <w:b w:val="false"/>
          <w:i w:val="false"/>
          <w:color w:val="000000"/>
          <w:sz w:val="28"/>
        </w:rPr>
        <w:t>образование имён прилагательных при помощи суффиксов</w:t>
      </w:r>
      <w:r>
        <w:rPr>
          <w:rFonts w:ascii="Times New Roman" w:hAnsi="Times New Roman"/>
          <w:b w:val="false"/>
          <w:i w:val="false"/>
          <w:color w:val="000000"/>
          <w:sz w:val="28"/>
        </w:rPr>
        <w:t xml:space="preserve"> -</w:t>
      </w:r>
      <w:r>
        <w:rPr>
          <w:rFonts w:ascii="Times New Roman" w:hAnsi="Times New Roman"/>
          <w:b w:val="false"/>
          <w:i w:val="false"/>
          <w:color w:val="000000"/>
          <w:sz w:val="28"/>
        </w:rPr>
        <w:t>ly</w:t>
      </w:r>
      <w:r>
        <w:rPr>
          <w:rFonts w:ascii="Times New Roman" w:hAnsi="Times New Roman"/>
          <w:b w:val="false"/>
          <w:i w:val="false"/>
          <w:color w:val="000000"/>
          <w:sz w:val="28"/>
        </w:rPr>
        <w:t xml:space="preserve"> (</w:t>
      </w:r>
      <w:r>
        <w:rPr>
          <w:rFonts w:ascii="Times New Roman" w:hAnsi="Times New Roman"/>
          <w:b w:val="false"/>
          <w:i w:val="false"/>
          <w:color w:val="000000"/>
          <w:sz w:val="28"/>
        </w:rPr>
        <w:t>friendly</w:t>
      </w:r>
      <w:r>
        <w:rPr>
          <w:rFonts w:ascii="Times New Roman" w:hAnsi="Times New Roman"/>
          <w:b w:val="false"/>
          <w:i w:val="false"/>
          <w:color w:val="000000"/>
          <w:sz w:val="28"/>
        </w:rPr>
        <w:t>), -</w:t>
      </w:r>
      <w:r>
        <w:rPr>
          <w:rFonts w:ascii="Times New Roman" w:hAnsi="Times New Roman"/>
          <w:b w:val="false"/>
          <w:i w:val="false"/>
          <w:color w:val="000000"/>
          <w:sz w:val="28"/>
        </w:rPr>
        <w:t>ous</w:t>
      </w:r>
      <w:r>
        <w:rPr>
          <w:rFonts w:ascii="Times New Roman" w:hAnsi="Times New Roman"/>
          <w:b w:val="false"/>
          <w:i w:val="false"/>
          <w:color w:val="000000"/>
          <w:sz w:val="28"/>
        </w:rPr>
        <w:t xml:space="preserve"> (</w:t>
      </w:r>
      <w:r>
        <w:rPr>
          <w:rFonts w:ascii="Times New Roman" w:hAnsi="Times New Roman"/>
          <w:b w:val="false"/>
          <w:i w:val="false"/>
          <w:color w:val="000000"/>
          <w:sz w:val="28"/>
        </w:rPr>
        <w:t>famous</w:t>
      </w:r>
      <w:r>
        <w:rPr>
          <w:rFonts w:ascii="Times New Roman" w:hAnsi="Times New Roman"/>
          <w:b w:val="false"/>
          <w:i w:val="false"/>
          <w:color w:val="000000"/>
          <w:sz w:val="28"/>
        </w:rPr>
        <w:t>), -</w:t>
      </w:r>
      <w:r>
        <w:rPr>
          <w:rFonts w:ascii="Times New Roman" w:hAnsi="Times New Roman"/>
          <w:b w:val="false"/>
          <w:i w:val="false"/>
          <w:color w:val="000000"/>
          <w:sz w:val="28"/>
        </w:rPr>
        <w:t>y</w:t>
      </w:r>
      <w:r>
        <w:rPr>
          <w:rFonts w:ascii="Times New Roman" w:hAnsi="Times New Roman"/>
          <w:b w:val="false"/>
          <w:i w:val="false"/>
          <w:color w:val="000000"/>
          <w:sz w:val="28"/>
        </w:rPr>
        <w:t xml:space="preserve"> (</w:t>
      </w:r>
      <w:r>
        <w:rPr>
          <w:rFonts w:ascii="Times New Roman" w:hAnsi="Times New Roman"/>
          <w:b w:val="false"/>
          <w:i w:val="false"/>
          <w:color w:val="000000"/>
          <w:sz w:val="28"/>
        </w:rPr>
        <w:t>busy</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образование</w:t>
      </w:r>
      <w:r>
        <w:rPr>
          <w:rFonts w:ascii="Times New Roman" w:hAnsi="Times New Roman"/>
          <w:b w:val="false"/>
          <w:i w:val="false"/>
          <w:color w:val="000000"/>
          <w:sz w:val="28"/>
        </w:rPr>
        <w:t xml:space="preserve"> </w:t>
      </w:r>
      <w:r>
        <w:rPr>
          <w:rFonts w:ascii="Times New Roman" w:hAnsi="Times New Roman"/>
          <w:b w:val="false"/>
          <w:i w:val="false"/>
          <w:color w:val="000000"/>
          <w:sz w:val="28"/>
        </w:rPr>
        <w:t>имён</w:t>
      </w:r>
      <w:r>
        <w:rPr>
          <w:rFonts w:ascii="Times New Roman" w:hAnsi="Times New Roman"/>
          <w:b w:val="false"/>
          <w:i w:val="false"/>
          <w:color w:val="000000"/>
          <w:sz w:val="28"/>
        </w:rPr>
        <w:t xml:space="preserve"> </w:t>
      </w:r>
      <w:r>
        <w:rPr>
          <w:rFonts w:ascii="Times New Roman" w:hAnsi="Times New Roman"/>
          <w:b w:val="false"/>
          <w:i w:val="false"/>
          <w:color w:val="000000"/>
          <w:sz w:val="28"/>
        </w:rPr>
        <w:t>прилагательных</w:t>
      </w:r>
      <w:r>
        <w:rPr>
          <w:rFonts w:ascii="Times New Roman" w:hAnsi="Times New Roman"/>
          <w:b w:val="false"/>
          <w:i w:val="false"/>
          <w:color w:val="000000"/>
          <w:sz w:val="28"/>
        </w:rPr>
        <w:t xml:space="preserve"> </w:t>
      </w:r>
      <w:r>
        <w:rPr>
          <w:rFonts w:ascii="Times New Roman" w:hAnsi="Times New Roman"/>
          <w:b w:val="false"/>
          <w:i w:val="false"/>
          <w:color w:val="000000"/>
          <w:sz w:val="28"/>
        </w:rPr>
        <w:t>и</w:t>
      </w:r>
      <w:r>
        <w:rPr>
          <w:rFonts w:ascii="Times New Roman" w:hAnsi="Times New Roman"/>
          <w:b w:val="false"/>
          <w:i w:val="false"/>
          <w:color w:val="000000"/>
          <w:sz w:val="28"/>
        </w:rPr>
        <w:t xml:space="preserve"> </w:t>
      </w:r>
      <w:r>
        <w:rPr>
          <w:rFonts w:ascii="Times New Roman" w:hAnsi="Times New Roman"/>
          <w:b w:val="false"/>
          <w:i w:val="false"/>
          <w:color w:val="000000"/>
          <w:sz w:val="28"/>
        </w:rPr>
        <w:t>наречий</w:t>
      </w:r>
      <w:r>
        <w:rPr>
          <w:rFonts w:ascii="Times New Roman" w:hAnsi="Times New Roman"/>
          <w:b w:val="false"/>
          <w:i w:val="false"/>
          <w:color w:val="000000"/>
          <w:sz w:val="28"/>
        </w:rPr>
        <w:t xml:space="preserve"> </w:t>
      </w:r>
      <w:r>
        <w:rPr>
          <w:rFonts w:ascii="Times New Roman" w:hAnsi="Times New Roman"/>
          <w:b w:val="false"/>
          <w:i w:val="false"/>
          <w:color w:val="000000"/>
          <w:sz w:val="28"/>
        </w:rPr>
        <w:t>при</w:t>
      </w:r>
      <w:r>
        <w:rPr>
          <w:rFonts w:ascii="Times New Roman" w:hAnsi="Times New Roman"/>
          <w:b w:val="false"/>
          <w:i w:val="false"/>
          <w:color w:val="000000"/>
          <w:sz w:val="28"/>
        </w:rPr>
        <w:t xml:space="preserve"> </w:t>
      </w:r>
      <w:r>
        <w:rPr>
          <w:rFonts w:ascii="Times New Roman" w:hAnsi="Times New Roman"/>
          <w:b w:val="false"/>
          <w:i w:val="false"/>
          <w:color w:val="000000"/>
          <w:sz w:val="28"/>
        </w:rPr>
        <w:t>помощи</w:t>
      </w:r>
      <w:r>
        <w:rPr>
          <w:rFonts w:ascii="Times New Roman" w:hAnsi="Times New Roman"/>
          <w:b w:val="false"/>
          <w:i w:val="false"/>
          <w:color w:val="000000"/>
          <w:sz w:val="28"/>
        </w:rPr>
        <w:t xml:space="preserve"> </w:t>
      </w:r>
      <w:r>
        <w:rPr>
          <w:rFonts w:ascii="Times New Roman" w:hAnsi="Times New Roman"/>
          <w:b w:val="false"/>
          <w:i w:val="false"/>
          <w:color w:val="000000"/>
          <w:sz w:val="28"/>
        </w:rPr>
        <w:t>префиксов</w:t>
      </w:r>
      <w:r>
        <w:rPr>
          <w:rFonts w:ascii="Times New Roman" w:hAnsi="Times New Roman"/>
          <w:b w:val="false"/>
          <w:i w:val="false"/>
          <w:color w:val="000000"/>
          <w:sz w:val="28"/>
        </w:rPr>
        <w:t xml:space="preserve"> </w:t>
      </w:r>
      <w:r>
        <w:rPr>
          <w:rFonts w:ascii="Times New Roman" w:hAnsi="Times New Roman"/>
          <w:b w:val="false"/>
          <w:i w:val="false"/>
          <w:color w:val="000000"/>
          <w:sz w:val="28"/>
        </w:rPr>
        <w:t>in</w:t>
      </w:r>
      <w:r>
        <w:rPr>
          <w:rFonts w:ascii="Times New Roman" w:hAnsi="Times New Roman"/>
          <w:b w:val="false"/>
          <w:i w:val="false"/>
          <w:color w:val="000000"/>
          <w:sz w:val="28"/>
        </w:rPr>
        <w:t>-/</w:t>
      </w:r>
      <w:r>
        <w:rPr>
          <w:rFonts w:ascii="Times New Roman" w:hAnsi="Times New Roman"/>
          <w:b w:val="false"/>
          <w:i w:val="false"/>
          <w:color w:val="000000"/>
          <w:sz w:val="28"/>
        </w:rPr>
        <w:t>im</w:t>
      </w:r>
      <w:r>
        <w:rPr>
          <w:rFonts w:ascii="Times New Roman" w:hAnsi="Times New Roman"/>
          <w:b w:val="false"/>
          <w:i w:val="false"/>
          <w:color w:val="000000"/>
          <w:sz w:val="28"/>
        </w:rPr>
        <w:t>- (</w:t>
      </w:r>
      <w:r>
        <w:rPr>
          <w:rFonts w:ascii="Times New Roman" w:hAnsi="Times New Roman"/>
          <w:b w:val="false"/>
          <w:i w:val="false"/>
          <w:color w:val="000000"/>
          <w:sz w:val="28"/>
        </w:rPr>
        <w:t>informal</w:t>
      </w:r>
      <w:r>
        <w:rPr>
          <w:rFonts w:ascii="Times New Roman" w:hAnsi="Times New Roman"/>
          <w:b w:val="false"/>
          <w:i w:val="false"/>
          <w:color w:val="000000"/>
          <w:sz w:val="28"/>
        </w:rPr>
        <w:t xml:space="preserve">, </w:t>
      </w:r>
      <w:r>
        <w:rPr>
          <w:rFonts w:ascii="Times New Roman" w:hAnsi="Times New Roman"/>
          <w:b w:val="false"/>
          <w:i w:val="false"/>
          <w:color w:val="000000"/>
          <w:sz w:val="28"/>
        </w:rPr>
        <w:t>independently</w:t>
      </w:r>
      <w:r>
        <w:rPr>
          <w:rFonts w:ascii="Times New Roman" w:hAnsi="Times New Roman"/>
          <w:b w:val="false"/>
          <w:i w:val="false"/>
          <w:color w:val="000000"/>
          <w:sz w:val="28"/>
        </w:rPr>
        <w:t xml:space="preserve">, </w:t>
      </w:r>
      <w:r>
        <w:rPr>
          <w:rFonts w:ascii="Times New Roman" w:hAnsi="Times New Roman"/>
          <w:b w:val="false"/>
          <w:i w:val="false"/>
          <w:color w:val="000000"/>
          <w:sz w:val="28"/>
        </w:rPr>
        <w:t>impossible</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словосложение:</w:t>
      </w:r>
    </w:p>
    <w:p>
      <w:pPr>
        <w:spacing w:before="0" w:after="0" w:line="264"/>
        <w:ind w:firstLine="600"/>
        <w:jc w:val="both"/>
      </w:pPr>
      <w:r>
        <w:rPr>
          <w:rFonts w:ascii="Times New Roman" w:hAnsi="Times New Roman"/>
          <w:b w:val="false"/>
          <w:i w:val="false"/>
          <w:color w:val="000000"/>
          <w:sz w:val="28"/>
        </w:rPr>
        <w:t>образование сложных прилагательных путём соединения основы прилагательного с основой существительного с добавлением суффикса -ed (blue-eyed).</w:t>
      </w:r>
    </w:p>
    <w:p>
      <w:pPr>
        <w:spacing w:before="0" w:after="0" w:line="264"/>
        <w:ind w:firstLine="600"/>
        <w:jc w:val="both"/>
      </w:pPr>
      <w:r>
        <w:rPr>
          <w:rFonts w:ascii="Times New Roman" w:hAnsi="Times New Roman"/>
          <w:b w:val="false"/>
          <w:i w:val="false"/>
          <w:color w:val="000000"/>
          <w:sz w:val="28"/>
        </w:rPr>
        <w:t>Многозначные лексические единицы. Синонимы. Антонимы. Интернациональные слова. Наиболее частотные фразовые глаголы.</w:t>
      </w:r>
    </w:p>
    <w:p>
      <w:pPr>
        <w:spacing w:before="0" w:after="0" w:line="264"/>
        <w:ind w:firstLine="600"/>
        <w:jc w:val="both"/>
      </w:pPr>
      <w:r>
        <w:rPr>
          <w:rFonts w:ascii="Times New Roman" w:hAnsi="Times New Roman"/>
          <w:b w:val="false"/>
          <w:i/>
          <w:color w:val="000000"/>
          <w:sz w:val="28"/>
        </w:rPr>
        <w:t>Грамматическая сторона речи</w:t>
      </w:r>
    </w:p>
    <w:p>
      <w:pPr>
        <w:spacing w:before="0" w:after="0" w:line="264"/>
        <w:ind w:firstLine="600"/>
        <w:jc w:val="both"/>
      </w:pPr>
      <w:r>
        <w:rPr>
          <w:rFonts w:ascii="Times New Roman" w:hAnsi="Times New Roman"/>
          <w:b w:val="false"/>
          <w:i w:val="false"/>
          <w:color w:val="000000"/>
          <w:sz w:val="28"/>
        </w:rPr>
        <w:t>Распознавание и употребление в устной и письменной речи изученных морфологических форм и синтаксических конструкций английского языка.</w:t>
      </w:r>
    </w:p>
    <w:p>
      <w:pPr>
        <w:spacing w:before="0" w:after="0" w:line="264"/>
        <w:ind w:firstLine="600"/>
        <w:jc w:val="both"/>
      </w:pPr>
      <w:r>
        <w:rPr>
          <w:rFonts w:ascii="Times New Roman" w:hAnsi="Times New Roman"/>
          <w:b w:val="false"/>
          <w:i w:val="false"/>
          <w:color w:val="000000"/>
          <w:sz w:val="28"/>
        </w:rPr>
        <w:t>Предложения со сложным дополнением (Complex Object). Условные предложения реального (Conditional 0, Conditional I) характера.</w:t>
      </w:r>
    </w:p>
    <w:p>
      <w:pPr>
        <w:spacing w:before="0" w:after="0" w:line="264"/>
        <w:ind w:firstLine="600"/>
        <w:jc w:val="both"/>
      </w:pPr>
      <w:r>
        <w:rPr>
          <w:rFonts w:ascii="Times New Roman" w:hAnsi="Times New Roman"/>
          <w:b w:val="false"/>
          <w:i w:val="false"/>
          <w:color w:val="000000"/>
          <w:sz w:val="28"/>
        </w:rPr>
        <w:t>Предложения с конструкцией to be going to + инфинитив и формы Future Simple Tense и Present Continuous Tense для выражения будущего действия.</w:t>
      </w:r>
    </w:p>
    <w:p>
      <w:pPr>
        <w:spacing w:before="0" w:after="0" w:line="264"/>
        <w:ind w:firstLine="600"/>
        <w:jc w:val="both"/>
      </w:pPr>
      <w:r>
        <w:rPr>
          <w:rFonts w:ascii="Times New Roman" w:hAnsi="Times New Roman"/>
          <w:b w:val="false"/>
          <w:i w:val="false"/>
          <w:color w:val="000000"/>
          <w:sz w:val="28"/>
        </w:rPr>
        <w:t>Конструкция used to + инфинитив глагола.</w:t>
      </w:r>
    </w:p>
    <w:p>
      <w:pPr>
        <w:spacing w:before="0" w:after="0" w:line="264"/>
        <w:ind w:firstLine="600"/>
        <w:jc w:val="both"/>
      </w:pPr>
      <w:r>
        <w:rPr>
          <w:rFonts w:ascii="Times New Roman" w:hAnsi="Times New Roman"/>
          <w:b w:val="false"/>
          <w:i w:val="false"/>
          <w:color w:val="000000"/>
          <w:sz w:val="28"/>
        </w:rPr>
        <w:t>Глаголы в наиболее употребительных формах страдательного залога (Present/Past Simple Passive).</w:t>
      </w:r>
    </w:p>
    <w:p>
      <w:pPr>
        <w:spacing w:before="0" w:after="0" w:line="264"/>
        <w:ind w:firstLine="600"/>
        <w:jc w:val="both"/>
      </w:pPr>
      <w:r>
        <w:rPr>
          <w:rFonts w:ascii="Times New Roman" w:hAnsi="Times New Roman"/>
          <w:b w:val="false"/>
          <w:i w:val="false"/>
          <w:color w:val="000000"/>
          <w:sz w:val="28"/>
        </w:rPr>
        <w:t>Предлоги, употребляемые с глаголами в страдательном залоге.</w:t>
      </w:r>
    </w:p>
    <w:p>
      <w:pPr>
        <w:spacing w:before="0" w:after="0" w:line="264"/>
        <w:ind w:firstLine="600"/>
        <w:jc w:val="both"/>
      </w:pPr>
      <w:r>
        <w:rPr>
          <w:rFonts w:ascii="Times New Roman" w:hAnsi="Times New Roman"/>
          <w:b w:val="false"/>
          <w:i w:val="false"/>
          <w:color w:val="000000"/>
          <w:sz w:val="28"/>
        </w:rPr>
        <w:t>Модальный глагол might.</w:t>
      </w:r>
    </w:p>
    <w:p>
      <w:pPr>
        <w:spacing w:before="0" w:after="0" w:line="264"/>
        <w:ind w:firstLine="600"/>
        <w:jc w:val="both"/>
      </w:pPr>
      <w:r>
        <w:rPr>
          <w:rFonts w:ascii="Times New Roman" w:hAnsi="Times New Roman"/>
          <w:b w:val="false"/>
          <w:i w:val="false"/>
          <w:color w:val="000000"/>
          <w:sz w:val="28"/>
        </w:rPr>
        <w:t>Наречия, совпадающие по форме с прилагательными (fast, high; early).</w:t>
      </w:r>
    </w:p>
    <w:p>
      <w:pPr>
        <w:spacing w:before="0" w:after="0" w:line="264"/>
        <w:ind w:firstLine="600"/>
        <w:jc w:val="both"/>
      </w:pPr>
      <w:r>
        <w:rPr>
          <w:rFonts w:ascii="Times New Roman" w:hAnsi="Times New Roman"/>
          <w:b w:val="false"/>
          <w:i w:val="false"/>
          <w:color w:val="000000"/>
          <w:sz w:val="28"/>
        </w:rPr>
        <w:t>Местоимения</w:t>
      </w:r>
      <w:r>
        <w:rPr>
          <w:rFonts w:ascii="Times New Roman" w:hAnsi="Times New Roman"/>
          <w:b w:val="false"/>
          <w:i w:val="false"/>
          <w:color w:val="000000"/>
          <w:sz w:val="28"/>
        </w:rPr>
        <w:t xml:space="preserve"> other/another, both, all, one.</w:t>
      </w:r>
    </w:p>
    <w:p>
      <w:pPr>
        <w:spacing w:before="0" w:after="0" w:line="264"/>
        <w:ind w:firstLine="600"/>
        <w:jc w:val="both"/>
      </w:pPr>
      <w:r>
        <w:rPr>
          <w:rFonts w:ascii="Times New Roman" w:hAnsi="Times New Roman"/>
          <w:b w:val="false"/>
          <w:i w:val="false"/>
          <w:color w:val="000000"/>
          <w:sz w:val="28"/>
        </w:rPr>
        <w:t>Количественные числительные для обозначения больших чисел (до 1 000 000).</w:t>
      </w:r>
    </w:p>
    <w:p>
      <w:pPr>
        <w:spacing w:before="0" w:after="0" w:line="264"/>
        <w:ind w:firstLine="600"/>
        <w:jc w:val="both"/>
      </w:pPr>
      <w:r>
        <w:rPr>
          <w:rFonts w:ascii="Times New Roman" w:hAnsi="Times New Roman"/>
          <w:b/>
          <w:i w:val="false"/>
          <w:color w:val="000000"/>
          <w:sz w:val="28"/>
        </w:rPr>
        <w:t>Социокультурные знания и умения</w:t>
      </w:r>
    </w:p>
    <w:p>
      <w:pPr>
        <w:spacing w:before="0" w:after="0" w:line="264"/>
        <w:ind w:firstLine="600"/>
        <w:jc w:val="both"/>
      </w:pPr>
      <w:r>
        <w:rPr>
          <w:rFonts w:ascii="Times New Roman" w:hAnsi="Times New Roman"/>
          <w:b w:val="false"/>
          <w:i w:val="false"/>
          <w:color w:val="000000"/>
          <w:sz w:val="28"/>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pPr>
        <w:spacing w:before="0" w:after="0" w:line="264"/>
        <w:ind w:firstLine="600"/>
        <w:jc w:val="both"/>
      </w:pPr>
      <w:r>
        <w:rPr>
          <w:rFonts w:ascii="Times New Roman" w:hAnsi="Times New Roman"/>
          <w:b w:val="false"/>
          <w:i w:val="false"/>
          <w:color w:val="000000"/>
          <w:sz w:val="28"/>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pPr>
        <w:spacing w:before="0" w:after="0" w:line="264"/>
        <w:ind w:firstLine="600"/>
        <w:jc w:val="both"/>
      </w:pPr>
      <w:r>
        <w:rPr>
          <w:rFonts w:ascii="Times New Roman" w:hAnsi="Times New Roman"/>
          <w:b w:val="false"/>
          <w:i w:val="false"/>
          <w:color w:val="000000"/>
          <w:sz w:val="28"/>
        </w:rPr>
        <w:t xml:space="preserve">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w:t>
      </w:r>
      <w:r>
        <w:rPr>
          <w:rFonts w:ascii="Times New Roman" w:hAnsi="Times New Roman"/>
          <w:b w:val="false"/>
          <w:i w:val="false"/>
          <w:color w:val="000000"/>
          <w:sz w:val="28"/>
        </w:rPr>
        <w:t>других праздников</w:t>
      </w:r>
      <w:r>
        <w:rPr>
          <w:rFonts w:ascii="Times New Roman" w:hAnsi="Times New Roman"/>
          <w:b w:val="false"/>
          <w:i w:val="false"/>
          <w:color w:val="000000"/>
          <w:sz w:val="28"/>
        </w:rPr>
        <w:t>),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pPr>
        <w:spacing w:before="0" w:after="0" w:line="264"/>
        <w:ind w:firstLine="600"/>
        <w:jc w:val="both"/>
      </w:pPr>
      <w:r>
        <w:rPr>
          <w:rFonts w:ascii="Times New Roman" w:hAnsi="Times New Roman"/>
          <w:b w:val="false"/>
          <w:i w:val="false"/>
          <w:color w:val="000000"/>
          <w:sz w:val="28"/>
        </w:rPr>
        <w:t>Развитие умений:</w:t>
      </w:r>
    </w:p>
    <w:p>
      <w:pPr>
        <w:spacing w:before="0" w:after="0" w:line="264"/>
        <w:ind w:firstLine="600"/>
        <w:jc w:val="both"/>
      </w:pPr>
      <w:r>
        <w:rPr>
          <w:rFonts w:ascii="Times New Roman" w:hAnsi="Times New Roman"/>
          <w:b w:val="false"/>
          <w:i w:val="false"/>
          <w:color w:val="000000"/>
          <w:sz w:val="28"/>
        </w:rPr>
        <w:t>писать свои имя и фамилию, а также имена и фамилии своих родственников и друзей на английском языке;</w:t>
      </w:r>
    </w:p>
    <w:p>
      <w:pPr>
        <w:spacing w:before="0" w:after="0" w:line="264"/>
        <w:ind w:firstLine="600"/>
        <w:jc w:val="both"/>
      </w:pPr>
      <w:r>
        <w:rPr>
          <w:rFonts w:ascii="Times New Roman" w:hAnsi="Times New Roman"/>
          <w:b w:val="false"/>
          <w:i w:val="false"/>
          <w:color w:val="000000"/>
          <w:sz w:val="28"/>
        </w:rPr>
        <w:t>правильно оформлять свой адрес на английском языке (в анкете);</w:t>
      </w:r>
    </w:p>
    <w:p>
      <w:pPr>
        <w:spacing w:before="0" w:after="0" w:line="264"/>
        <w:ind w:firstLine="600"/>
        <w:jc w:val="both"/>
      </w:pPr>
      <w:r>
        <w:rPr>
          <w:rFonts w:ascii="Times New Roman" w:hAnsi="Times New Roman"/>
          <w:b w:val="false"/>
          <w:i w:val="false"/>
          <w:color w:val="000000"/>
          <w:sz w:val="28"/>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pPr>
        <w:spacing w:before="0" w:after="0" w:line="264"/>
        <w:ind w:firstLine="600"/>
        <w:jc w:val="both"/>
      </w:pPr>
      <w:r>
        <w:rPr>
          <w:rFonts w:ascii="Times New Roman" w:hAnsi="Times New Roman"/>
          <w:b w:val="false"/>
          <w:i w:val="false"/>
          <w:color w:val="000000"/>
          <w:sz w:val="28"/>
        </w:rPr>
        <w:t>кратко представлять Россию и страну (страны) изучаемого языка;</w:t>
      </w:r>
    </w:p>
    <w:p>
      <w:pPr>
        <w:spacing w:before="0" w:after="0" w:line="264"/>
        <w:ind w:firstLine="600"/>
        <w:jc w:val="both"/>
      </w:pPr>
      <w:r>
        <w:rPr>
          <w:rFonts w:ascii="Times New Roman" w:hAnsi="Times New Roman"/>
          <w:b w:val="false"/>
          <w:i w:val="false"/>
          <w:color w:val="000000"/>
          <w:sz w:val="28"/>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pPr>
        <w:spacing w:before="0" w:after="0" w:line="264"/>
        <w:ind w:firstLine="600"/>
        <w:jc w:val="both"/>
      </w:pPr>
      <w:r>
        <w:rPr>
          <w:rFonts w:ascii="Times New Roman" w:hAnsi="Times New Roman"/>
          <w:b w:val="false"/>
          <w:i w:val="false"/>
          <w:color w:val="000000"/>
          <w:sz w:val="28"/>
        </w:rPr>
        <w:t>кратко рассказывать о выдающихся людях родной страны и страны (стран) изучаемого языка (учёных, писателях, поэтах, спортсменах).</w:t>
      </w:r>
    </w:p>
    <w:p>
      <w:pPr>
        <w:spacing w:before="0" w:after="0" w:line="264"/>
        <w:ind w:firstLine="600"/>
        <w:jc w:val="both"/>
      </w:pPr>
      <w:r>
        <w:rPr>
          <w:rFonts w:ascii="Times New Roman" w:hAnsi="Times New Roman"/>
          <w:b/>
          <w:i w:val="false"/>
          <w:color w:val="000000"/>
          <w:sz w:val="28"/>
        </w:rPr>
        <w:t>Компенсаторные умения</w:t>
      </w:r>
    </w:p>
    <w:p>
      <w:pPr>
        <w:spacing w:before="0" w:after="0" w:line="264"/>
        <w:ind w:firstLine="600"/>
        <w:jc w:val="both"/>
      </w:pPr>
      <w:r>
        <w:rPr>
          <w:rFonts w:ascii="Times New Roman" w:hAnsi="Times New Roman"/>
          <w:b w:val="false"/>
          <w:i w:val="false"/>
          <w:color w:val="000000"/>
          <w:sz w:val="28"/>
        </w:rPr>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pPr>
        <w:spacing w:before="0" w:after="0" w:line="264"/>
        <w:ind w:firstLine="600"/>
        <w:jc w:val="both"/>
      </w:pPr>
      <w:r>
        <w:rPr>
          <w:rFonts w:ascii="Times New Roman" w:hAnsi="Times New Roman"/>
          <w:b w:val="false"/>
          <w:i w:val="false"/>
          <w:color w:val="000000"/>
          <w:sz w:val="28"/>
        </w:rPr>
        <w:t>Переспрашивать, просить повторить, уточняя значение незнакомых слов.</w:t>
      </w:r>
    </w:p>
    <w:p>
      <w:pPr>
        <w:spacing w:before="0" w:after="0" w:line="264"/>
        <w:ind w:firstLine="600"/>
        <w:jc w:val="both"/>
      </w:pPr>
      <w:r>
        <w:rPr>
          <w:rFonts w:ascii="Times New Roman" w:hAnsi="Times New Roman"/>
          <w:b w:val="false"/>
          <w:i w:val="false"/>
          <w:color w:val="000000"/>
          <w:sz w:val="28"/>
        </w:rPr>
        <w:t xml:space="preserve">Использование </w:t>
      </w:r>
      <w:r>
        <w:rPr>
          <w:rFonts w:ascii="Times New Roman" w:hAnsi="Times New Roman"/>
          <w:b w:val="false"/>
          <w:i w:val="false"/>
          <w:color w:val="000000"/>
          <w:sz w:val="28"/>
        </w:rPr>
        <w:t>при формулировании</w:t>
      </w:r>
      <w:r>
        <w:rPr>
          <w:rFonts w:ascii="Times New Roman" w:hAnsi="Times New Roman"/>
          <w:b w:val="false"/>
          <w:i w:val="false"/>
          <w:color w:val="000000"/>
          <w:sz w:val="28"/>
        </w:rPr>
        <w:t xml:space="preserve"> собственных высказываний</w:t>
      </w:r>
      <w:r>
        <w:rPr>
          <w:rFonts w:ascii="Times New Roman" w:hAnsi="Times New Roman"/>
          <w:b w:val="false"/>
          <w:i w:val="false"/>
          <w:color w:val="000000"/>
          <w:sz w:val="28"/>
        </w:rPr>
        <w:t>,</w:t>
      </w:r>
      <w:r>
        <w:rPr>
          <w:rFonts w:ascii="Times New Roman" w:hAnsi="Times New Roman"/>
          <w:b w:val="false"/>
          <w:i w:val="false"/>
          <w:color w:val="000000"/>
          <w:sz w:val="28"/>
        </w:rPr>
        <w:t xml:space="preserve"> ключевых слов, плана.</w:t>
      </w:r>
    </w:p>
    <w:p>
      <w:pPr>
        <w:spacing w:before="0" w:after="0" w:line="264"/>
        <w:ind w:firstLine="600"/>
        <w:jc w:val="both"/>
      </w:pPr>
      <w:r>
        <w:rPr>
          <w:rFonts w:ascii="Times New Roman" w:hAnsi="Times New Roman"/>
          <w:b w:val="false"/>
          <w:i w:val="false"/>
          <w:color w:val="000000"/>
          <w:sz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pPr>
        <w:spacing w:before="0" w:after="0" w:line="264"/>
        <w:ind w:firstLine="600"/>
        <w:jc w:val="both"/>
      </w:pPr>
      <w:r>
        <w:rPr>
          <w:rFonts w:ascii="Times New Roman" w:hAnsi="Times New Roman"/>
          <w:b w:val="false"/>
          <w:i w:val="false"/>
          <w:color w:val="000000"/>
          <w:sz w:val="28"/>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pPr>
        <w:spacing w:before="0" w:after="0" w:line="264"/>
        <w:ind w:left="120"/>
        <w:jc w:val="both"/>
      </w:pPr>
    </w:p>
    <w:p>
      <w:pPr>
        <w:spacing w:before="0" w:after="0" w:line="264"/>
        <w:ind w:left="120"/>
        <w:jc w:val="both"/>
      </w:pPr>
      <w:r>
        <w:rPr>
          <w:rFonts w:ascii="Times New Roman" w:hAnsi="Times New Roman"/>
          <w:b/>
          <w:i w:val="false"/>
          <w:color w:val="000000"/>
          <w:sz w:val="28"/>
        </w:rPr>
        <w:t>8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Коммуникативные умения</w:t>
      </w:r>
    </w:p>
    <w:p>
      <w:pPr>
        <w:spacing w:before="0" w:after="0" w:line="264"/>
        <w:ind w:firstLine="600"/>
        <w:jc w:val="both"/>
      </w:pPr>
      <w:r>
        <w:rPr>
          <w:rFonts w:ascii="Times New Roman" w:hAnsi="Times New Roman"/>
          <w:b w:val="false"/>
          <w:i w:val="false"/>
          <w:color w:val="000000"/>
          <w:sz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pPr>
        <w:spacing w:before="0" w:after="0" w:line="264"/>
        <w:ind w:firstLine="600"/>
        <w:jc w:val="both"/>
      </w:pPr>
      <w:r>
        <w:rPr>
          <w:rFonts w:ascii="Times New Roman" w:hAnsi="Times New Roman"/>
          <w:b w:val="false"/>
          <w:i w:val="false"/>
          <w:color w:val="000000"/>
          <w:sz w:val="28"/>
        </w:rPr>
        <w:t>Взаимоотношения в семье и с друзьями.</w:t>
      </w:r>
    </w:p>
    <w:p>
      <w:pPr>
        <w:spacing w:before="0" w:after="0" w:line="264"/>
        <w:ind w:firstLine="600"/>
        <w:jc w:val="both"/>
      </w:pPr>
      <w:r>
        <w:rPr>
          <w:rFonts w:ascii="Times New Roman" w:hAnsi="Times New Roman"/>
          <w:b w:val="false"/>
          <w:i w:val="false"/>
          <w:color w:val="000000"/>
          <w:sz w:val="28"/>
        </w:rPr>
        <w:t>Внешность и характер человека (литературного персонажа).</w:t>
      </w:r>
    </w:p>
    <w:p>
      <w:pPr>
        <w:spacing w:before="0" w:after="0" w:line="264"/>
        <w:ind w:firstLine="600"/>
        <w:jc w:val="both"/>
      </w:pPr>
      <w:r>
        <w:rPr>
          <w:rFonts w:ascii="Times New Roman" w:hAnsi="Times New Roman"/>
          <w:b w:val="false"/>
          <w:i w:val="false"/>
          <w:color w:val="000000"/>
          <w:sz w:val="28"/>
        </w:rPr>
        <w:t>Досуг и увлечения (хобби) современного подростка (чтение,</w:t>
      </w:r>
      <w:r>
        <w:rPr>
          <w:rFonts w:ascii="Times New Roman" w:hAnsi="Times New Roman"/>
          <w:b w:val="false"/>
          <w:i w:val="false"/>
          <w:color w:val="000000"/>
          <w:sz w:val="28"/>
        </w:rPr>
        <w:t xml:space="preserve"> </w:t>
      </w:r>
      <w:r>
        <w:rPr>
          <w:rFonts w:ascii="Times New Roman" w:hAnsi="Times New Roman"/>
          <w:b w:val="false"/>
          <w:i w:val="false"/>
          <w:color w:val="000000"/>
          <w:sz w:val="28"/>
        </w:rPr>
        <w:t>кино, театр, музей, спорт, музыка).</w:t>
      </w:r>
    </w:p>
    <w:p>
      <w:pPr>
        <w:spacing w:before="0" w:after="0" w:line="264"/>
        <w:ind w:firstLine="600"/>
        <w:jc w:val="both"/>
      </w:pPr>
      <w:r>
        <w:rPr>
          <w:rFonts w:ascii="Times New Roman" w:hAnsi="Times New Roman"/>
          <w:b w:val="false"/>
          <w:i w:val="false"/>
          <w:color w:val="000000"/>
          <w:sz w:val="28"/>
        </w:rPr>
        <w:t>Здоровый образ жизни: режим труда и отдыха, фитнес, сбалансированное питание. Посещение врача.</w:t>
      </w:r>
    </w:p>
    <w:p>
      <w:pPr>
        <w:spacing w:before="0" w:after="0" w:line="264"/>
        <w:ind w:firstLine="600"/>
        <w:jc w:val="both"/>
      </w:pPr>
      <w:r>
        <w:rPr>
          <w:rFonts w:ascii="Times New Roman" w:hAnsi="Times New Roman"/>
          <w:b w:val="false"/>
          <w:i w:val="false"/>
          <w:color w:val="000000"/>
          <w:sz w:val="28"/>
        </w:rPr>
        <w:t>Покупки: одежда, обувь и продукты питания. Карманные деньги.</w:t>
      </w:r>
    </w:p>
    <w:p>
      <w:pPr>
        <w:spacing w:before="0" w:after="0" w:line="264"/>
        <w:ind w:firstLine="600"/>
        <w:jc w:val="both"/>
      </w:pPr>
      <w:r>
        <w:rPr>
          <w:rFonts w:ascii="Times New Roman" w:hAnsi="Times New Roman"/>
          <w:b w:val="false"/>
          <w:i w:val="false"/>
          <w:color w:val="000000"/>
          <w:sz w:val="28"/>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pPr>
        <w:spacing w:before="0" w:after="0" w:line="264"/>
        <w:ind w:firstLine="600"/>
        <w:jc w:val="both"/>
      </w:pPr>
      <w:r>
        <w:rPr>
          <w:rFonts w:ascii="Times New Roman" w:hAnsi="Times New Roman"/>
          <w:b w:val="false"/>
          <w:i w:val="false"/>
          <w:color w:val="000000"/>
          <w:sz w:val="28"/>
        </w:rPr>
        <w:t>Виды отдыха в различное время года. Путешествия по России и иностранным странам.</w:t>
      </w:r>
    </w:p>
    <w:p>
      <w:pPr>
        <w:spacing w:before="0" w:after="0" w:line="264"/>
        <w:ind w:firstLine="600"/>
        <w:jc w:val="both"/>
      </w:pPr>
      <w:r>
        <w:rPr>
          <w:rFonts w:ascii="Times New Roman" w:hAnsi="Times New Roman"/>
          <w:b w:val="false"/>
          <w:i w:val="false"/>
          <w:color w:val="000000"/>
          <w:sz w:val="28"/>
        </w:rPr>
        <w:t>Природа: флора и фауна. Проблемы экологии. Климат, погода. Стихийные бедствия.</w:t>
      </w:r>
    </w:p>
    <w:p>
      <w:pPr>
        <w:spacing w:before="0" w:after="0" w:line="264"/>
        <w:ind w:firstLine="600"/>
        <w:jc w:val="both"/>
      </w:pPr>
      <w:r>
        <w:rPr>
          <w:rFonts w:ascii="Times New Roman" w:hAnsi="Times New Roman"/>
          <w:b w:val="false"/>
          <w:i w:val="false"/>
          <w:color w:val="000000"/>
          <w:sz w:val="28"/>
        </w:rPr>
        <w:t>Условия проживания в городской (сельской) местности.</w:t>
      </w:r>
      <w:r>
        <w:rPr>
          <w:rFonts w:ascii="Times New Roman" w:hAnsi="Times New Roman"/>
          <w:b w:val="false"/>
          <w:i w:val="false"/>
          <w:color w:val="000000"/>
          <w:sz w:val="28"/>
        </w:rPr>
        <w:t xml:space="preserve"> </w:t>
      </w:r>
      <w:r>
        <w:rPr>
          <w:rFonts w:ascii="Times New Roman" w:hAnsi="Times New Roman"/>
          <w:b w:val="false"/>
          <w:i w:val="false"/>
          <w:color w:val="000000"/>
          <w:sz w:val="28"/>
        </w:rPr>
        <w:t>Транспорт.</w:t>
      </w:r>
    </w:p>
    <w:p>
      <w:pPr>
        <w:spacing w:before="0" w:after="0" w:line="264"/>
        <w:ind w:firstLine="600"/>
        <w:jc w:val="both"/>
      </w:pPr>
      <w:r>
        <w:rPr>
          <w:rFonts w:ascii="Times New Roman" w:hAnsi="Times New Roman"/>
          <w:b w:val="false"/>
          <w:i w:val="false"/>
          <w:color w:val="000000"/>
          <w:sz w:val="28"/>
        </w:rPr>
        <w:t>Средства массовой информации (телевидение, радио, пресса, Интернет).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pPr>
        <w:spacing w:before="0" w:after="0" w:line="264"/>
        <w:ind w:firstLine="600"/>
        <w:jc w:val="both"/>
      </w:pPr>
      <w:r>
        <w:rPr>
          <w:rFonts w:ascii="Times New Roman" w:hAnsi="Times New Roman"/>
          <w:b w:val="false"/>
          <w:i w:val="false"/>
          <w:color w:val="000000"/>
          <w:sz w:val="28"/>
        </w:rPr>
        <w:t>Выдающиеся люди родной страны и страны (стран) изучаемого языка: учёные, писатели, поэты, художники, музыканты, спортсмены.</w:t>
      </w:r>
    </w:p>
    <w:p>
      <w:pPr>
        <w:spacing w:before="0" w:after="0" w:line="264"/>
        <w:ind w:firstLine="600"/>
        <w:jc w:val="both"/>
      </w:pPr>
      <w:r>
        <w:rPr>
          <w:rFonts w:ascii="Times New Roman" w:hAnsi="Times New Roman"/>
          <w:b w:val="false"/>
          <w:i/>
          <w:color w:val="000000"/>
          <w:sz w:val="28"/>
        </w:rPr>
        <w:t>Говорение</w:t>
      </w:r>
    </w:p>
    <w:p>
      <w:pPr>
        <w:spacing w:before="0" w:after="0" w:line="264"/>
        <w:ind w:firstLine="600"/>
        <w:jc w:val="both"/>
      </w:pPr>
      <w:r>
        <w:rPr>
          <w:rFonts w:ascii="Times New Roman" w:hAnsi="Times New Roman"/>
          <w:b w:val="false"/>
          <w:i w:val="false"/>
          <w:color w:val="000000"/>
          <w:sz w:val="28"/>
        </w:rPr>
        <w:t xml:space="preserve">Развитие коммуникативных умений </w:t>
      </w:r>
      <w:r>
        <w:rPr>
          <w:rFonts w:ascii="Times New Roman" w:hAnsi="Times New Roman"/>
          <w:b w:val="false"/>
          <w:i w:val="false"/>
          <w:color w:val="000000"/>
          <w:sz w:val="28"/>
          <w:u w:val="single"/>
        </w:rPr>
        <w:t>диалогической речи</w:t>
      </w:r>
      <w:r>
        <w:rPr>
          <w:rFonts w:ascii="Times New Roman" w:hAnsi="Times New Roman"/>
          <w:b w:val="false"/>
          <w:i w:val="false"/>
          <w:color w:val="000000"/>
          <w:sz w:val="28"/>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pPr>
        <w:spacing w:before="0" w:after="0" w:line="264"/>
        <w:ind w:firstLine="600"/>
        <w:jc w:val="both"/>
      </w:pPr>
      <w:r>
        <w:rPr>
          <w:rFonts w:ascii="Times New Roman" w:hAnsi="Times New Roman"/>
          <w:b w:val="false"/>
          <w:i w:val="false"/>
          <w:color w:val="000000"/>
          <w:sz w:val="28"/>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pPr>
        <w:spacing w:before="0" w:after="0" w:line="264"/>
        <w:ind w:firstLine="600"/>
        <w:jc w:val="both"/>
      </w:pPr>
      <w:r>
        <w:rPr>
          <w:rFonts w:ascii="Times New Roman" w:hAnsi="Times New Roman"/>
          <w:b w:val="false"/>
          <w:i w:val="false"/>
          <w:color w:val="000000"/>
          <w:sz w:val="28"/>
        </w:rPr>
        <w:t>диалог</w:t>
      </w:r>
      <w:r>
        <w:rPr>
          <w:rFonts w:ascii="Times New Roman" w:hAnsi="Times New Roman"/>
          <w:b w:val="false"/>
          <w:i w:val="false"/>
          <w:color w:val="000000"/>
          <w:sz w:val="28"/>
        </w:rPr>
        <w:t>-</w:t>
      </w:r>
      <w:r>
        <w:rPr>
          <w:rFonts w:ascii="Times New Roman" w:hAnsi="Times New Roman"/>
          <w:b w:val="false"/>
          <w:i w:val="false"/>
          <w:color w:val="000000"/>
          <w:sz w:val="28"/>
        </w:rPr>
        <w:t>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pPr>
        <w:spacing w:before="0" w:after="0" w:line="264"/>
        <w:ind w:firstLine="600"/>
        <w:jc w:val="both"/>
      </w:pPr>
      <w:r>
        <w:rPr>
          <w:rFonts w:ascii="Times New Roman" w:hAnsi="Times New Roman"/>
          <w:b w:val="false"/>
          <w:i w:val="false"/>
          <w:color w:val="000000"/>
          <w:sz w:val="28"/>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pPr>
        <w:spacing w:before="0" w:after="0" w:line="264"/>
        <w:ind w:firstLine="600"/>
        <w:jc w:val="both"/>
      </w:pPr>
      <w:r>
        <w:rPr>
          <w:rFonts w:ascii="Times New Roman" w:hAnsi="Times New Roman"/>
          <w:b w:val="false"/>
          <w:i w:val="false"/>
          <w:color w:val="000000"/>
          <w:sz w:val="28"/>
        </w:rPr>
        <w:t>Данные</w:t>
      </w:r>
      <w:r>
        <w:rPr>
          <w:rFonts w:ascii="Times New Roman" w:hAnsi="Times New Roman"/>
          <w:b w:val="false"/>
          <w:i w:val="false"/>
          <w:color w:val="000000"/>
          <w:sz w:val="28"/>
        </w:rPr>
        <w:t xml:space="preserve">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нормы речевого этикета, принятых в стране (странах) изучаемого языка.</w:t>
      </w:r>
    </w:p>
    <w:p>
      <w:pPr>
        <w:spacing w:before="0" w:after="0" w:line="264"/>
        <w:ind w:firstLine="600"/>
        <w:jc w:val="both"/>
      </w:pPr>
      <w:r>
        <w:rPr>
          <w:rFonts w:ascii="Times New Roman" w:hAnsi="Times New Roman"/>
          <w:b w:val="false"/>
          <w:i w:val="false"/>
          <w:color w:val="000000"/>
          <w:sz w:val="28"/>
        </w:rPr>
        <w:t>Объём диалога – до 7 реплик со стороны каждого собеседника.</w:t>
      </w:r>
    </w:p>
    <w:p>
      <w:pPr>
        <w:spacing w:before="0" w:after="0" w:line="264"/>
        <w:ind w:firstLine="600"/>
        <w:jc w:val="both"/>
      </w:pPr>
      <w:r>
        <w:rPr>
          <w:rFonts w:ascii="Times New Roman" w:hAnsi="Times New Roman"/>
          <w:b w:val="false"/>
          <w:i w:val="false"/>
          <w:color w:val="000000"/>
          <w:sz w:val="28"/>
        </w:rPr>
        <w:t xml:space="preserve">Развитие коммуникативных умений </w:t>
      </w:r>
      <w:r>
        <w:rPr>
          <w:rFonts w:ascii="Times New Roman" w:hAnsi="Times New Roman"/>
          <w:b w:val="false"/>
          <w:i w:val="false"/>
          <w:color w:val="000000"/>
          <w:sz w:val="28"/>
          <w:u w:val="single"/>
        </w:rPr>
        <w:t>монологической речи:</w:t>
      </w:r>
    </w:p>
    <w:p>
      <w:pPr>
        <w:spacing w:before="0" w:after="0" w:line="264"/>
        <w:ind w:firstLine="600"/>
        <w:jc w:val="both"/>
      </w:pPr>
      <w:r>
        <w:rPr>
          <w:rFonts w:ascii="Times New Roman" w:hAnsi="Times New Roman"/>
          <w:b w:val="false"/>
          <w:i w:val="false"/>
          <w:color w:val="000000"/>
          <w:sz w:val="28"/>
        </w:rPr>
        <w:t>создание устных связных монологических высказываний с использованием основных коммуникативных типов речи:</w:t>
      </w:r>
    </w:p>
    <w:p>
      <w:pPr>
        <w:spacing w:before="0" w:after="0" w:line="264"/>
        <w:ind w:firstLine="600"/>
        <w:jc w:val="both"/>
      </w:pPr>
      <w:r>
        <w:rPr>
          <w:rFonts w:ascii="Times New Roman" w:hAnsi="Times New Roman"/>
          <w:b w:val="false"/>
          <w:i w:val="false"/>
          <w:color w:val="000000"/>
          <w:sz w:val="28"/>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pPr>
        <w:spacing w:before="0" w:after="0" w:line="264"/>
        <w:ind w:firstLine="600"/>
        <w:jc w:val="both"/>
      </w:pPr>
      <w:r>
        <w:rPr>
          <w:rFonts w:ascii="Times New Roman" w:hAnsi="Times New Roman"/>
          <w:b w:val="false"/>
          <w:i w:val="false"/>
          <w:color w:val="000000"/>
          <w:sz w:val="28"/>
        </w:rPr>
        <w:t>повествование (сообщение);</w:t>
      </w:r>
    </w:p>
    <w:p>
      <w:pPr>
        <w:spacing w:before="0" w:after="0" w:line="264"/>
        <w:ind w:firstLine="600"/>
        <w:jc w:val="both"/>
      </w:pPr>
      <w:r>
        <w:rPr>
          <w:rFonts w:ascii="Times New Roman" w:hAnsi="Times New Roman"/>
          <w:b w:val="false"/>
          <w:i w:val="false"/>
          <w:color w:val="000000"/>
          <w:sz w:val="28"/>
        </w:rPr>
        <w:t>выражение и аргументирование своего мнения по отношению к услышанному (прочитанному);</w:t>
      </w:r>
    </w:p>
    <w:p>
      <w:pPr>
        <w:spacing w:before="0" w:after="0" w:line="264"/>
        <w:ind w:firstLine="600"/>
        <w:jc w:val="both"/>
      </w:pPr>
      <w:r>
        <w:rPr>
          <w:rFonts w:ascii="Times New Roman" w:hAnsi="Times New Roman"/>
          <w:b w:val="false"/>
          <w:i w:val="false"/>
          <w:color w:val="000000"/>
          <w:sz w:val="28"/>
        </w:rPr>
        <w:t>изложение (пересказ) основного содержания, прочитанного (прослушанного) текста;</w:t>
      </w:r>
    </w:p>
    <w:p>
      <w:pPr>
        <w:spacing w:before="0" w:after="0" w:line="264"/>
        <w:ind w:firstLine="600"/>
        <w:jc w:val="both"/>
      </w:pPr>
      <w:r>
        <w:rPr>
          <w:rFonts w:ascii="Times New Roman" w:hAnsi="Times New Roman"/>
          <w:b w:val="false"/>
          <w:i w:val="false"/>
          <w:color w:val="000000"/>
          <w:sz w:val="28"/>
        </w:rPr>
        <w:t>составление рассказа по картинкам;</w:t>
      </w:r>
    </w:p>
    <w:p>
      <w:pPr>
        <w:spacing w:before="0" w:after="0" w:line="264"/>
        <w:ind w:firstLine="600"/>
        <w:jc w:val="both"/>
      </w:pPr>
      <w:r>
        <w:rPr>
          <w:rFonts w:ascii="Times New Roman" w:hAnsi="Times New Roman"/>
          <w:b w:val="false"/>
          <w:i w:val="false"/>
          <w:color w:val="000000"/>
          <w:sz w:val="28"/>
        </w:rPr>
        <w:t xml:space="preserve">изложение результатов выполненной проектной работы. </w:t>
      </w:r>
    </w:p>
    <w:p>
      <w:pPr>
        <w:spacing w:before="0" w:after="0" w:line="264"/>
        <w:ind w:firstLine="600"/>
        <w:jc w:val="both"/>
      </w:pPr>
      <w:r>
        <w:rPr>
          <w:rFonts w:ascii="Times New Roman" w:hAnsi="Times New Roman"/>
          <w:b w:val="false"/>
          <w:i w:val="false"/>
          <w:color w:val="000000"/>
          <w:sz w:val="28"/>
        </w:rPr>
        <w:t xml:space="preserve">Данные умения монологической речи развиваются в стандартных ситуациях неофициального общения в рамках тематического содержания речи с </w:t>
      </w:r>
      <w:r>
        <w:rPr>
          <w:rFonts w:ascii="Times New Roman" w:hAnsi="Times New Roman"/>
          <w:b w:val="false"/>
          <w:i w:val="false"/>
          <w:color w:val="000000"/>
          <w:sz w:val="28"/>
        </w:rPr>
        <w:t>использованием</w:t>
      </w:r>
      <w:r>
        <w:rPr>
          <w:rFonts w:ascii="Times New Roman" w:hAnsi="Times New Roman"/>
          <w:b w:val="false"/>
          <w:i w:val="false"/>
          <w:color w:val="000000"/>
          <w:sz w:val="28"/>
        </w:rPr>
        <w:t xml:space="preserve"> вопрос</w:t>
      </w:r>
      <w:r>
        <w:rPr>
          <w:rFonts w:ascii="Times New Roman" w:hAnsi="Times New Roman"/>
          <w:b w:val="false"/>
          <w:i w:val="false"/>
          <w:color w:val="000000"/>
          <w:sz w:val="28"/>
        </w:rPr>
        <w:t>ов</w:t>
      </w:r>
      <w:r>
        <w:rPr>
          <w:rFonts w:ascii="Times New Roman" w:hAnsi="Times New Roman"/>
          <w:b w:val="false"/>
          <w:i w:val="false"/>
          <w:color w:val="000000"/>
          <w:sz w:val="28"/>
        </w:rPr>
        <w:t>, ключевы</w:t>
      </w:r>
      <w:r>
        <w:rPr>
          <w:rFonts w:ascii="Times New Roman" w:hAnsi="Times New Roman"/>
          <w:b w:val="false"/>
          <w:i w:val="false"/>
          <w:color w:val="000000"/>
          <w:sz w:val="28"/>
        </w:rPr>
        <w:t>х</w:t>
      </w:r>
      <w:r>
        <w:rPr>
          <w:rFonts w:ascii="Times New Roman" w:hAnsi="Times New Roman"/>
          <w:b w:val="false"/>
          <w:i w:val="false"/>
          <w:color w:val="000000"/>
          <w:sz w:val="28"/>
        </w:rPr>
        <w:t xml:space="preserve"> слов, план</w:t>
      </w:r>
      <w:r>
        <w:rPr>
          <w:rFonts w:ascii="Times New Roman" w:hAnsi="Times New Roman"/>
          <w:b w:val="false"/>
          <w:i w:val="false"/>
          <w:color w:val="000000"/>
          <w:sz w:val="28"/>
        </w:rPr>
        <w:t>ов</w:t>
      </w:r>
      <w:r>
        <w:rPr>
          <w:rFonts w:ascii="Times New Roman" w:hAnsi="Times New Roman"/>
          <w:b w:val="false"/>
          <w:i w:val="false"/>
          <w:color w:val="000000"/>
          <w:sz w:val="28"/>
        </w:rPr>
        <w:t xml:space="preserve"> и (или) иллюстраци</w:t>
      </w:r>
      <w:r>
        <w:rPr>
          <w:rFonts w:ascii="Times New Roman" w:hAnsi="Times New Roman"/>
          <w:b w:val="false"/>
          <w:i w:val="false"/>
          <w:color w:val="000000"/>
          <w:sz w:val="28"/>
        </w:rPr>
        <w:t>й</w:t>
      </w:r>
      <w:r>
        <w:rPr>
          <w:rFonts w:ascii="Times New Roman" w:hAnsi="Times New Roman"/>
          <w:b w:val="false"/>
          <w:i w:val="false"/>
          <w:color w:val="000000"/>
          <w:sz w:val="28"/>
        </w:rPr>
        <w:t>, фотографи</w:t>
      </w:r>
      <w:r>
        <w:rPr>
          <w:rFonts w:ascii="Times New Roman" w:hAnsi="Times New Roman"/>
          <w:b w:val="false"/>
          <w:i w:val="false"/>
          <w:color w:val="000000"/>
          <w:sz w:val="28"/>
        </w:rPr>
        <w:t>й</w:t>
      </w:r>
      <w:r>
        <w:rPr>
          <w:rFonts w:ascii="Times New Roman" w:hAnsi="Times New Roman"/>
          <w:b w:val="false"/>
          <w:i w:val="false"/>
          <w:color w:val="000000"/>
          <w:sz w:val="28"/>
        </w:rPr>
        <w:t>, таблиц.</w:t>
      </w:r>
    </w:p>
    <w:p>
      <w:pPr>
        <w:spacing w:before="0" w:after="0" w:line="264"/>
        <w:ind w:firstLine="600"/>
        <w:jc w:val="both"/>
      </w:pPr>
      <w:r>
        <w:rPr>
          <w:rFonts w:ascii="Times New Roman" w:hAnsi="Times New Roman"/>
          <w:b w:val="false"/>
          <w:i w:val="false"/>
          <w:color w:val="000000"/>
          <w:sz w:val="28"/>
        </w:rPr>
        <w:t>Объём монологического высказывания – 9–10 фраз.</w:t>
      </w:r>
    </w:p>
    <w:p>
      <w:pPr>
        <w:spacing w:before="0" w:after="0" w:line="264"/>
        <w:ind w:firstLine="600"/>
        <w:jc w:val="both"/>
      </w:pPr>
      <w:r>
        <w:rPr>
          <w:rFonts w:ascii="Times New Roman" w:hAnsi="Times New Roman"/>
          <w:b w:val="false"/>
          <w:i/>
          <w:color w:val="000000"/>
          <w:sz w:val="28"/>
        </w:rPr>
        <w:t>Аудирование</w:t>
      </w:r>
    </w:p>
    <w:p>
      <w:pPr>
        <w:spacing w:before="0" w:after="0" w:line="264"/>
        <w:ind w:firstLine="600"/>
        <w:jc w:val="both"/>
      </w:pPr>
      <w:r>
        <w:rPr>
          <w:rFonts w:ascii="Times New Roman" w:hAnsi="Times New Roman"/>
          <w:b w:val="false"/>
          <w:i w:val="false"/>
          <w:color w:val="000000"/>
          <w:sz w:val="28"/>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pPr>
        <w:spacing w:before="0" w:after="0" w:line="264"/>
        <w:ind w:firstLine="600"/>
        <w:jc w:val="both"/>
      </w:pPr>
      <w:r>
        <w:rPr>
          <w:rFonts w:ascii="Times New Roman" w:hAnsi="Times New Roman"/>
          <w:b w:val="false"/>
          <w:i w:val="false"/>
          <w:color w:val="000000"/>
          <w:sz w:val="28"/>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pPr>
        <w:spacing w:before="0" w:after="0" w:line="264"/>
        <w:ind w:firstLine="600"/>
        <w:jc w:val="both"/>
      </w:pPr>
      <w:r>
        <w:rPr>
          <w:rFonts w:ascii="Times New Roman" w:hAnsi="Times New Roman"/>
          <w:b w:val="false"/>
          <w:i w:val="false"/>
          <w:color w:val="000000"/>
          <w:sz w:val="28"/>
        </w:rPr>
        <w:t xml:space="preserve">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w:t>
      </w:r>
      <w:r>
        <w:rPr>
          <w:rFonts w:ascii="Times New Roman" w:hAnsi="Times New Roman"/>
          <w:b w:val="false"/>
          <w:i w:val="false"/>
          <w:color w:val="000000"/>
          <w:sz w:val="28"/>
        </w:rPr>
        <w:t>аудирования</w:t>
      </w:r>
      <w:r>
        <w:rPr>
          <w:rFonts w:ascii="Times New Roman" w:hAnsi="Times New Roman"/>
          <w:b w:val="false"/>
          <w:i w:val="false"/>
          <w:color w:val="000000"/>
          <w:sz w:val="28"/>
        </w:rPr>
        <w:t>, игнорировать незнакомые слова, не существенные для понимания основного содержания.</w:t>
      </w:r>
    </w:p>
    <w:p>
      <w:pPr>
        <w:spacing w:before="0" w:after="0" w:line="264"/>
        <w:ind w:firstLine="600"/>
        <w:jc w:val="both"/>
      </w:pPr>
      <w:r>
        <w:rPr>
          <w:rFonts w:ascii="Times New Roman" w:hAnsi="Times New Roman"/>
          <w:b w:val="false"/>
          <w:i w:val="false"/>
          <w:color w:val="000000"/>
          <w:sz w:val="28"/>
        </w:rPr>
        <w:t>Аудирование с пониманием нужной (интересующей, запрашиваемой) информации предполагает умение выделять нужную (интересующую, запрашиваемую</w:t>
      </w:r>
      <w:r>
        <w:rPr>
          <w:rFonts w:ascii="Times New Roman" w:hAnsi="Times New Roman"/>
          <w:b w:val="false"/>
          <w:i w:val="false"/>
          <w:color w:val="000000"/>
          <w:sz w:val="28"/>
        </w:rPr>
        <w:t>)</w:t>
      </w:r>
      <w:r>
        <w:rPr>
          <w:rFonts w:ascii="Times New Roman" w:hAnsi="Times New Roman"/>
          <w:b w:val="false"/>
          <w:i w:val="false"/>
          <w:color w:val="000000"/>
          <w:sz w:val="28"/>
        </w:rPr>
        <w:t xml:space="preserve"> информацию, представленную в эксплицитной (явной) форме, в воспринимаемом на слух тексте.</w:t>
      </w:r>
    </w:p>
    <w:p>
      <w:pPr>
        <w:spacing w:before="0" w:after="0" w:line="264"/>
        <w:ind w:firstLine="600"/>
        <w:jc w:val="both"/>
      </w:pPr>
      <w:r>
        <w:rPr>
          <w:rFonts w:ascii="Times New Roman" w:hAnsi="Times New Roman"/>
          <w:b w:val="false"/>
          <w:i w:val="false"/>
          <w:color w:val="000000"/>
          <w:sz w:val="28"/>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pPr>
        <w:spacing w:before="0" w:after="0" w:line="264"/>
        <w:ind w:firstLine="600"/>
        <w:jc w:val="both"/>
      </w:pPr>
      <w:r>
        <w:rPr>
          <w:rFonts w:ascii="Times New Roman" w:hAnsi="Times New Roman"/>
          <w:b w:val="false"/>
          <w:i w:val="false"/>
          <w:color w:val="000000"/>
          <w:sz w:val="28"/>
        </w:rPr>
        <w:t>Время звучания текста (текстов) для аудирования – до 2 минут.</w:t>
      </w:r>
    </w:p>
    <w:p>
      <w:pPr>
        <w:spacing w:before="0" w:after="0" w:line="264"/>
        <w:ind w:firstLine="600"/>
        <w:jc w:val="both"/>
      </w:pPr>
      <w:r>
        <w:rPr>
          <w:rFonts w:ascii="Times New Roman" w:hAnsi="Times New Roman"/>
          <w:b w:val="false"/>
          <w:i/>
          <w:color w:val="000000"/>
          <w:sz w:val="28"/>
        </w:rPr>
        <w:t>Смысловое чтение</w:t>
      </w:r>
    </w:p>
    <w:p>
      <w:pPr>
        <w:spacing w:before="0" w:after="0" w:line="264"/>
        <w:ind w:firstLine="600"/>
        <w:jc w:val="both"/>
      </w:pPr>
      <w:r>
        <w:rPr>
          <w:rFonts w:ascii="Times New Roman" w:hAnsi="Times New Roman"/>
          <w:b w:val="false"/>
          <w:i w:val="false"/>
          <w:color w:val="000000"/>
          <w:sz w:val="28"/>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pPr>
        <w:spacing w:before="0" w:after="0" w:line="264"/>
        <w:ind w:firstLine="600"/>
        <w:jc w:val="both"/>
      </w:pPr>
      <w:r>
        <w:rPr>
          <w:rFonts w:ascii="Times New Roman" w:hAnsi="Times New Roman"/>
          <w:b w:val="false"/>
          <w:i w:val="false"/>
          <w:color w:val="000000"/>
          <w:sz w:val="28"/>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pPr>
        <w:spacing w:before="0" w:after="0" w:line="264"/>
        <w:ind w:firstLine="600"/>
        <w:jc w:val="both"/>
      </w:pPr>
      <w:r>
        <w:rPr>
          <w:rFonts w:ascii="Times New Roman" w:hAnsi="Times New Roman"/>
          <w:b w:val="false"/>
          <w:i w:val="false"/>
          <w:color w:val="000000"/>
          <w:sz w:val="28"/>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pPr>
        <w:spacing w:before="0" w:after="0" w:line="264"/>
        <w:ind w:firstLine="600"/>
        <w:jc w:val="both"/>
      </w:pPr>
      <w:r>
        <w:rPr>
          <w:rFonts w:ascii="Times New Roman" w:hAnsi="Times New Roman"/>
          <w:b w:val="false"/>
          <w:i w:val="false"/>
          <w:color w:val="000000"/>
          <w:sz w:val="28"/>
        </w:rPr>
        <w:t>Чтение несплошных текстов (таблиц, диаграмм, схем) и понимание представленной в них информации.</w:t>
      </w:r>
    </w:p>
    <w:p>
      <w:pPr>
        <w:spacing w:before="0" w:after="0" w:line="264"/>
        <w:ind w:firstLine="600"/>
        <w:jc w:val="both"/>
      </w:pPr>
      <w:r>
        <w:rPr>
          <w:rFonts w:ascii="Times New Roman" w:hAnsi="Times New Roman"/>
          <w:b w:val="false"/>
          <w:i w:val="false"/>
          <w:color w:val="000000"/>
          <w:sz w:val="28"/>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p>
    <w:p>
      <w:pPr>
        <w:spacing w:before="0" w:after="0" w:line="264"/>
        <w:ind w:firstLine="600"/>
        <w:jc w:val="both"/>
      </w:pPr>
      <w:r>
        <w:rPr>
          <w:rFonts w:ascii="Times New Roman" w:hAnsi="Times New Roman"/>
          <w:b w:val="false"/>
          <w:i w:val="false"/>
          <w:color w:val="000000"/>
          <w:sz w:val="28"/>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
    <w:p>
      <w:pPr>
        <w:spacing w:before="0" w:after="0" w:line="264"/>
        <w:ind w:firstLine="600"/>
        <w:jc w:val="both"/>
      </w:pPr>
      <w:r>
        <w:rPr>
          <w:rFonts w:ascii="Times New Roman" w:hAnsi="Times New Roman"/>
          <w:b w:val="false"/>
          <w:i w:val="false"/>
          <w:color w:val="000000"/>
          <w:sz w:val="28"/>
        </w:rPr>
        <w:t>Объём текста (текстов) для чтения – 350–500 слов.</w:t>
      </w:r>
    </w:p>
    <w:p>
      <w:pPr>
        <w:spacing w:before="0" w:after="0" w:line="264"/>
        <w:ind w:firstLine="600"/>
        <w:jc w:val="both"/>
      </w:pPr>
      <w:r>
        <w:rPr>
          <w:rFonts w:ascii="Times New Roman" w:hAnsi="Times New Roman"/>
          <w:b w:val="false"/>
          <w:i/>
          <w:color w:val="000000"/>
          <w:sz w:val="28"/>
        </w:rPr>
        <w:t>Письменная речь</w:t>
      </w:r>
    </w:p>
    <w:p>
      <w:pPr>
        <w:spacing w:before="0" w:after="0" w:line="264"/>
        <w:ind w:firstLine="600"/>
        <w:jc w:val="both"/>
      </w:pPr>
      <w:r>
        <w:rPr>
          <w:rFonts w:ascii="Times New Roman" w:hAnsi="Times New Roman"/>
          <w:b w:val="false"/>
          <w:i w:val="false"/>
          <w:color w:val="000000"/>
          <w:sz w:val="28"/>
        </w:rPr>
        <w:t>Развитие умений письменной речи:</w:t>
      </w:r>
    </w:p>
    <w:p>
      <w:pPr>
        <w:spacing w:before="0" w:after="0" w:line="264"/>
        <w:ind w:firstLine="600"/>
        <w:jc w:val="both"/>
      </w:pPr>
      <w:r>
        <w:rPr>
          <w:rFonts w:ascii="Times New Roman" w:hAnsi="Times New Roman"/>
          <w:b w:val="false"/>
          <w:i w:val="false"/>
          <w:color w:val="000000"/>
          <w:sz w:val="28"/>
        </w:rPr>
        <w:t>составление плана (тезисов) устного или письменного сообщения;</w:t>
      </w:r>
    </w:p>
    <w:p>
      <w:pPr>
        <w:spacing w:before="0" w:after="0" w:line="264"/>
        <w:ind w:firstLine="600"/>
        <w:jc w:val="both"/>
      </w:pPr>
      <w:r>
        <w:rPr>
          <w:rFonts w:ascii="Times New Roman" w:hAnsi="Times New Roman"/>
          <w:b w:val="false"/>
          <w:i w:val="false"/>
          <w:color w:val="000000"/>
          <w:sz w:val="28"/>
        </w:rPr>
        <w:t>заполнение анкет и формуляров: сообщение о себе основных сведений в соответствии с нормами, принятыми в стране (странах) изучаемого языка;</w:t>
      </w:r>
    </w:p>
    <w:p>
      <w:pPr>
        <w:spacing w:before="0" w:after="0" w:line="264"/>
        <w:ind w:firstLine="600"/>
        <w:jc w:val="both"/>
      </w:pPr>
      <w:r>
        <w:rPr>
          <w:rFonts w:ascii="Times New Roman" w:hAnsi="Times New Roman"/>
          <w:b w:val="false"/>
          <w:i w:val="false"/>
          <w:color w:val="000000"/>
          <w:sz w:val="28"/>
        </w:rPr>
        <w:t>написание электронного сообщения личного характера</w:t>
      </w:r>
      <w:r>
        <w:rPr>
          <w:rFonts w:ascii="Times New Roman" w:hAnsi="Times New Roman"/>
          <w:b w:val="false"/>
          <w:i w:val="false"/>
          <w:color w:val="000000"/>
          <w:sz w:val="28"/>
        </w:rPr>
        <w:t xml:space="preserve"> </w:t>
      </w:r>
      <w:r>
        <w:rPr>
          <w:rFonts w:ascii="Times New Roman" w:hAnsi="Times New Roman"/>
          <w:b w:val="false"/>
          <w:i w:val="false"/>
          <w:color w:val="000000"/>
          <w:sz w:val="28"/>
        </w:rPr>
        <w:t>в соответствии с нормами неофициального общения, принятыми в стране (странах) изучаемого языка. Объём письма – до 110 слов;</w:t>
      </w:r>
    </w:p>
    <w:p>
      <w:pPr>
        <w:spacing w:before="0" w:after="0" w:line="264"/>
        <w:ind w:firstLine="600"/>
        <w:jc w:val="both"/>
      </w:pPr>
      <w:r>
        <w:rPr>
          <w:rFonts w:ascii="Times New Roman" w:hAnsi="Times New Roman"/>
          <w:b w:val="false"/>
          <w:i w:val="false"/>
          <w:color w:val="000000"/>
          <w:sz w:val="28"/>
        </w:rPr>
        <w:t xml:space="preserve">создание небольшого письменного высказывания с </w:t>
      </w:r>
      <w:r>
        <w:rPr>
          <w:rFonts w:ascii="Times New Roman" w:hAnsi="Times New Roman"/>
          <w:b w:val="false"/>
          <w:i w:val="false"/>
          <w:color w:val="000000"/>
          <w:sz w:val="28"/>
        </w:rPr>
        <w:t>использованием</w:t>
      </w:r>
      <w:r>
        <w:rPr>
          <w:rFonts w:ascii="Times New Roman" w:hAnsi="Times New Roman"/>
          <w:b w:val="false"/>
          <w:i w:val="false"/>
          <w:color w:val="000000"/>
          <w:sz w:val="28"/>
        </w:rPr>
        <w:t xml:space="preserve"> образц</w:t>
      </w:r>
      <w:r>
        <w:rPr>
          <w:rFonts w:ascii="Times New Roman" w:hAnsi="Times New Roman"/>
          <w:b w:val="false"/>
          <w:i w:val="false"/>
          <w:color w:val="000000"/>
          <w:sz w:val="28"/>
        </w:rPr>
        <w:t>а</w:t>
      </w:r>
      <w:r>
        <w:rPr>
          <w:rFonts w:ascii="Times New Roman" w:hAnsi="Times New Roman"/>
          <w:b w:val="false"/>
          <w:i w:val="false"/>
          <w:color w:val="000000"/>
          <w:sz w:val="28"/>
        </w:rPr>
        <w:t>, план</w:t>
      </w:r>
      <w:r>
        <w:rPr>
          <w:rFonts w:ascii="Times New Roman" w:hAnsi="Times New Roman"/>
          <w:b w:val="false"/>
          <w:i w:val="false"/>
          <w:color w:val="000000"/>
          <w:sz w:val="28"/>
        </w:rPr>
        <w:t>а</w:t>
      </w:r>
      <w:r>
        <w:rPr>
          <w:rFonts w:ascii="Times New Roman" w:hAnsi="Times New Roman"/>
          <w:b w:val="false"/>
          <w:i w:val="false"/>
          <w:color w:val="000000"/>
          <w:sz w:val="28"/>
        </w:rPr>
        <w:t>, таблиц</w:t>
      </w:r>
      <w:r>
        <w:rPr>
          <w:rFonts w:ascii="Times New Roman" w:hAnsi="Times New Roman"/>
          <w:b w:val="false"/>
          <w:i w:val="false"/>
          <w:color w:val="000000"/>
          <w:sz w:val="28"/>
        </w:rPr>
        <w:t>ы</w:t>
      </w:r>
      <w:r>
        <w:rPr>
          <w:rFonts w:ascii="Times New Roman" w:hAnsi="Times New Roman"/>
          <w:b w:val="false"/>
          <w:i w:val="false"/>
          <w:color w:val="000000"/>
          <w:sz w:val="28"/>
        </w:rPr>
        <w:t xml:space="preserve"> и (или) прочитанн</w:t>
      </w:r>
      <w:r>
        <w:rPr>
          <w:rFonts w:ascii="Times New Roman" w:hAnsi="Times New Roman"/>
          <w:b w:val="false"/>
          <w:i w:val="false"/>
          <w:color w:val="000000"/>
          <w:sz w:val="28"/>
        </w:rPr>
        <w:t>ого</w:t>
      </w:r>
      <w:r>
        <w:rPr>
          <w:rFonts w:ascii="Times New Roman" w:hAnsi="Times New Roman"/>
          <w:b w:val="false"/>
          <w:i w:val="false"/>
          <w:color w:val="000000"/>
          <w:sz w:val="28"/>
        </w:rPr>
        <w:t xml:space="preserve"> (прослушанн</w:t>
      </w:r>
      <w:r>
        <w:rPr>
          <w:rFonts w:ascii="Times New Roman" w:hAnsi="Times New Roman"/>
          <w:b w:val="false"/>
          <w:i w:val="false"/>
          <w:color w:val="000000"/>
          <w:sz w:val="28"/>
        </w:rPr>
        <w:t>ого)</w:t>
      </w:r>
      <w:r>
        <w:rPr>
          <w:rFonts w:ascii="Times New Roman" w:hAnsi="Times New Roman"/>
          <w:b w:val="false"/>
          <w:i w:val="false"/>
          <w:color w:val="000000"/>
          <w:sz w:val="28"/>
        </w:rPr>
        <w:t xml:space="preserve"> текст</w:t>
      </w:r>
      <w:r>
        <w:rPr>
          <w:rFonts w:ascii="Times New Roman" w:hAnsi="Times New Roman"/>
          <w:b w:val="false"/>
          <w:i w:val="false"/>
          <w:color w:val="000000"/>
          <w:sz w:val="28"/>
        </w:rPr>
        <w:t>а</w:t>
      </w:r>
      <w:r>
        <w:rPr>
          <w:rFonts w:ascii="Times New Roman" w:hAnsi="Times New Roman"/>
          <w:b w:val="false"/>
          <w:i w:val="false"/>
          <w:color w:val="000000"/>
          <w:sz w:val="28"/>
        </w:rPr>
        <w:t>. Объём письменного высказывания – до 110 слов.</w:t>
      </w:r>
    </w:p>
    <w:p>
      <w:pPr>
        <w:spacing w:before="0" w:after="0" w:line="264"/>
        <w:ind w:firstLine="600"/>
        <w:jc w:val="both"/>
      </w:pPr>
      <w:r>
        <w:rPr>
          <w:rFonts w:ascii="Times New Roman" w:hAnsi="Times New Roman"/>
          <w:b/>
          <w:i w:val="false"/>
          <w:color w:val="000000"/>
          <w:sz w:val="28"/>
        </w:rPr>
        <w:t>Языковые знания и умения</w:t>
      </w:r>
    </w:p>
    <w:p>
      <w:pPr>
        <w:spacing w:before="0" w:after="0" w:line="264"/>
        <w:ind w:firstLine="600"/>
        <w:jc w:val="both"/>
      </w:pPr>
      <w:r>
        <w:rPr>
          <w:rFonts w:ascii="Times New Roman" w:hAnsi="Times New Roman"/>
          <w:b w:val="false"/>
          <w:i/>
          <w:color w:val="000000"/>
          <w:sz w:val="28"/>
        </w:rPr>
        <w:t>Фонетическая сторона речи</w:t>
      </w:r>
    </w:p>
    <w:p>
      <w:pPr>
        <w:spacing w:before="0" w:after="0" w:line="264"/>
        <w:ind w:firstLine="600"/>
        <w:jc w:val="both"/>
      </w:pPr>
      <w:r>
        <w:rPr>
          <w:rFonts w:ascii="Times New Roman" w:hAnsi="Times New Roman"/>
          <w:b w:val="false"/>
          <w:i w:val="false"/>
          <w:color w:val="000000"/>
          <w:sz w:val="28"/>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pPr>
        <w:spacing w:before="0" w:after="0" w:line="264"/>
        <w:ind w:firstLine="600"/>
        <w:jc w:val="both"/>
      </w:pPr>
      <w:r>
        <w:rPr>
          <w:rFonts w:ascii="Times New Roman" w:hAnsi="Times New Roman"/>
          <w:b w:val="false"/>
          <w:i w:val="false"/>
          <w:color w:val="000000"/>
          <w:sz w:val="28"/>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pPr>
        <w:spacing w:before="0" w:after="0" w:line="264"/>
        <w:ind w:firstLine="600"/>
        <w:jc w:val="both"/>
      </w:pPr>
      <w:r>
        <w:rPr>
          <w:rFonts w:ascii="Times New Roman" w:hAnsi="Times New Roman"/>
          <w:b w:val="false"/>
          <w:i w:val="false"/>
          <w:color w:val="000000"/>
          <w:sz w:val="28"/>
        </w:rPr>
        <w:t>Тексты для чтения вслух: сообщение информационного характера, отрывок из статьи научно-популярного характера, рассказ, диалог (беседа).</w:t>
      </w:r>
    </w:p>
    <w:p>
      <w:pPr>
        <w:spacing w:before="0" w:after="0" w:line="264"/>
        <w:ind w:firstLine="600"/>
        <w:jc w:val="both"/>
      </w:pPr>
      <w:r>
        <w:rPr>
          <w:rFonts w:ascii="Times New Roman" w:hAnsi="Times New Roman"/>
          <w:b w:val="false"/>
          <w:i w:val="false"/>
          <w:color w:val="000000"/>
          <w:sz w:val="28"/>
        </w:rPr>
        <w:t>Объём текста для чтения вслух – до 110 слов.</w:t>
      </w:r>
    </w:p>
    <w:p>
      <w:pPr>
        <w:spacing w:before="0" w:after="0" w:line="264"/>
        <w:ind w:firstLine="600"/>
        <w:jc w:val="both"/>
      </w:pPr>
      <w:r>
        <w:rPr>
          <w:rFonts w:ascii="Times New Roman" w:hAnsi="Times New Roman"/>
          <w:b w:val="false"/>
          <w:i/>
          <w:color w:val="000000"/>
          <w:sz w:val="28"/>
        </w:rPr>
        <w:t>Графика, орфография и пунктуация</w:t>
      </w:r>
    </w:p>
    <w:p>
      <w:pPr>
        <w:spacing w:before="0" w:after="0" w:line="264"/>
        <w:ind w:firstLine="600"/>
        <w:jc w:val="both"/>
      </w:pPr>
      <w:r>
        <w:rPr>
          <w:rFonts w:ascii="Times New Roman" w:hAnsi="Times New Roman"/>
          <w:b w:val="false"/>
          <w:i w:val="false"/>
          <w:color w:val="000000"/>
          <w:sz w:val="28"/>
        </w:rPr>
        <w:t>Правильное написание изученных слов.</w:t>
      </w:r>
    </w:p>
    <w:p>
      <w:pPr>
        <w:spacing w:before="0" w:after="0" w:line="264"/>
        <w:ind w:firstLine="600"/>
        <w:jc w:val="both"/>
      </w:pPr>
      <w:r>
        <w:rPr>
          <w:rFonts w:ascii="Times New Roman" w:hAnsi="Times New Roman"/>
          <w:b w:val="false"/>
          <w:i w:val="false"/>
          <w:color w:val="000000"/>
          <w:sz w:val="28"/>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b w:val="false"/>
          <w:i w:val="false"/>
          <w:color w:val="000000"/>
          <w:sz w:val="28"/>
        </w:rPr>
        <w:t>firstly</w:t>
      </w:r>
      <w:r>
        <w:rPr>
          <w:rFonts w:ascii="Times New Roman" w:hAnsi="Times New Roman"/>
          <w:b w:val="false"/>
          <w:i w:val="false"/>
          <w:color w:val="000000"/>
          <w:sz w:val="28"/>
        </w:rPr>
        <w:t>/</w:t>
      </w:r>
      <w:r>
        <w:rPr>
          <w:rFonts w:ascii="Times New Roman" w:hAnsi="Times New Roman"/>
          <w:b w:val="false"/>
          <w:i w:val="false"/>
          <w:color w:val="000000"/>
          <w:sz w:val="28"/>
        </w:rPr>
        <w:t>first</w:t>
      </w:r>
      <w:r>
        <w:rPr>
          <w:rFonts w:ascii="Times New Roman" w:hAnsi="Times New Roman"/>
          <w:b w:val="false"/>
          <w:i w:val="false"/>
          <w:color w:val="000000"/>
          <w:sz w:val="28"/>
        </w:rPr>
        <w:t xml:space="preserve"> </w:t>
      </w:r>
      <w:r>
        <w:rPr>
          <w:rFonts w:ascii="Times New Roman" w:hAnsi="Times New Roman"/>
          <w:b w:val="false"/>
          <w:i w:val="false"/>
          <w:color w:val="000000"/>
          <w:sz w:val="28"/>
        </w:rPr>
        <w:t>of</w:t>
      </w:r>
      <w:r>
        <w:rPr>
          <w:rFonts w:ascii="Times New Roman" w:hAnsi="Times New Roman"/>
          <w:b w:val="false"/>
          <w:i w:val="false"/>
          <w:color w:val="000000"/>
          <w:sz w:val="28"/>
        </w:rPr>
        <w:t xml:space="preserve"> </w:t>
      </w:r>
      <w:r>
        <w:rPr>
          <w:rFonts w:ascii="Times New Roman" w:hAnsi="Times New Roman"/>
          <w:b w:val="false"/>
          <w:i w:val="false"/>
          <w:color w:val="000000"/>
          <w:sz w:val="28"/>
        </w:rPr>
        <w:t>all</w:t>
      </w:r>
      <w:r>
        <w:rPr>
          <w:rFonts w:ascii="Times New Roman" w:hAnsi="Times New Roman"/>
          <w:b w:val="false"/>
          <w:i w:val="false"/>
          <w:color w:val="000000"/>
          <w:sz w:val="28"/>
        </w:rPr>
        <w:t xml:space="preserve">, </w:t>
      </w:r>
      <w:r>
        <w:rPr>
          <w:rFonts w:ascii="Times New Roman" w:hAnsi="Times New Roman"/>
          <w:b w:val="false"/>
          <w:i w:val="false"/>
          <w:color w:val="000000"/>
          <w:sz w:val="28"/>
        </w:rPr>
        <w:t>secondly</w:t>
      </w:r>
      <w:r>
        <w:rPr>
          <w:rFonts w:ascii="Times New Roman" w:hAnsi="Times New Roman"/>
          <w:b w:val="false"/>
          <w:i w:val="false"/>
          <w:color w:val="000000"/>
          <w:sz w:val="28"/>
        </w:rPr>
        <w:t xml:space="preserve">, </w:t>
      </w:r>
      <w:r>
        <w:rPr>
          <w:rFonts w:ascii="Times New Roman" w:hAnsi="Times New Roman"/>
          <w:b w:val="false"/>
          <w:i w:val="false"/>
          <w:color w:val="000000"/>
          <w:sz w:val="28"/>
        </w:rPr>
        <w:t>finally</w:t>
      </w:r>
      <w:r>
        <w:rPr>
          <w:rFonts w:ascii="Times New Roman" w:hAnsi="Times New Roman"/>
          <w:b w:val="false"/>
          <w:i w:val="false"/>
          <w:color w:val="000000"/>
          <w:sz w:val="28"/>
        </w:rPr>
        <w:t xml:space="preserve">; </w:t>
      </w:r>
      <w:r>
        <w:rPr>
          <w:rFonts w:ascii="Times New Roman" w:hAnsi="Times New Roman"/>
          <w:b w:val="false"/>
          <w:i w:val="false"/>
          <w:color w:val="000000"/>
          <w:sz w:val="28"/>
        </w:rPr>
        <w:t>on</w:t>
      </w:r>
      <w:r>
        <w:rPr>
          <w:rFonts w:ascii="Times New Roman" w:hAnsi="Times New Roman"/>
          <w:b w:val="false"/>
          <w:i w:val="false"/>
          <w:color w:val="000000"/>
          <w:sz w:val="28"/>
        </w:rPr>
        <w:t xml:space="preserve"> </w:t>
      </w:r>
      <w:r>
        <w:rPr>
          <w:rFonts w:ascii="Times New Roman" w:hAnsi="Times New Roman"/>
          <w:b w:val="false"/>
          <w:i w:val="false"/>
          <w:color w:val="000000"/>
          <w:sz w:val="28"/>
        </w:rPr>
        <w:t>the</w:t>
      </w:r>
      <w:r>
        <w:rPr>
          <w:rFonts w:ascii="Times New Roman" w:hAnsi="Times New Roman"/>
          <w:b w:val="false"/>
          <w:i w:val="false"/>
          <w:color w:val="000000"/>
          <w:sz w:val="28"/>
        </w:rPr>
        <w:t xml:space="preserve"> </w:t>
      </w:r>
      <w:r>
        <w:rPr>
          <w:rFonts w:ascii="Times New Roman" w:hAnsi="Times New Roman"/>
          <w:b w:val="false"/>
          <w:i w:val="false"/>
          <w:color w:val="000000"/>
          <w:sz w:val="28"/>
        </w:rPr>
        <w:t>one</w:t>
      </w:r>
      <w:r>
        <w:rPr>
          <w:rFonts w:ascii="Times New Roman" w:hAnsi="Times New Roman"/>
          <w:b w:val="false"/>
          <w:i w:val="false"/>
          <w:color w:val="000000"/>
          <w:sz w:val="28"/>
        </w:rPr>
        <w:t xml:space="preserve"> </w:t>
      </w:r>
      <w:r>
        <w:rPr>
          <w:rFonts w:ascii="Times New Roman" w:hAnsi="Times New Roman"/>
          <w:b w:val="false"/>
          <w:i w:val="false"/>
          <w:color w:val="000000"/>
          <w:sz w:val="28"/>
        </w:rPr>
        <w:t>hand</w:t>
      </w:r>
      <w:r>
        <w:rPr>
          <w:rFonts w:ascii="Times New Roman" w:hAnsi="Times New Roman"/>
          <w:b w:val="false"/>
          <w:i w:val="false"/>
          <w:color w:val="000000"/>
          <w:sz w:val="28"/>
        </w:rPr>
        <w:t xml:space="preserve">, </w:t>
      </w:r>
      <w:r>
        <w:rPr>
          <w:rFonts w:ascii="Times New Roman" w:hAnsi="Times New Roman"/>
          <w:b w:val="false"/>
          <w:i w:val="false"/>
          <w:color w:val="000000"/>
          <w:sz w:val="28"/>
        </w:rPr>
        <w:t>on</w:t>
      </w:r>
      <w:r>
        <w:rPr>
          <w:rFonts w:ascii="Times New Roman" w:hAnsi="Times New Roman"/>
          <w:b w:val="false"/>
          <w:i w:val="false"/>
          <w:color w:val="000000"/>
          <w:sz w:val="28"/>
        </w:rPr>
        <w:t xml:space="preserve"> </w:t>
      </w:r>
      <w:r>
        <w:rPr>
          <w:rFonts w:ascii="Times New Roman" w:hAnsi="Times New Roman"/>
          <w:b w:val="false"/>
          <w:i w:val="false"/>
          <w:color w:val="000000"/>
          <w:sz w:val="28"/>
        </w:rPr>
        <w:t>the</w:t>
      </w:r>
      <w:r>
        <w:rPr>
          <w:rFonts w:ascii="Times New Roman" w:hAnsi="Times New Roman"/>
          <w:b w:val="false"/>
          <w:i w:val="false"/>
          <w:color w:val="000000"/>
          <w:sz w:val="28"/>
        </w:rPr>
        <w:t xml:space="preserve"> </w:t>
      </w:r>
      <w:r>
        <w:rPr>
          <w:rFonts w:ascii="Times New Roman" w:hAnsi="Times New Roman"/>
          <w:b w:val="false"/>
          <w:i w:val="false"/>
          <w:color w:val="000000"/>
          <w:sz w:val="28"/>
        </w:rPr>
        <w:t>other</w:t>
      </w:r>
      <w:r>
        <w:rPr>
          <w:rFonts w:ascii="Times New Roman" w:hAnsi="Times New Roman"/>
          <w:b w:val="false"/>
          <w:i w:val="false"/>
          <w:color w:val="000000"/>
          <w:sz w:val="28"/>
        </w:rPr>
        <w:t xml:space="preserve"> </w:t>
      </w:r>
      <w:r>
        <w:rPr>
          <w:rFonts w:ascii="Times New Roman" w:hAnsi="Times New Roman"/>
          <w:b w:val="false"/>
          <w:i w:val="false"/>
          <w:color w:val="000000"/>
          <w:sz w:val="28"/>
        </w:rPr>
        <w:t>hand</w:t>
      </w:r>
      <w:r>
        <w:rPr>
          <w:rFonts w:ascii="Times New Roman" w:hAnsi="Times New Roman"/>
          <w:b w:val="false"/>
          <w:i w:val="false"/>
          <w:color w:val="000000"/>
          <w:sz w:val="28"/>
        </w:rPr>
        <w:t>), апострофа.</w:t>
      </w:r>
    </w:p>
    <w:p>
      <w:pPr>
        <w:spacing w:before="0" w:after="0" w:line="264"/>
        <w:ind w:firstLine="600"/>
        <w:jc w:val="both"/>
      </w:pPr>
      <w:r>
        <w:rPr>
          <w:rFonts w:ascii="Times New Roman" w:hAnsi="Times New Roman"/>
          <w:b w:val="false"/>
          <w:i w:val="false"/>
          <w:color w:val="000000"/>
          <w:sz w:val="28"/>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pPr>
        <w:spacing w:before="0" w:after="0" w:line="264"/>
        <w:ind w:firstLine="600"/>
        <w:jc w:val="both"/>
      </w:pPr>
      <w:r>
        <w:rPr>
          <w:rFonts w:ascii="Times New Roman" w:hAnsi="Times New Roman"/>
          <w:b w:val="false"/>
          <w:i/>
          <w:color w:val="000000"/>
          <w:sz w:val="28"/>
        </w:rPr>
        <w:t>Лексическая сторона речи</w:t>
      </w:r>
    </w:p>
    <w:p>
      <w:pPr>
        <w:spacing w:before="0" w:after="0" w:line="264"/>
        <w:ind w:firstLine="600"/>
        <w:jc w:val="both"/>
      </w:pPr>
      <w:r>
        <w:rPr>
          <w:rFonts w:ascii="Times New Roman" w:hAnsi="Times New Roman"/>
          <w:b w:val="false"/>
          <w:i w:val="false"/>
          <w:color w:val="000000"/>
          <w:sz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pPr>
        <w:spacing w:before="0" w:after="0" w:line="264"/>
        <w:ind w:firstLine="600"/>
        <w:jc w:val="both"/>
      </w:pPr>
      <w:r>
        <w:rPr>
          <w:rFonts w:ascii="Times New Roman" w:hAnsi="Times New Roman"/>
          <w:b w:val="false"/>
          <w:i w:val="false"/>
          <w:color w:val="000000"/>
          <w:sz w:val="28"/>
        </w:rPr>
        <w:t>Объём – 1050 лексических единиц для продуктивного использования (включая лексические единицы, изученные ранее) и 1250 лексических единиц для рецептивного усвоения (включая 1050 лексических единиц продуктивного минимума).</w:t>
      </w:r>
    </w:p>
    <w:p>
      <w:pPr>
        <w:spacing w:before="0" w:after="0" w:line="264"/>
        <w:ind w:firstLine="600"/>
        <w:jc w:val="both"/>
      </w:pPr>
      <w:r>
        <w:rPr>
          <w:rFonts w:ascii="Times New Roman" w:hAnsi="Times New Roman"/>
          <w:b w:val="false"/>
          <w:i w:val="false"/>
          <w:color w:val="000000"/>
          <w:sz w:val="28"/>
        </w:rPr>
        <w:t>Основные способы словообразования:</w:t>
      </w:r>
    </w:p>
    <w:p>
      <w:pPr>
        <w:spacing w:before="0" w:after="0" w:line="264"/>
        <w:ind w:firstLine="600"/>
        <w:jc w:val="both"/>
      </w:pPr>
      <w:r>
        <w:rPr>
          <w:rFonts w:ascii="Times New Roman" w:hAnsi="Times New Roman"/>
          <w:b w:val="false"/>
          <w:i w:val="false"/>
          <w:color w:val="000000"/>
          <w:sz w:val="28"/>
        </w:rPr>
        <w:t>аффиксация:</w:t>
      </w:r>
    </w:p>
    <w:p>
      <w:pPr>
        <w:spacing w:before="0" w:after="0" w:line="264"/>
        <w:ind w:firstLine="600"/>
        <w:jc w:val="both"/>
      </w:pPr>
      <w:r>
        <w:rPr>
          <w:rFonts w:ascii="Times New Roman" w:hAnsi="Times New Roman"/>
          <w:b w:val="false"/>
          <w:i w:val="false"/>
          <w:color w:val="000000"/>
          <w:sz w:val="28"/>
        </w:rPr>
        <w:t>образование имен существительных при помощи суффиксов:</w:t>
      </w:r>
      <w:r>
        <w:rPr>
          <w:rFonts w:ascii="Times New Roman" w:hAnsi="Times New Roman"/>
          <w:b w:val="false"/>
          <w:i w:val="false"/>
          <w:color w:val="000000"/>
          <w:sz w:val="28"/>
        </w:rPr>
        <w:t xml:space="preserve"> -ance/-ence (performance/residence), -ity (activity); -ship (friendship);</w:t>
      </w:r>
    </w:p>
    <w:p>
      <w:pPr>
        <w:spacing w:before="0" w:after="0" w:line="264"/>
        <w:ind w:firstLine="600"/>
        <w:jc w:val="both"/>
      </w:pPr>
      <w:r>
        <w:rPr>
          <w:rFonts w:ascii="Times New Roman" w:hAnsi="Times New Roman"/>
          <w:b w:val="false"/>
          <w:i w:val="false"/>
          <w:color w:val="000000"/>
          <w:sz w:val="28"/>
        </w:rPr>
        <w:t>образование имен прилагательных при помощи префикса inter</w:t>
      </w:r>
      <w:r>
        <w:rPr>
          <w:rFonts w:ascii="Times New Roman" w:hAnsi="Times New Roman"/>
          <w:b w:val="false"/>
          <w:i w:val="false"/>
          <w:color w:val="000000"/>
          <w:sz w:val="28"/>
        </w:rPr>
        <w:t xml:space="preserve">- </w:t>
      </w:r>
      <w:r>
        <w:rPr>
          <w:rFonts w:ascii="Times New Roman" w:hAnsi="Times New Roman"/>
          <w:b w:val="false"/>
          <w:i w:val="false"/>
          <w:color w:val="000000"/>
          <w:sz w:val="28"/>
        </w:rPr>
        <w:t>(international);</w:t>
      </w:r>
    </w:p>
    <w:p>
      <w:pPr>
        <w:spacing w:before="0" w:after="0" w:line="264"/>
        <w:ind w:firstLine="600"/>
        <w:jc w:val="both"/>
      </w:pPr>
      <w:r>
        <w:rPr>
          <w:rFonts w:ascii="Times New Roman" w:hAnsi="Times New Roman"/>
          <w:b w:val="false"/>
          <w:i w:val="false"/>
          <w:color w:val="000000"/>
          <w:sz w:val="28"/>
        </w:rPr>
        <w:t>образование имен прилагательных при помощи -ed и -ing (interested/interesting);</w:t>
      </w:r>
    </w:p>
    <w:p>
      <w:pPr>
        <w:spacing w:before="0" w:after="0" w:line="264"/>
        <w:ind w:firstLine="600"/>
        <w:jc w:val="both"/>
      </w:pPr>
      <w:r>
        <w:rPr>
          <w:rFonts w:ascii="Times New Roman" w:hAnsi="Times New Roman"/>
          <w:b w:val="false"/>
          <w:i w:val="false"/>
          <w:color w:val="000000"/>
          <w:sz w:val="28"/>
        </w:rPr>
        <w:t>конверсия:</w:t>
      </w:r>
    </w:p>
    <w:p>
      <w:pPr>
        <w:spacing w:before="0" w:after="0" w:line="264"/>
        <w:ind w:firstLine="600"/>
        <w:jc w:val="both"/>
      </w:pPr>
      <w:r>
        <w:rPr>
          <w:rFonts w:ascii="Times New Roman" w:hAnsi="Times New Roman"/>
          <w:b w:val="false"/>
          <w:i w:val="false"/>
          <w:color w:val="000000"/>
          <w:sz w:val="28"/>
        </w:rPr>
        <w:t>образование имени существительного от неопределённой формы глагола (to walk – a walk);</w:t>
      </w:r>
    </w:p>
    <w:p>
      <w:pPr>
        <w:spacing w:before="0" w:after="0" w:line="264"/>
        <w:ind w:firstLine="600"/>
        <w:jc w:val="both"/>
      </w:pPr>
      <w:r>
        <w:rPr>
          <w:rFonts w:ascii="Times New Roman" w:hAnsi="Times New Roman"/>
          <w:b w:val="false"/>
          <w:i w:val="false"/>
          <w:color w:val="000000"/>
          <w:sz w:val="28"/>
        </w:rPr>
        <w:t>образование глагола от имени существительного (a present – to present);</w:t>
      </w:r>
    </w:p>
    <w:p>
      <w:pPr>
        <w:spacing w:before="0" w:after="0" w:line="264"/>
        <w:ind w:firstLine="600"/>
        <w:jc w:val="both"/>
      </w:pPr>
      <w:r>
        <w:rPr>
          <w:rFonts w:ascii="Times New Roman" w:hAnsi="Times New Roman"/>
          <w:b w:val="false"/>
          <w:i w:val="false"/>
          <w:color w:val="000000"/>
          <w:sz w:val="28"/>
        </w:rPr>
        <w:t>образование имени существительного от прилагательного (rich – the rich);</w:t>
      </w:r>
    </w:p>
    <w:p>
      <w:pPr>
        <w:spacing w:before="0" w:after="0" w:line="264"/>
        <w:ind w:firstLine="600"/>
        <w:jc w:val="both"/>
      </w:pPr>
      <w:r>
        <w:rPr>
          <w:rFonts w:ascii="Times New Roman" w:hAnsi="Times New Roman"/>
          <w:b w:val="false"/>
          <w:i w:val="false"/>
          <w:color w:val="000000"/>
          <w:sz w:val="28"/>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pPr>
        <w:spacing w:before="0" w:after="0" w:line="264"/>
        <w:ind w:firstLine="600"/>
        <w:jc w:val="both"/>
      </w:pPr>
      <w:r>
        <w:rPr>
          <w:rFonts w:ascii="Times New Roman" w:hAnsi="Times New Roman"/>
          <w:b w:val="false"/>
          <w:i w:val="false"/>
          <w:color w:val="000000"/>
          <w:sz w:val="28"/>
        </w:rPr>
        <w:t>Различные средства связи в тексте для обеспечения его целостности (firstly, however, finally, at last, etc.).</w:t>
      </w:r>
    </w:p>
    <w:p>
      <w:pPr>
        <w:spacing w:before="0" w:after="0" w:line="264"/>
        <w:ind w:firstLine="600"/>
        <w:jc w:val="both"/>
      </w:pPr>
      <w:r>
        <w:rPr>
          <w:rFonts w:ascii="Times New Roman" w:hAnsi="Times New Roman"/>
          <w:b w:val="false"/>
          <w:i/>
          <w:color w:val="000000"/>
          <w:sz w:val="28"/>
        </w:rPr>
        <w:t>Грамматическая сторона речи</w:t>
      </w:r>
    </w:p>
    <w:p>
      <w:pPr>
        <w:spacing w:before="0" w:after="0" w:line="264"/>
        <w:ind w:firstLine="600"/>
        <w:jc w:val="both"/>
      </w:pPr>
      <w:r>
        <w:rPr>
          <w:rFonts w:ascii="Times New Roman" w:hAnsi="Times New Roman"/>
          <w:b w:val="false"/>
          <w:i w:val="false"/>
          <w:color w:val="000000"/>
          <w:sz w:val="28"/>
        </w:rPr>
        <w:t>Распознавание и употребление в устной и письменной речи изученных морфологических форм и синтаксических конструкций английского языка.</w:t>
      </w:r>
    </w:p>
    <w:p>
      <w:pPr>
        <w:spacing w:before="0" w:after="0" w:line="264"/>
        <w:ind w:firstLine="600"/>
        <w:jc w:val="both"/>
      </w:pPr>
      <w:r>
        <w:rPr>
          <w:rFonts w:ascii="Times New Roman" w:hAnsi="Times New Roman"/>
          <w:b w:val="false"/>
          <w:i w:val="false"/>
          <w:color w:val="000000"/>
          <w:sz w:val="28"/>
        </w:rPr>
        <w:t>Предложения</w:t>
      </w:r>
      <w:r>
        <w:rPr>
          <w:rFonts w:ascii="Times New Roman" w:hAnsi="Times New Roman"/>
          <w:b w:val="false"/>
          <w:i w:val="false"/>
          <w:color w:val="000000"/>
          <w:sz w:val="28"/>
        </w:rPr>
        <w:t xml:space="preserve"> </w:t>
      </w:r>
      <w:r>
        <w:rPr>
          <w:rFonts w:ascii="Times New Roman" w:hAnsi="Times New Roman"/>
          <w:b w:val="false"/>
          <w:i w:val="false"/>
          <w:color w:val="000000"/>
          <w:sz w:val="28"/>
        </w:rPr>
        <w:t>со</w:t>
      </w:r>
      <w:r>
        <w:rPr>
          <w:rFonts w:ascii="Times New Roman" w:hAnsi="Times New Roman"/>
          <w:b w:val="false"/>
          <w:i w:val="false"/>
          <w:color w:val="000000"/>
          <w:sz w:val="28"/>
        </w:rPr>
        <w:t xml:space="preserve"> </w:t>
      </w:r>
      <w:r>
        <w:rPr>
          <w:rFonts w:ascii="Times New Roman" w:hAnsi="Times New Roman"/>
          <w:b w:val="false"/>
          <w:i w:val="false"/>
          <w:color w:val="000000"/>
          <w:sz w:val="28"/>
        </w:rPr>
        <w:t>сложным</w:t>
      </w:r>
      <w:r>
        <w:rPr>
          <w:rFonts w:ascii="Times New Roman" w:hAnsi="Times New Roman"/>
          <w:b w:val="false"/>
          <w:i w:val="false"/>
          <w:color w:val="000000"/>
          <w:sz w:val="28"/>
        </w:rPr>
        <w:t xml:space="preserve"> </w:t>
      </w:r>
      <w:r>
        <w:rPr>
          <w:rFonts w:ascii="Times New Roman" w:hAnsi="Times New Roman"/>
          <w:b w:val="false"/>
          <w:i w:val="false"/>
          <w:color w:val="000000"/>
          <w:sz w:val="28"/>
        </w:rPr>
        <w:t>дополнением</w:t>
      </w:r>
      <w:r>
        <w:rPr>
          <w:rFonts w:ascii="Times New Roman" w:hAnsi="Times New Roman"/>
          <w:b w:val="false"/>
          <w:i w:val="false"/>
          <w:color w:val="000000"/>
          <w:sz w:val="28"/>
        </w:rPr>
        <w:t xml:space="preserve"> (Complex Object) (I saw her cross/crossing the road.).</w:t>
      </w:r>
    </w:p>
    <w:p>
      <w:pPr>
        <w:spacing w:before="0" w:after="0" w:line="264"/>
        <w:ind w:firstLine="600"/>
        <w:jc w:val="both"/>
      </w:pPr>
      <w:r>
        <w:rPr>
          <w:rFonts w:ascii="Times New Roman" w:hAnsi="Times New Roman"/>
          <w:b w:val="false"/>
          <w:i w:val="false"/>
          <w:color w:val="000000"/>
          <w:sz w:val="28"/>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pPr>
        <w:spacing w:before="0" w:after="0" w:line="264"/>
        <w:ind w:firstLine="600"/>
        <w:jc w:val="both"/>
      </w:pPr>
      <w:r>
        <w:rPr>
          <w:rFonts w:ascii="Times New Roman" w:hAnsi="Times New Roman"/>
          <w:b w:val="false"/>
          <w:i w:val="false"/>
          <w:color w:val="000000"/>
          <w:sz w:val="28"/>
        </w:rPr>
        <w:t>Все типы вопросительных предложений в Past Perfect Tense. Согласование времен в рамках сложного предложения.</w:t>
      </w:r>
    </w:p>
    <w:p>
      <w:pPr>
        <w:spacing w:before="0" w:after="0" w:line="264"/>
        <w:ind w:firstLine="600"/>
        <w:jc w:val="both"/>
      </w:pPr>
      <w:r>
        <w:rPr>
          <w:rFonts w:ascii="Times New Roman" w:hAnsi="Times New Roman"/>
          <w:b w:val="false"/>
          <w:i w:val="false"/>
          <w:color w:val="000000"/>
          <w:sz w:val="28"/>
        </w:rPr>
        <w:t>Согласование подлежащего, выраженного собирательным существительным (family, police) со сказуемым.</w:t>
      </w:r>
    </w:p>
    <w:p>
      <w:pPr>
        <w:spacing w:before="0" w:after="0" w:line="264"/>
        <w:ind w:firstLine="600"/>
        <w:jc w:val="both"/>
      </w:pPr>
      <w:r>
        <w:rPr>
          <w:rFonts w:ascii="Times New Roman" w:hAnsi="Times New Roman"/>
          <w:b w:val="false"/>
          <w:i w:val="false"/>
          <w:color w:val="000000"/>
          <w:sz w:val="28"/>
        </w:rPr>
        <w:t>Конструкции</w:t>
      </w:r>
      <w:r>
        <w:rPr>
          <w:rFonts w:ascii="Times New Roman" w:hAnsi="Times New Roman"/>
          <w:b w:val="false"/>
          <w:i w:val="false"/>
          <w:color w:val="000000"/>
          <w:sz w:val="28"/>
        </w:rPr>
        <w:t xml:space="preserve"> </w:t>
      </w:r>
      <w:r>
        <w:rPr>
          <w:rFonts w:ascii="Times New Roman" w:hAnsi="Times New Roman"/>
          <w:b w:val="false"/>
          <w:i w:val="false"/>
          <w:color w:val="000000"/>
          <w:sz w:val="28"/>
        </w:rPr>
        <w:t>с</w:t>
      </w:r>
      <w:r>
        <w:rPr>
          <w:rFonts w:ascii="Times New Roman" w:hAnsi="Times New Roman"/>
          <w:b w:val="false"/>
          <w:i w:val="false"/>
          <w:color w:val="000000"/>
          <w:sz w:val="28"/>
        </w:rPr>
        <w:t xml:space="preserve"> </w:t>
      </w:r>
      <w:r>
        <w:rPr>
          <w:rFonts w:ascii="Times New Roman" w:hAnsi="Times New Roman"/>
          <w:b w:val="false"/>
          <w:i w:val="false"/>
          <w:color w:val="000000"/>
          <w:sz w:val="28"/>
        </w:rPr>
        <w:t>глаголами</w:t>
      </w:r>
      <w:r>
        <w:rPr>
          <w:rFonts w:ascii="Times New Roman" w:hAnsi="Times New Roman"/>
          <w:b w:val="false"/>
          <w:i w:val="false"/>
          <w:color w:val="000000"/>
          <w:sz w:val="28"/>
        </w:rPr>
        <w:t xml:space="preserve"> </w:t>
      </w:r>
      <w:r>
        <w:rPr>
          <w:rFonts w:ascii="Times New Roman" w:hAnsi="Times New Roman"/>
          <w:b w:val="false"/>
          <w:i w:val="false"/>
          <w:color w:val="000000"/>
          <w:sz w:val="28"/>
        </w:rPr>
        <w:t>на</w:t>
      </w:r>
      <w:r>
        <w:rPr>
          <w:rFonts w:ascii="Times New Roman" w:hAnsi="Times New Roman"/>
          <w:b w:val="false"/>
          <w:i w:val="false"/>
          <w:color w:val="000000"/>
          <w:sz w:val="28"/>
        </w:rPr>
        <w:t xml:space="preserve"> -ing: to love/hate doing something.</w:t>
      </w:r>
    </w:p>
    <w:p>
      <w:pPr>
        <w:spacing w:before="0" w:after="0" w:line="264"/>
        <w:ind w:firstLine="600"/>
        <w:jc w:val="both"/>
      </w:pPr>
      <w:r>
        <w:rPr>
          <w:rFonts w:ascii="Times New Roman" w:hAnsi="Times New Roman"/>
          <w:b w:val="false"/>
          <w:i w:val="false"/>
          <w:color w:val="000000"/>
          <w:sz w:val="28"/>
        </w:rPr>
        <w:t>Конструкции</w:t>
      </w:r>
      <w:r>
        <w:rPr>
          <w:rFonts w:ascii="Times New Roman" w:hAnsi="Times New Roman"/>
          <w:b w:val="false"/>
          <w:i w:val="false"/>
          <w:color w:val="000000"/>
          <w:sz w:val="28"/>
        </w:rPr>
        <w:t xml:space="preserve">, </w:t>
      </w:r>
      <w:r>
        <w:rPr>
          <w:rFonts w:ascii="Times New Roman" w:hAnsi="Times New Roman"/>
          <w:b w:val="false"/>
          <w:i w:val="false"/>
          <w:color w:val="000000"/>
          <w:sz w:val="28"/>
        </w:rPr>
        <w:t>содержащие</w:t>
      </w:r>
      <w:r>
        <w:rPr>
          <w:rFonts w:ascii="Times New Roman" w:hAnsi="Times New Roman"/>
          <w:b w:val="false"/>
          <w:i w:val="false"/>
          <w:color w:val="000000"/>
          <w:sz w:val="28"/>
        </w:rPr>
        <w:t xml:space="preserve"> </w:t>
      </w:r>
      <w:r>
        <w:rPr>
          <w:rFonts w:ascii="Times New Roman" w:hAnsi="Times New Roman"/>
          <w:b w:val="false"/>
          <w:i w:val="false"/>
          <w:color w:val="000000"/>
          <w:sz w:val="28"/>
        </w:rPr>
        <w:t>глаголы</w:t>
      </w:r>
      <w:r>
        <w:rPr>
          <w:rFonts w:ascii="Times New Roman" w:hAnsi="Times New Roman"/>
          <w:b w:val="false"/>
          <w:i w:val="false"/>
          <w:color w:val="000000"/>
          <w:sz w:val="28"/>
        </w:rPr>
        <w:t>-</w:t>
      </w:r>
      <w:r>
        <w:rPr>
          <w:rFonts w:ascii="Times New Roman" w:hAnsi="Times New Roman"/>
          <w:b w:val="false"/>
          <w:i w:val="false"/>
          <w:color w:val="000000"/>
          <w:sz w:val="28"/>
        </w:rPr>
        <w:t>связки</w:t>
      </w:r>
      <w:r>
        <w:rPr>
          <w:rFonts w:ascii="Times New Roman" w:hAnsi="Times New Roman"/>
          <w:b w:val="false"/>
          <w:i w:val="false"/>
          <w:color w:val="000000"/>
          <w:sz w:val="28"/>
        </w:rPr>
        <w:t xml:space="preserve"> to be/to look/to feel/to seem.</w:t>
      </w:r>
    </w:p>
    <w:p>
      <w:pPr>
        <w:spacing w:before="0" w:after="0" w:line="264"/>
        <w:ind w:firstLine="600"/>
        <w:jc w:val="both"/>
      </w:pPr>
      <w:r>
        <w:rPr>
          <w:rFonts w:ascii="Times New Roman" w:hAnsi="Times New Roman"/>
          <w:b w:val="false"/>
          <w:i w:val="false"/>
          <w:color w:val="000000"/>
          <w:sz w:val="28"/>
        </w:rPr>
        <w:t>Конструкции</w:t>
      </w:r>
      <w:r>
        <w:rPr>
          <w:rFonts w:ascii="Times New Roman" w:hAnsi="Times New Roman"/>
          <w:b w:val="false"/>
          <w:i w:val="false"/>
          <w:color w:val="000000"/>
          <w:sz w:val="28"/>
        </w:rPr>
        <w:t xml:space="preserve"> be/get used to + </w:t>
      </w:r>
      <w:r>
        <w:rPr>
          <w:rFonts w:ascii="Times New Roman" w:hAnsi="Times New Roman"/>
          <w:b w:val="false"/>
          <w:i w:val="false"/>
          <w:color w:val="000000"/>
          <w:sz w:val="28"/>
        </w:rPr>
        <w:t>инфинитив</w:t>
      </w:r>
      <w:r>
        <w:rPr>
          <w:rFonts w:ascii="Times New Roman" w:hAnsi="Times New Roman"/>
          <w:b w:val="false"/>
          <w:i w:val="false"/>
          <w:color w:val="000000"/>
          <w:sz w:val="28"/>
        </w:rPr>
        <w:t xml:space="preserve"> </w:t>
      </w:r>
      <w:r>
        <w:rPr>
          <w:rFonts w:ascii="Times New Roman" w:hAnsi="Times New Roman"/>
          <w:b w:val="false"/>
          <w:i w:val="false"/>
          <w:color w:val="000000"/>
          <w:sz w:val="28"/>
        </w:rPr>
        <w:t>глагола</w:t>
      </w:r>
      <w:r>
        <w:rPr>
          <w:rFonts w:ascii="Times New Roman" w:hAnsi="Times New Roman"/>
          <w:b w:val="false"/>
          <w:i w:val="false"/>
          <w:color w:val="000000"/>
          <w:sz w:val="28"/>
        </w:rPr>
        <w:t xml:space="preserve">, be/get used to + </w:t>
      </w:r>
      <w:r>
        <w:rPr>
          <w:rFonts w:ascii="Times New Roman" w:hAnsi="Times New Roman"/>
          <w:b w:val="false"/>
          <w:i w:val="false"/>
          <w:color w:val="000000"/>
          <w:sz w:val="28"/>
        </w:rPr>
        <w:t>инфинитив</w:t>
      </w:r>
      <w:r>
        <w:rPr>
          <w:rFonts w:ascii="Times New Roman" w:hAnsi="Times New Roman"/>
          <w:b w:val="false"/>
          <w:i w:val="false"/>
          <w:color w:val="000000"/>
          <w:sz w:val="28"/>
        </w:rPr>
        <w:t xml:space="preserve"> </w:t>
      </w:r>
      <w:r>
        <w:rPr>
          <w:rFonts w:ascii="Times New Roman" w:hAnsi="Times New Roman"/>
          <w:b w:val="false"/>
          <w:i w:val="false"/>
          <w:color w:val="000000"/>
          <w:sz w:val="28"/>
        </w:rPr>
        <w:t>глагол</w:t>
      </w:r>
      <w:r>
        <w:rPr>
          <w:rFonts w:ascii="Times New Roman" w:hAnsi="Times New Roman"/>
          <w:b w:val="false"/>
          <w:i w:val="false"/>
          <w:color w:val="000000"/>
          <w:sz w:val="28"/>
        </w:rPr>
        <w:t>, be/get used to doing something, be/get used to something.</w:t>
      </w:r>
    </w:p>
    <w:p>
      <w:pPr>
        <w:spacing w:before="0" w:after="0" w:line="264"/>
        <w:ind w:firstLine="600"/>
        <w:jc w:val="both"/>
      </w:pPr>
      <w:r>
        <w:rPr>
          <w:rFonts w:ascii="Times New Roman" w:hAnsi="Times New Roman"/>
          <w:b w:val="false"/>
          <w:i w:val="false"/>
          <w:color w:val="000000"/>
          <w:sz w:val="28"/>
        </w:rPr>
        <w:t>Конструкция</w:t>
      </w:r>
      <w:r>
        <w:rPr>
          <w:rFonts w:ascii="Times New Roman" w:hAnsi="Times New Roman"/>
          <w:b w:val="false"/>
          <w:i w:val="false"/>
          <w:color w:val="000000"/>
          <w:sz w:val="28"/>
        </w:rPr>
        <w:t xml:space="preserve"> both … and ….</w:t>
      </w:r>
    </w:p>
    <w:p>
      <w:pPr>
        <w:spacing w:before="0" w:after="0" w:line="264"/>
        <w:ind w:firstLine="600"/>
        <w:jc w:val="both"/>
      </w:pPr>
      <w:r>
        <w:rPr>
          <w:rFonts w:ascii="Times New Roman" w:hAnsi="Times New Roman"/>
          <w:b w:val="false"/>
          <w:i w:val="false"/>
          <w:color w:val="000000"/>
          <w:sz w:val="28"/>
        </w:rPr>
        <w:t>Конструкции</w:t>
      </w:r>
      <w:r>
        <w:rPr>
          <w:rFonts w:ascii="Times New Roman" w:hAnsi="Times New Roman"/>
          <w:b w:val="false"/>
          <w:i w:val="false"/>
          <w:color w:val="000000"/>
          <w:sz w:val="28"/>
        </w:rPr>
        <w:t xml:space="preserve"> c </w:t>
      </w:r>
      <w:r>
        <w:rPr>
          <w:rFonts w:ascii="Times New Roman" w:hAnsi="Times New Roman"/>
          <w:b w:val="false"/>
          <w:i w:val="false"/>
          <w:color w:val="000000"/>
          <w:sz w:val="28"/>
        </w:rPr>
        <w:t>глаголами</w:t>
      </w:r>
      <w:r>
        <w:rPr>
          <w:rFonts w:ascii="Times New Roman" w:hAnsi="Times New Roman"/>
          <w:b w:val="false"/>
          <w:i w:val="false"/>
          <w:color w:val="000000"/>
          <w:sz w:val="28"/>
        </w:rPr>
        <w:t xml:space="preserve"> to stop, to remember, to forget (</w:t>
      </w:r>
      <w:r>
        <w:rPr>
          <w:rFonts w:ascii="Times New Roman" w:hAnsi="Times New Roman"/>
          <w:b w:val="false"/>
          <w:i w:val="false"/>
          <w:color w:val="000000"/>
          <w:sz w:val="28"/>
        </w:rPr>
        <w:t>разница</w:t>
      </w:r>
      <w:r>
        <w:rPr>
          <w:rFonts w:ascii="Times New Roman" w:hAnsi="Times New Roman"/>
          <w:b w:val="false"/>
          <w:i w:val="false"/>
          <w:color w:val="000000"/>
          <w:sz w:val="28"/>
        </w:rPr>
        <w:t xml:space="preserve"> </w:t>
      </w:r>
      <w:r>
        <w:rPr>
          <w:rFonts w:ascii="Times New Roman" w:hAnsi="Times New Roman"/>
          <w:b w:val="false"/>
          <w:i w:val="false"/>
          <w:color w:val="000000"/>
          <w:sz w:val="28"/>
        </w:rPr>
        <w:t>в</w:t>
      </w:r>
      <w:r>
        <w:rPr>
          <w:rFonts w:ascii="Times New Roman" w:hAnsi="Times New Roman"/>
          <w:b w:val="false"/>
          <w:i w:val="false"/>
          <w:color w:val="000000"/>
          <w:sz w:val="28"/>
        </w:rPr>
        <w:t xml:space="preserve"> </w:t>
      </w:r>
      <w:r>
        <w:rPr>
          <w:rFonts w:ascii="Times New Roman" w:hAnsi="Times New Roman"/>
          <w:b w:val="false"/>
          <w:i w:val="false"/>
          <w:color w:val="000000"/>
          <w:sz w:val="28"/>
        </w:rPr>
        <w:t>значении</w:t>
      </w:r>
      <w:r>
        <w:rPr>
          <w:rFonts w:ascii="Times New Roman" w:hAnsi="Times New Roman"/>
          <w:b w:val="false"/>
          <w:i w:val="false"/>
          <w:color w:val="000000"/>
          <w:sz w:val="28"/>
        </w:rPr>
        <w:t xml:space="preserve"> </w:t>
      </w:r>
      <w:r>
        <w:rPr>
          <w:rFonts w:ascii="Times New Roman" w:hAnsi="Times New Roman"/>
          <w:b w:val="false"/>
          <w:i w:val="false"/>
          <w:color w:val="000000"/>
          <w:sz w:val="28"/>
        </w:rPr>
        <w:t xml:space="preserve">to stop doing smth </w:t>
      </w:r>
      <w:r>
        <w:rPr>
          <w:rFonts w:ascii="Times New Roman" w:hAnsi="Times New Roman"/>
          <w:b w:val="false"/>
          <w:i w:val="false"/>
          <w:color w:val="000000"/>
          <w:sz w:val="28"/>
        </w:rPr>
        <w:t>и</w:t>
      </w:r>
      <w:r>
        <w:rPr>
          <w:rFonts w:ascii="Times New Roman" w:hAnsi="Times New Roman"/>
          <w:b w:val="false"/>
          <w:i w:val="false"/>
          <w:color w:val="000000"/>
          <w:sz w:val="28"/>
        </w:rPr>
        <w:t xml:space="preserve"> to stop to do smth).</w:t>
      </w:r>
    </w:p>
    <w:p>
      <w:pPr>
        <w:spacing w:before="0" w:after="0" w:line="264"/>
        <w:ind w:firstLine="600"/>
        <w:jc w:val="both"/>
      </w:pPr>
      <w:r>
        <w:rPr>
          <w:rFonts w:ascii="Times New Roman" w:hAnsi="Times New Roman"/>
          <w:b w:val="false"/>
          <w:i w:val="false"/>
          <w:color w:val="000000"/>
          <w:sz w:val="28"/>
        </w:rPr>
        <w:t>Глаголы</w:t>
      </w:r>
      <w:r>
        <w:rPr>
          <w:rFonts w:ascii="Times New Roman" w:hAnsi="Times New Roman"/>
          <w:b w:val="false"/>
          <w:i w:val="false"/>
          <w:color w:val="000000"/>
          <w:sz w:val="28"/>
        </w:rPr>
        <w:t xml:space="preserve"> </w:t>
      </w:r>
      <w:r>
        <w:rPr>
          <w:rFonts w:ascii="Times New Roman" w:hAnsi="Times New Roman"/>
          <w:b w:val="false"/>
          <w:i w:val="false"/>
          <w:color w:val="000000"/>
          <w:sz w:val="28"/>
        </w:rPr>
        <w:t>в</w:t>
      </w:r>
      <w:r>
        <w:rPr>
          <w:rFonts w:ascii="Times New Roman" w:hAnsi="Times New Roman"/>
          <w:b w:val="false"/>
          <w:i w:val="false"/>
          <w:color w:val="000000"/>
          <w:sz w:val="28"/>
        </w:rPr>
        <w:t xml:space="preserve"> </w:t>
      </w:r>
      <w:r>
        <w:rPr>
          <w:rFonts w:ascii="Times New Roman" w:hAnsi="Times New Roman"/>
          <w:b w:val="false"/>
          <w:i w:val="false"/>
          <w:color w:val="000000"/>
          <w:sz w:val="28"/>
        </w:rPr>
        <w:t>видо</w:t>
      </w:r>
      <w:r>
        <w:rPr>
          <w:rFonts w:ascii="Times New Roman" w:hAnsi="Times New Roman"/>
          <w:b w:val="false"/>
          <w:i w:val="false"/>
          <w:color w:val="000000"/>
          <w:sz w:val="28"/>
        </w:rPr>
        <w:t>-</w:t>
      </w:r>
      <w:r>
        <w:rPr>
          <w:rFonts w:ascii="Times New Roman" w:hAnsi="Times New Roman"/>
          <w:b w:val="false"/>
          <w:i w:val="false"/>
          <w:color w:val="000000"/>
          <w:sz w:val="28"/>
        </w:rPr>
        <w:t>временных</w:t>
      </w:r>
      <w:r>
        <w:rPr>
          <w:rFonts w:ascii="Times New Roman" w:hAnsi="Times New Roman"/>
          <w:b w:val="false"/>
          <w:i w:val="false"/>
          <w:color w:val="000000"/>
          <w:sz w:val="28"/>
        </w:rPr>
        <w:t xml:space="preserve"> </w:t>
      </w:r>
      <w:r>
        <w:rPr>
          <w:rFonts w:ascii="Times New Roman" w:hAnsi="Times New Roman"/>
          <w:b w:val="false"/>
          <w:i w:val="false"/>
          <w:color w:val="000000"/>
          <w:sz w:val="28"/>
        </w:rPr>
        <w:t>формах</w:t>
      </w:r>
      <w:r>
        <w:rPr>
          <w:rFonts w:ascii="Times New Roman" w:hAnsi="Times New Roman"/>
          <w:b w:val="false"/>
          <w:i w:val="false"/>
          <w:color w:val="000000"/>
          <w:sz w:val="28"/>
        </w:rPr>
        <w:t xml:space="preserve"> </w:t>
      </w:r>
      <w:r>
        <w:rPr>
          <w:rFonts w:ascii="Times New Roman" w:hAnsi="Times New Roman"/>
          <w:b w:val="false"/>
          <w:i w:val="false"/>
          <w:color w:val="000000"/>
          <w:sz w:val="28"/>
        </w:rPr>
        <w:t>действительного</w:t>
      </w:r>
      <w:r>
        <w:rPr>
          <w:rFonts w:ascii="Times New Roman" w:hAnsi="Times New Roman"/>
          <w:b w:val="false"/>
          <w:i w:val="false"/>
          <w:color w:val="000000"/>
          <w:sz w:val="28"/>
        </w:rPr>
        <w:t xml:space="preserve"> </w:t>
      </w:r>
      <w:r>
        <w:rPr>
          <w:rFonts w:ascii="Times New Roman" w:hAnsi="Times New Roman"/>
          <w:b w:val="false"/>
          <w:i w:val="false"/>
          <w:color w:val="000000"/>
          <w:sz w:val="28"/>
        </w:rPr>
        <w:t>залога</w:t>
      </w:r>
      <w:r>
        <w:rPr>
          <w:rFonts w:ascii="Times New Roman" w:hAnsi="Times New Roman"/>
          <w:b w:val="false"/>
          <w:i w:val="false"/>
          <w:color w:val="000000"/>
          <w:sz w:val="28"/>
        </w:rPr>
        <w:t xml:space="preserve"> </w:t>
      </w:r>
      <w:r>
        <w:rPr>
          <w:rFonts w:ascii="Times New Roman" w:hAnsi="Times New Roman"/>
          <w:b w:val="false"/>
          <w:i w:val="false"/>
          <w:color w:val="000000"/>
          <w:sz w:val="28"/>
        </w:rPr>
        <w:t>в</w:t>
      </w:r>
      <w:r>
        <w:rPr>
          <w:rFonts w:ascii="Times New Roman" w:hAnsi="Times New Roman"/>
          <w:b w:val="false"/>
          <w:i w:val="false"/>
          <w:color w:val="000000"/>
          <w:sz w:val="28"/>
        </w:rPr>
        <w:t xml:space="preserve"> </w:t>
      </w:r>
      <w:r>
        <w:rPr>
          <w:rFonts w:ascii="Times New Roman" w:hAnsi="Times New Roman"/>
          <w:b w:val="false"/>
          <w:i w:val="false"/>
          <w:color w:val="000000"/>
          <w:sz w:val="28"/>
        </w:rPr>
        <w:t>изъявительном</w:t>
      </w:r>
      <w:r>
        <w:rPr>
          <w:rFonts w:ascii="Times New Roman" w:hAnsi="Times New Roman"/>
          <w:b w:val="false"/>
          <w:i w:val="false"/>
          <w:color w:val="000000"/>
          <w:sz w:val="28"/>
        </w:rPr>
        <w:t xml:space="preserve"> </w:t>
      </w:r>
      <w:r>
        <w:rPr>
          <w:rFonts w:ascii="Times New Roman" w:hAnsi="Times New Roman"/>
          <w:b w:val="false"/>
          <w:i w:val="false"/>
          <w:color w:val="000000"/>
          <w:sz w:val="28"/>
        </w:rPr>
        <w:t>наклонении</w:t>
      </w:r>
      <w:r>
        <w:rPr>
          <w:rFonts w:ascii="Times New Roman" w:hAnsi="Times New Roman"/>
          <w:b w:val="false"/>
          <w:i w:val="false"/>
          <w:color w:val="000000"/>
          <w:sz w:val="28"/>
        </w:rPr>
        <w:t xml:space="preserve"> (Past Perfect Tense, Present Perfect Continuous Tense, Future-in-the-Past).</w:t>
      </w:r>
    </w:p>
    <w:p>
      <w:pPr>
        <w:spacing w:before="0" w:after="0" w:line="264"/>
        <w:ind w:firstLine="600"/>
        <w:jc w:val="both"/>
      </w:pPr>
      <w:r>
        <w:rPr>
          <w:rFonts w:ascii="Times New Roman" w:hAnsi="Times New Roman"/>
          <w:b w:val="false"/>
          <w:i w:val="false"/>
          <w:color w:val="000000"/>
          <w:sz w:val="28"/>
        </w:rPr>
        <w:t>Модальные глаголы в косвенной речи в настоящем и прошедшем времени.</w:t>
      </w:r>
    </w:p>
    <w:p>
      <w:pPr>
        <w:spacing w:before="0" w:after="0" w:line="264"/>
        <w:ind w:firstLine="600"/>
        <w:jc w:val="both"/>
      </w:pPr>
      <w:r>
        <w:rPr>
          <w:rFonts w:ascii="Times New Roman" w:hAnsi="Times New Roman"/>
          <w:b w:val="false"/>
          <w:i w:val="false"/>
          <w:color w:val="000000"/>
          <w:sz w:val="28"/>
        </w:rPr>
        <w:t>Неличные формы глагола (инфинитив, герундий, причастия настоящего и прошедшего времени).</w:t>
      </w:r>
    </w:p>
    <w:p>
      <w:pPr>
        <w:spacing w:before="0" w:after="0" w:line="264"/>
        <w:ind w:firstLine="600"/>
        <w:jc w:val="both"/>
      </w:pPr>
      <w:r>
        <w:rPr>
          <w:rFonts w:ascii="Times New Roman" w:hAnsi="Times New Roman"/>
          <w:b w:val="false"/>
          <w:i w:val="false"/>
          <w:color w:val="000000"/>
          <w:sz w:val="28"/>
        </w:rPr>
        <w:t>Наречия too – enough.</w:t>
      </w:r>
    </w:p>
    <w:p>
      <w:pPr>
        <w:spacing w:before="0" w:after="0" w:line="264"/>
        <w:ind w:firstLine="600"/>
        <w:jc w:val="both"/>
      </w:pPr>
      <w:r>
        <w:rPr>
          <w:rFonts w:ascii="Times New Roman" w:hAnsi="Times New Roman"/>
          <w:b w:val="false"/>
          <w:i w:val="false"/>
          <w:color w:val="000000"/>
          <w:sz w:val="28"/>
        </w:rPr>
        <w:t>Отрицательные местоимения no (и его производные nobody, nothing</w:t>
      </w:r>
      <w:r>
        <w:rPr>
          <w:rFonts w:ascii="Times New Roman" w:hAnsi="Times New Roman"/>
          <w:b w:val="false"/>
          <w:i w:val="false"/>
          <w:color w:val="000000"/>
          <w:sz w:val="28"/>
        </w:rPr>
        <w:t xml:space="preserve"> и другие</w:t>
      </w:r>
      <w:r>
        <w:rPr>
          <w:rFonts w:ascii="Times New Roman" w:hAnsi="Times New Roman"/>
          <w:b w:val="false"/>
          <w:i w:val="false"/>
          <w:color w:val="000000"/>
          <w:sz w:val="28"/>
        </w:rPr>
        <w:t>), none.</w:t>
      </w:r>
    </w:p>
    <w:p>
      <w:pPr>
        <w:spacing w:before="0" w:after="0" w:line="264"/>
        <w:ind w:firstLine="600"/>
        <w:jc w:val="both"/>
      </w:pPr>
      <w:r>
        <w:rPr>
          <w:rFonts w:ascii="Times New Roman" w:hAnsi="Times New Roman"/>
          <w:b/>
          <w:i w:val="false"/>
          <w:color w:val="000000"/>
          <w:sz w:val="28"/>
        </w:rPr>
        <w:t>Социокультурные знания и умения</w:t>
      </w:r>
    </w:p>
    <w:p>
      <w:pPr>
        <w:spacing w:before="0" w:after="0" w:line="264"/>
        <w:ind w:firstLine="600"/>
        <w:jc w:val="both"/>
      </w:pPr>
      <w:r>
        <w:rPr>
          <w:rFonts w:ascii="Times New Roman" w:hAnsi="Times New Roman"/>
          <w:b w:val="false"/>
          <w:i w:val="false"/>
          <w:color w:val="000000"/>
          <w:sz w:val="28"/>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pPr>
        <w:spacing w:before="0" w:after="0" w:line="264"/>
        <w:ind w:firstLine="600"/>
        <w:jc w:val="both"/>
      </w:pPr>
      <w:r>
        <w:rPr>
          <w:rFonts w:ascii="Times New Roman" w:hAnsi="Times New Roman"/>
          <w:b w:val="false"/>
          <w:i w:val="false"/>
          <w:color w:val="000000"/>
          <w:sz w:val="28"/>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pPr>
        <w:spacing w:before="0" w:after="0" w:line="264"/>
        <w:ind w:firstLine="600"/>
        <w:jc w:val="both"/>
      </w:pPr>
      <w:r>
        <w:rPr>
          <w:rFonts w:ascii="Times New Roman" w:hAnsi="Times New Roman"/>
          <w:b w:val="false"/>
          <w:i w:val="false"/>
          <w:color w:val="000000"/>
          <w:sz w:val="28"/>
        </w:rPr>
        <w:t xml:space="preserve">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w:t>
      </w:r>
      <w:r>
        <w:rPr>
          <w:rFonts w:ascii="Times New Roman" w:hAnsi="Times New Roman"/>
          <w:b w:val="false"/>
          <w:i w:val="false"/>
          <w:color w:val="000000"/>
          <w:sz w:val="28"/>
        </w:rPr>
        <w:t>других праздников</w:t>
      </w:r>
      <w:r>
        <w:rPr>
          <w:rFonts w:ascii="Times New Roman" w:hAnsi="Times New Roman"/>
          <w:b w:val="false"/>
          <w:i w:val="false"/>
          <w:color w:val="000000"/>
          <w:sz w:val="28"/>
        </w:rPr>
        <w:t>), с особенностями образа жизни и культуры страны (стран) изучаемого языка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pPr>
        <w:spacing w:before="0" w:after="0" w:line="264"/>
        <w:ind w:firstLine="600"/>
        <w:jc w:val="both"/>
      </w:pPr>
      <w:r>
        <w:rPr>
          <w:rFonts w:ascii="Times New Roman" w:hAnsi="Times New Roman"/>
          <w:b w:val="false"/>
          <w:i w:val="false"/>
          <w:color w:val="000000"/>
          <w:sz w:val="28"/>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pPr>
        <w:spacing w:before="0" w:after="0" w:line="264"/>
        <w:ind w:firstLine="600"/>
        <w:jc w:val="both"/>
      </w:pPr>
      <w:r>
        <w:rPr>
          <w:rFonts w:ascii="Times New Roman" w:hAnsi="Times New Roman"/>
          <w:b w:val="false"/>
          <w:i w:val="false"/>
          <w:color w:val="000000"/>
          <w:sz w:val="28"/>
        </w:rPr>
        <w:t>Соблюдение нормы вежливости в межкультурном общении.</w:t>
      </w:r>
    </w:p>
    <w:p>
      <w:pPr>
        <w:spacing w:before="0" w:after="0" w:line="264"/>
        <w:ind w:firstLine="600"/>
        <w:jc w:val="both"/>
      </w:pPr>
      <w:r>
        <w:rPr>
          <w:rFonts w:ascii="Times New Roman" w:hAnsi="Times New Roman"/>
          <w:b w:val="false"/>
          <w:i w:val="false"/>
          <w:color w:val="000000"/>
          <w:sz w:val="28"/>
        </w:rPr>
        <w:t>Знание социокультурного портрета родной страны и страны (стран) изучаемого языка: символики, достопримечательностей, культурных особенностей (национальные праздники, традиции), образцов поэзии и прозы, доступных в языковом отношении.</w:t>
      </w:r>
    </w:p>
    <w:p>
      <w:pPr>
        <w:spacing w:before="0" w:after="0" w:line="264"/>
        <w:ind w:firstLine="600"/>
        <w:jc w:val="both"/>
      </w:pPr>
      <w:r>
        <w:rPr>
          <w:rFonts w:ascii="Times New Roman" w:hAnsi="Times New Roman"/>
          <w:b w:val="false"/>
          <w:i w:val="false"/>
          <w:color w:val="000000"/>
          <w:sz w:val="28"/>
        </w:rPr>
        <w:t>Развитие умений:</w:t>
      </w:r>
    </w:p>
    <w:p>
      <w:pPr>
        <w:spacing w:before="0" w:after="0" w:line="264"/>
        <w:ind w:firstLine="600"/>
        <w:jc w:val="both"/>
      </w:pPr>
      <w:r>
        <w:rPr>
          <w:rFonts w:ascii="Times New Roman" w:hAnsi="Times New Roman"/>
          <w:b w:val="false"/>
          <w:i w:val="false"/>
          <w:color w:val="000000"/>
          <w:sz w:val="28"/>
        </w:rPr>
        <w:t>кратко представлять Россию и страну (страны) изучаемого языка (культурные явления, события, достопримечательности);</w:t>
      </w:r>
    </w:p>
    <w:p>
      <w:pPr>
        <w:spacing w:before="0" w:after="0" w:line="264"/>
        <w:ind w:firstLine="600"/>
        <w:jc w:val="both"/>
      </w:pPr>
      <w:r>
        <w:rPr>
          <w:rFonts w:ascii="Times New Roman" w:hAnsi="Times New Roman"/>
          <w:b w:val="false"/>
          <w:i w:val="false"/>
          <w:color w:val="000000"/>
          <w:sz w:val="28"/>
        </w:rPr>
        <w:t xml:space="preserve">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w:t>
      </w:r>
      <w:r>
        <w:rPr>
          <w:rFonts w:ascii="Times New Roman" w:hAnsi="Times New Roman"/>
          <w:b w:val="false"/>
          <w:i w:val="false"/>
          <w:color w:val="000000"/>
          <w:sz w:val="28"/>
        </w:rPr>
        <w:t>других людях</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 xml:space="preserve">оказывать помощь </w:t>
      </w:r>
      <w:r>
        <w:rPr>
          <w:rFonts w:ascii="Times New Roman" w:hAnsi="Times New Roman"/>
          <w:b w:val="false"/>
          <w:i w:val="false"/>
          <w:color w:val="000000"/>
          <w:sz w:val="28"/>
        </w:rPr>
        <w:t>иностранным</w:t>
      </w:r>
      <w:r>
        <w:rPr>
          <w:rFonts w:ascii="Times New Roman" w:hAnsi="Times New Roman"/>
          <w:b w:val="false"/>
          <w:i w:val="false"/>
          <w:color w:val="000000"/>
          <w:sz w:val="28"/>
        </w:rPr>
        <w:t xml:space="preserve"> гостям в ситуациях повседневного общения (объяснить местонахождение объекта, сообщить возможный маршрут</w:t>
      </w:r>
      <w:r>
        <w:rPr>
          <w:rFonts w:ascii="Times New Roman" w:hAnsi="Times New Roman"/>
          <w:b w:val="false"/>
          <w:i w:val="false"/>
          <w:color w:val="000000"/>
          <w:sz w:val="28"/>
        </w:rPr>
        <w:t xml:space="preserve"> и другие ситуации</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i w:val="false"/>
          <w:color w:val="000000"/>
          <w:sz w:val="28"/>
        </w:rPr>
        <w:t>Компенсаторные умения</w:t>
      </w:r>
    </w:p>
    <w:p>
      <w:pPr>
        <w:spacing w:before="0" w:after="0" w:line="264"/>
        <w:ind w:firstLine="600"/>
        <w:jc w:val="both"/>
      </w:pPr>
      <w:r>
        <w:rPr>
          <w:rFonts w:ascii="Times New Roman" w:hAnsi="Times New Roman"/>
          <w:b w:val="false"/>
          <w:i w:val="false"/>
          <w:color w:val="000000"/>
          <w:sz w:val="28"/>
        </w:rPr>
        <w:t>Использование при чтении и аудировании языковой, в том числе контекстуальной, догадки, использование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pPr>
        <w:spacing w:before="0" w:after="0" w:line="264"/>
        <w:ind w:firstLine="600"/>
        <w:jc w:val="both"/>
      </w:pPr>
      <w:r>
        <w:rPr>
          <w:rFonts w:ascii="Times New Roman" w:hAnsi="Times New Roman"/>
          <w:b w:val="false"/>
          <w:i w:val="false"/>
          <w:color w:val="000000"/>
          <w:sz w:val="28"/>
        </w:rPr>
        <w:t>Переспрашивать, просить повторить, уточняя значение незнакомых слов.</w:t>
      </w:r>
    </w:p>
    <w:p>
      <w:pPr>
        <w:spacing w:before="0" w:after="0" w:line="264"/>
        <w:ind w:firstLine="600"/>
        <w:jc w:val="both"/>
      </w:pPr>
      <w:r>
        <w:rPr>
          <w:rFonts w:ascii="Times New Roman" w:hAnsi="Times New Roman"/>
          <w:b w:val="false"/>
          <w:i w:val="false"/>
          <w:color w:val="000000"/>
          <w:sz w:val="28"/>
        </w:rPr>
        <w:t xml:space="preserve">Использование </w:t>
      </w:r>
      <w:r>
        <w:rPr>
          <w:rFonts w:ascii="Times New Roman" w:hAnsi="Times New Roman"/>
          <w:b w:val="false"/>
          <w:i w:val="false"/>
          <w:color w:val="000000"/>
          <w:sz w:val="28"/>
        </w:rPr>
        <w:t>при формулировании</w:t>
      </w:r>
      <w:r>
        <w:rPr>
          <w:rFonts w:ascii="Times New Roman" w:hAnsi="Times New Roman"/>
          <w:b w:val="false"/>
          <w:i w:val="false"/>
          <w:color w:val="000000"/>
          <w:sz w:val="28"/>
        </w:rPr>
        <w:t xml:space="preserve"> собственных высказываний</w:t>
      </w:r>
      <w:r>
        <w:rPr>
          <w:rFonts w:ascii="Times New Roman" w:hAnsi="Times New Roman"/>
          <w:b w:val="false"/>
          <w:i w:val="false"/>
          <w:color w:val="000000"/>
          <w:sz w:val="28"/>
        </w:rPr>
        <w:t>,</w:t>
      </w:r>
      <w:r>
        <w:rPr>
          <w:rFonts w:ascii="Times New Roman" w:hAnsi="Times New Roman"/>
          <w:b w:val="false"/>
          <w:i w:val="false"/>
          <w:color w:val="000000"/>
          <w:sz w:val="28"/>
        </w:rPr>
        <w:t xml:space="preserve"> ключевых слов, плана.</w:t>
      </w:r>
    </w:p>
    <w:p>
      <w:pPr>
        <w:spacing w:before="0" w:after="0" w:line="264"/>
        <w:ind w:firstLine="600"/>
        <w:jc w:val="both"/>
      </w:pPr>
      <w:r>
        <w:rPr>
          <w:rFonts w:ascii="Times New Roman" w:hAnsi="Times New Roman"/>
          <w:b w:val="false"/>
          <w:i w:val="false"/>
          <w:color w:val="000000"/>
          <w:sz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pPr>
        <w:spacing w:before="0" w:after="0" w:line="264"/>
        <w:ind w:firstLine="600"/>
        <w:jc w:val="both"/>
      </w:pPr>
      <w:r>
        <w:rPr>
          <w:rFonts w:ascii="Times New Roman" w:hAnsi="Times New Roman"/>
          <w:b w:val="false"/>
          <w:i w:val="false"/>
          <w:color w:val="000000"/>
          <w:sz w:val="28"/>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pPr>
        <w:spacing w:before="0" w:after="0" w:line="264"/>
        <w:ind w:left="120"/>
        <w:jc w:val="both"/>
      </w:pPr>
    </w:p>
    <w:p>
      <w:pPr>
        <w:spacing w:before="0" w:after="0" w:line="264"/>
        <w:ind w:left="120"/>
        <w:jc w:val="both"/>
      </w:pPr>
      <w:r>
        <w:rPr>
          <w:rFonts w:ascii="Times New Roman" w:hAnsi="Times New Roman"/>
          <w:b/>
          <w:i w:val="false"/>
          <w:color w:val="000000"/>
          <w:sz w:val="28"/>
        </w:rPr>
        <w:t>9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Коммуникативные умения</w:t>
      </w:r>
    </w:p>
    <w:p>
      <w:pPr>
        <w:spacing w:before="0" w:after="0" w:line="264"/>
        <w:ind w:firstLine="600"/>
        <w:jc w:val="both"/>
      </w:pPr>
      <w:r>
        <w:rPr>
          <w:rFonts w:ascii="Times New Roman" w:hAnsi="Times New Roman"/>
          <w:b w:val="false"/>
          <w:i w:val="false"/>
          <w:color w:val="000000"/>
          <w:sz w:val="28"/>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pPr>
        <w:spacing w:before="0" w:after="0" w:line="264"/>
        <w:ind w:firstLine="600"/>
        <w:jc w:val="both"/>
      </w:pPr>
      <w:r>
        <w:rPr>
          <w:rFonts w:ascii="Times New Roman" w:hAnsi="Times New Roman"/>
          <w:b w:val="false"/>
          <w:i w:val="false"/>
          <w:color w:val="000000"/>
          <w:sz w:val="28"/>
        </w:rPr>
        <w:t>Взаимоотношения в семье и с друзьями. Конфликты и их разрешение.</w:t>
      </w:r>
    </w:p>
    <w:p>
      <w:pPr>
        <w:spacing w:before="0" w:after="0" w:line="264"/>
        <w:ind w:firstLine="600"/>
        <w:jc w:val="both"/>
      </w:pPr>
      <w:r>
        <w:rPr>
          <w:rFonts w:ascii="Times New Roman" w:hAnsi="Times New Roman"/>
          <w:b w:val="false"/>
          <w:i w:val="false"/>
          <w:color w:val="000000"/>
          <w:sz w:val="28"/>
        </w:rPr>
        <w:t>Внешность и характер человека (литературного персонажа).</w:t>
      </w:r>
    </w:p>
    <w:p>
      <w:pPr>
        <w:spacing w:before="0" w:after="0" w:line="264"/>
        <w:ind w:firstLine="600"/>
        <w:jc w:val="both"/>
      </w:pPr>
      <w:r>
        <w:rPr>
          <w:rFonts w:ascii="Times New Roman" w:hAnsi="Times New Roman"/>
          <w:b w:val="false"/>
          <w:i w:val="false"/>
          <w:color w:val="000000"/>
          <w:sz w:val="28"/>
        </w:rPr>
        <w:t>Досуг и увлечения (хобби) современного подростка (чтение,</w:t>
      </w:r>
      <w:r>
        <w:rPr>
          <w:rFonts w:ascii="Times New Roman" w:hAnsi="Times New Roman"/>
          <w:b w:val="false"/>
          <w:i w:val="false"/>
          <w:color w:val="000000"/>
          <w:sz w:val="28"/>
        </w:rPr>
        <w:t xml:space="preserve"> </w:t>
      </w:r>
      <w:r>
        <w:rPr>
          <w:rFonts w:ascii="Times New Roman" w:hAnsi="Times New Roman"/>
          <w:b w:val="false"/>
          <w:i w:val="false"/>
          <w:color w:val="000000"/>
          <w:sz w:val="28"/>
        </w:rPr>
        <w:t>кино, театр, музыка, музей, спорт, живопись; компьютерные игры). Роль книги в жизни подростка.</w:t>
      </w:r>
    </w:p>
    <w:p>
      <w:pPr>
        <w:spacing w:before="0" w:after="0" w:line="264"/>
        <w:ind w:firstLine="600"/>
        <w:jc w:val="both"/>
      </w:pPr>
      <w:r>
        <w:rPr>
          <w:rFonts w:ascii="Times New Roman" w:hAnsi="Times New Roman"/>
          <w:b w:val="false"/>
          <w:i w:val="false"/>
          <w:color w:val="000000"/>
          <w:sz w:val="28"/>
        </w:rPr>
        <w:t>Здоровый образ жизни: режим труда и отдыха, фитнес, сбалансированное питание. Посещение врача.</w:t>
      </w:r>
    </w:p>
    <w:p>
      <w:pPr>
        <w:spacing w:before="0" w:after="0" w:line="264"/>
        <w:ind w:firstLine="600"/>
        <w:jc w:val="both"/>
      </w:pPr>
      <w:r>
        <w:rPr>
          <w:rFonts w:ascii="Times New Roman" w:hAnsi="Times New Roman"/>
          <w:b w:val="false"/>
          <w:i w:val="false"/>
          <w:color w:val="000000"/>
          <w:sz w:val="28"/>
        </w:rPr>
        <w:t>Покупки: одежда, обувь и продукты питания. Карманные деньги. Молодёжная мода.</w:t>
      </w:r>
    </w:p>
    <w:p>
      <w:pPr>
        <w:spacing w:before="0" w:after="0" w:line="264"/>
        <w:ind w:firstLine="600"/>
        <w:jc w:val="both"/>
      </w:pPr>
      <w:r>
        <w:rPr>
          <w:rFonts w:ascii="Times New Roman" w:hAnsi="Times New Roman"/>
          <w:b w:val="false"/>
          <w:i w:val="false"/>
          <w:color w:val="000000"/>
          <w:sz w:val="28"/>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pPr>
        <w:spacing w:before="0" w:after="0" w:line="264"/>
        <w:ind w:firstLine="600"/>
        <w:jc w:val="both"/>
      </w:pPr>
      <w:r>
        <w:rPr>
          <w:rFonts w:ascii="Times New Roman" w:hAnsi="Times New Roman"/>
          <w:b w:val="false"/>
          <w:i w:val="false"/>
          <w:color w:val="000000"/>
          <w:sz w:val="28"/>
        </w:rPr>
        <w:t>Виды отдыха в различное время года. Путешествия по России и иностранным странам. Транспорт.</w:t>
      </w:r>
    </w:p>
    <w:p>
      <w:pPr>
        <w:spacing w:before="0" w:after="0" w:line="264"/>
        <w:ind w:firstLine="600"/>
        <w:jc w:val="both"/>
      </w:pPr>
      <w:r>
        <w:rPr>
          <w:rFonts w:ascii="Times New Roman" w:hAnsi="Times New Roman"/>
          <w:b w:val="false"/>
          <w:i w:val="false"/>
          <w:color w:val="000000"/>
          <w:sz w:val="28"/>
        </w:rPr>
        <w:t>Природа: флора и фауна. Проблемы экологии. Защита окружающей среды. Климат, погода. Стихийные бедствия.</w:t>
      </w:r>
    </w:p>
    <w:p>
      <w:pPr>
        <w:spacing w:before="0" w:after="0" w:line="264"/>
        <w:ind w:firstLine="600"/>
        <w:jc w:val="both"/>
      </w:pPr>
      <w:r>
        <w:rPr>
          <w:rFonts w:ascii="Times New Roman" w:hAnsi="Times New Roman"/>
          <w:b w:val="false"/>
          <w:i w:val="false"/>
          <w:color w:val="000000"/>
          <w:sz w:val="28"/>
        </w:rPr>
        <w:t>Средства массовой информации (телевидение, радио, пресса, Интернет).</w:t>
      </w:r>
    </w:p>
    <w:p>
      <w:pPr>
        <w:spacing w:before="0" w:after="0" w:line="264"/>
        <w:ind w:firstLine="600"/>
        <w:jc w:val="both"/>
      </w:pPr>
      <w:r>
        <w:rPr>
          <w:rFonts w:ascii="Times New Roman" w:hAnsi="Times New Roman"/>
          <w:b w:val="false"/>
          <w:i w:val="false"/>
          <w:color w:val="000000"/>
          <w:sz w:val="28"/>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p>
      <w:pPr>
        <w:spacing w:before="0" w:after="0" w:line="264"/>
        <w:ind w:firstLine="600"/>
        <w:jc w:val="both"/>
      </w:pPr>
      <w:r>
        <w:rPr>
          <w:rFonts w:ascii="Times New Roman" w:hAnsi="Times New Roman"/>
          <w:b w:val="false"/>
          <w:i w:val="false"/>
          <w:color w:val="000000"/>
          <w:sz w:val="28"/>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p>
      <w:pPr>
        <w:spacing w:before="0" w:after="0" w:line="264"/>
        <w:ind w:firstLine="600"/>
        <w:jc w:val="both"/>
      </w:pPr>
      <w:r>
        <w:rPr>
          <w:rFonts w:ascii="Times New Roman" w:hAnsi="Times New Roman"/>
          <w:b w:val="false"/>
          <w:i/>
          <w:color w:val="000000"/>
          <w:sz w:val="28"/>
        </w:rPr>
        <w:t>Говорение</w:t>
      </w:r>
    </w:p>
    <w:p>
      <w:pPr>
        <w:spacing w:before="0" w:after="0" w:line="264"/>
        <w:ind w:firstLine="600"/>
        <w:jc w:val="both"/>
      </w:pPr>
      <w:r>
        <w:rPr>
          <w:rFonts w:ascii="Times New Roman" w:hAnsi="Times New Roman"/>
          <w:b w:val="false"/>
          <w:i w:val="false"/>
          <w:color w:val="000000"/>
          <w:sz w:val="28"/>
        </w:rPr>
        <w:t xml:space="preserve">Развитие коммуникативных умений </w:t>
      </w:r>
      <w:r>
        <w:rPr>
          <w:rFonts w:ascii="Times New Roman" w:hAnsi="Times New Roman"/>
          <w:b w:val="false"/>
          <w:i w:val="false"/>
          <w:color w:val="000000"/>
          <w:sz w:val="28"/>
          <w:u w:val="single"/>
        </w:rPr>
        <w:t>диалогической речи,</w:t>
      </w:r>
      <w:r>
        <w:rPr>
          <w:rFonts w:ascii="Times New Roman" w:hAnsi="Times New Roman"/>
          <w:b w:val="false"/>
          <w:i w:val="false"/>
          <w:color w:val="000000"/>
          <w:sz w:val="28"/>
        </w:rPr>
        <w:t xml:space="preserve"> а именно умений вести комбинированный диалог, включающий различные виды диалогов (этикетный диалог, диалог</w:t>
      </w:r>
      <w:r>
        <w:rPr>
          <w:rFonts w:ascii="Times New Roman" w:hAnsi="Times New Roman"/>
          <w:b w:val="false"/>
          <w:i w:val="false"/>
          <w:color w:val="000000"/>
          <w:sz w:val="28"/>
        </w:rPr>
        <w:t>-</w:t>
      </w:r>
      <w:r>
        <w:rPr>
          <w:rFonts w:ascii="Times New Roman" w:hAnsi="Times New Roman"/>
          <w:b w:val="false"/>
          <w:i w:val="false"/>
          <w:color w:val="000000"/>
          <w:sz w:val="28"/>
        </w:rPr>
        <w:t>побуждение к действию, диалог-расспрос), диалог</w:t>
      </w:r>
      <w:r>
        <w:rPr>
          <w:rFonts w:ascii="Times New Roman" w:hAnsi="Times New Roman"/>
          <w:b w:val="false"/>
          <w:i w:val="false"/>
          <w:color w:val="000000"/>
          <w:sz w:val="28"/>
        </w:rPr>
        <w:t>-</w:t>
      </w:r>
      <w:r>
        <w:rPr>
          <w:rFonts w:ascii="Times New Roman" w:hAnsi="Times New Roman"/>
          <w:b w:val="false"/>
          <w:i w:val="false"/>
          <w:color w:val="000000"/>
          <w:sz w:val="28"/>
        </w:rPr>
        <w:t>обмен мнениями:</w:t>
      </w:r>
    </w:p>
    <w:p>
      <w:pPr>
        <w:spacing w:before="0" w:after="0" w:line="264"/>
        <w:ind w:firstLine="600"/>
        <w:jc w:val="both"/>
      </w:pPr>
      <w:r>
        <w:rPr>
          <w:rFonts w:ascii="Times New Roman" w:hAnsi="Times New Roman"/>
          <w:b w:val="false"/>
          <w:i w:val="false"/>
          <w:color w:val="000000"/>
          <w:sz w:val="28"/>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pPr>
        <w:spacing w:before="0" w:after="0" w:line="264"/>
        <w:ind w:firstLine="600"/>
        <w:jc w:val="both"/>
      </w:pPr>
      <w:r>
        <w:rPr>
          <w:rFonts w:ascii="Times New Roman" w:hAnsi="Times New Roman"/>
          <w:b w:val="false"/>
          <w:i w:val="false"/>
          <w:color w:val="000000"/>
          <w:sz w:val="28"/>
        </w:rPr>
        <w:t>диалог</w:t>
      </w:r>
      <w:r>
        <w:rPr>
          <w:rFonts w:ascii="Times New Roman" w:hAnsi="Times New Roman"/>
          <w:b w:val="false"/>
          <w:i w:val="false"/>
          <w:color w:val="000000"/>
          <w:sz w:val="28"/>
        </w:rPr>
        <w:t>-</w:t>
      </w:r>
      <w:r>
        <w:rPr>
          <w:rFonts w:ascii="Times New Roman" w:hAnsi="Times New Roman"/>
          <w:b w:val="false"/>
          <w:i w:val="false"/>
          <w:color w:val="000000"/>
          <w:sz w:val="28"/>
        </w:rPr>
        <w:t>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pPr>
        <w:spacing w:before="0" w:after="0" w:line="264"/>
        <w:ind w:firstLine="600"/>
        <w:jc w:val="both"/>
      </w:pPr>
      <w:r>
        <w:rPr>
          <w:rFonts w:ascii="Times New Roman" w:hAnsi="Times New Roman"/>
          <w:b w:val="false"/>
          <w:i w:val="false"/>
          <w:color w:val="000000"/>
          <w:sz w:val="28"/>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pPr>
        <w:spacing w:before="0" w:after="0" w:line="264"/>
        <w:ind w:firstLine="600"/>
        <w:jc w:val="both"/>
      </w:pPr>
      <w:r>
        <w:rPr>
          <w:rFonts w:ascii="Times New Roman" w:hAnsi="Times New Roman"/>
          <w:b w:val="false"/>
          <w:i w:val="false"/>
          <w:color w:val="000000"/>
          <w:sz w:val="28"/>
        </w:rPr>
        <w:t>диалог</w:t>
      </w:r>
      <w:r>
        <w:rPr>
          <w:rFonts w:ascii="Times New Roman" w:hAnsi="Times New Roman"/>
          <w:b w:val="false"/>
          <w:i w:val="false"/>
          <w:color w:val="000000"/>
          <w:sz w:val="28"/>
        </w:rPr>
        <w:t>-</w:t>
      </w:r>
      <w:r>
        <w:rPr>
          <w:rFonts w:ascii="Times New Roman" w:hAnsi="Times New Roman"/>
          <w:b w:val="false"/>
          <w:i w:val="false"/>
          <w:color w:val="000000"/>
          <w:sz w:val="28"/>
        </w:rPr>
        <w:t xml:space="preserve">обмен мнениями: выражать свою точку мнения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w:t>
      </w:r>
      <w:r>
        <w:rPr>
          <w:rFonts w:ascii="Times New Roman" w:hAnsi="Times New Roman"/>
          <w:b w:val="false"/>
          <w:i w:val="false"/>
          <w:color w:val="000000"/>
          <w:sz w:val="28"/>
        </w:rPr>
        <w:t>и так далее.</w:t>
      </w:r>
    </w:p>
    <w:p>
      <w:pPr>
        <w:spacing w:before="0" w:after="0" w:line="264"/>
        <w:ind w:firstLine="600"/>
        <w:jc w:val="both"/>
      </w:pPr>
      <w:r>
        <w:rPr>
          <w:rFonts w:ascii="Times New Roman" w:hAnsi="Times New Roman"/>
          <w:b w:val="false"/>
          <w:i w:val="false"/>
          <w:color w:val="000000"/>
          <w:sz w:val="28"/>
        </w:rPr>
        <w:t>Данные</w:t>
      </w:r>
      <w:r>
        <w:rPr>
          <w:rFonts w:ascii="Times New Roman" w:hAnsi="Times New Roman"/>
          <w:b w:val="false"/>
          <w:i w:val="false"/>
          <w:color w:val="000000"/>
          <w:sz w:val="28"/>
        </w:rPr>
        <w:t xml:space="preserve">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w:t>
      </w:r>
      <w:r>
        <w:rPr>
          <w:rFonts w:ascii="Times New Roman" w:hAnsi="Times New Roman"/>
          <w:b w:val="false"/>
          <w:i w:val="false"/>
          <w:color w:val="000000"/>
          <w:sz w:val="28"/>
        </w:rPr>
        <w:t>их использования</w:t>
      </w:r>
      <w:r>
        <w:rPr>
          <w:rFonts w:ascii="Times New Roman" w:hAnsi="Times New Roman"/>
          <w:b w:val="false"/>
          <w:i w:val="false"/>
          <w:color w:val="000000"/>
          <w:sz w:val="28"/>
        </w:rPr>
        <w:t xml:space="preserve"> с соблюдением норм речевого этикета, принятых в стране (странах) изучаемого языка.</w:t>
      </w:r>
    </w:p>
    <w:p>
      <w:pPr>
        <w:spacing w:before="0" w:after="0" w:line="264"/>
        <w:ind w:firstLine="600"/>
        <w:jc w:val="both"/>
      </w:pPr>
      <w:r>
        <w:rPr>
          <w:rFonts w:ascii="Times New Roman" w:hAnsi="Times New Roman"/>
          <w:b w:val="false"/>
          <w:i w:val="false"/>
          <w:color w:val="000000"/>
          <w:sz w:val="28"/>
        </w:rP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w:t>
      </w:r>
      <w:r>
        <w:rPr>
          <w:rFonts w:ascii="Times New Roman" w:hAnsi="Times New Roman"/>
          <w:b w:val="false"/>
          <w:i w:val="false"/>
          <w:color w:val="000000"/>
          <w:sz w:val="28"/>
        </w:rPr>
        <w:t>-</w:t>
      </w:r>
      <w:r>
        <w:rPr>
          <w:rFonts w:ascii="Times New Roman" w:hAnsi="Times New Roman"/>
          <w:b w:val="false"/>
          <w:i w:val="false"/>
          <w:color w:val="000000"/>
          <w:sz w:val="28"/>
        </w:rPr>
        <w:t>обмена мнениями.</w:t>
      </w:r>
    </w:p>
    <w:p>
      <w:pPr>
        <w:spacing w:before="0" w:after="0" w:line="264"/>
        <w:ind w:firstLine="600"/>
        <w:jc w:val="both"/>
      </w:pPr>
      <w:r>
        <w:rPr>
          <w:rFonts w:ascii="Times New Roman" w:hAnsi="Times New Roman"/>
          <w:b w:val="false"/>
          <w:i w:val="false"/>
          <w:color w:val="000000"/>
          <w:sz w:val="28"/>
        </w:rPr>
        <w:t xml:space="preserve">Развитие коммуникативных умений </w:t>
      </w:r>
      <w:r>
        <w:rPr>
          <w:rFonts w:ascii="Times New Roman" w:hAnsi="Times New Roman"/>
          <w:b w:val="false"/>
          <w:i w:val="false"/>
          <w:color w:val="000000"/>
          <w:sz w:val="28"/>
          <w:u w:val="single"/>
        </w:rPr>
        <w:t>монологической речи</w:t>
      </w:r>
      <w:r>
        <w:rPr>
          <w:rFonts w:ascii="Times New Roman" w:hAnsi="Times New Roman"/>
          <w:b w:val="false"/>
          <w:i w:val="false"/>
          <w:color w:val="000000"/>
          <w:sz w:val="28"/>
        </w:rPr>
        <w:t>: создание устных связных монологических высказываний</w:t>
      </w:r>
      <w:r>
        <w:rPr>
          <w:rFonts w:ascii="Times New Roman" w:hAnsi="Times New Roman"/>
          <w:b w:val="false"/>
          <w:i w:val="false"/>
          <w:color w:val="000000"/>
          <w:sz w:val="28"/>
        </w:rPr>
        <w:t xml:space="preserve"> </w:t>
      </w:r>
      <w:r>
        <w:rPr>
          <w:rFonts w:ascii="Times New Roman" w:hAnsi="Times New Roman"/>
          <w:b w:val="false"/>
          <w:i w:val="false"/>
          <w:color w:val="000000"/>
          <w:sz w:val="28"/>
        </w:rPr>
        <w:t>с использованием основных коммуникативных типов речи:</w:t>
      </w:r>
    </w:p>
    <w:p>
      <w:pPr>
        <w:spacing w:before="0" w:after="0" w:line="264"/>
        <w:ind w:firstLine="600"/>
        <w:jc w:val="both"/>
      </w:pPr>
      <w:r>
        <w:rPr>
          <w:rFonts w:ascii="Times New Roman" w:hAnsi="Times New Roman"/>
          <w:b w:val="false"/>
          <w:i w:val="false"/>
          <w:color w:val="000000"/>
          <w:sz w:val="28"/>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pPr>
        <w:spacing w:before="0" w:after="0" w:line="264"/>
        <w:ind w:firstLine="600"/>
        <w:jc w:val="both"/>
      </w:pPr>
      <w:r>
        <w:rPr>
          <w:rFonts w:ascii="Times New Roman" w:hAnsi="Times New Roman"/>
          <w:b w:val="false"/>
          <w:i w:val="false"/>
          <w:color w:val="000000"/>
          <w:sz w:val="28"/>
        </w:rPr>
        <w:t>повествование (сообщение);</w:t>
      </w:r>
    </w:p>
    <w:p>
      <w:pPr>
        <w:spacing w:before="0" w:after="0" w:line="264"/>
        <w:ind w:firstLine="600"/>
        <w:jc w:val="both"/>
      </w:pPr>
      <w:r>
        <w:rPr>
          <w:rFonts w:ascii="Times New Roman" w:hAnsi="Times New Roman"/>
          <w:b w:val="false"/>
          <w:i w:val="false"/>
          <w:color w:val="000000"/>
          <w:sz w:val="28"/>
        </w:rPr>
        <w:t>рассуждение;</w:t>
      </w:r>
    </w:p>
    <w:p>
      <w:pPr>
        <w:spacing w:before="0" w:after="0" w:line="264"/>
        <w:ind w:firstLine="600"/>
        <w:jc w:val="both"/>
      </w:pPr>
      <w:r>
        <w:rPr>
          <w:rFonts w:ascii="Times New Roman" w:hAnsi="Times New Roman"/>
          <w:b w:val="false"/>
          <w:i w:val="false"/>
          <w:color w:val="000000"/>
          <w:sz w:val="28"/>
        </w:rPr>
        <w:t>выражение и краткое аргументирование своего мнения по отношению к услышанному (прочитанному);</w:t>
      </w:r>
    </w:p>
    <w:p>
      <w:pPr>
        <w:spacing w:before="0" w:after="0" w:line="264"/>
        <w:ind w:firstLine="600"/>
        <w:jc w:val="both"/>
      </w:pPr>
      <w:r>
        <w:rPr>
          <w:rFonts w:ascii="Times New Roman" w:hAnsi="Times New Roman"/>
          <w:b w:val="false"/>
          <w:i w:val="false"/>
          <w:color w:val="000000"/>
          <w:sz w:val="28"/>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pPr>
        <w:spacing w:before="0" w:after="0" w:line="264"/>
        <w:ind w:firstLine="600"/>
        <w:jc w:val="both"/>
      </w:pPr>
      <w:r>
        <w:rPr>
          <w:rFonts w:ascii="Times New Roman" w:hAnsi="Times New Roman"/>
          <w:b w:val="false"/>
          <w:i w:val="false"/>
          <w:color w:val="000000"/>
          <w:sz w:val="28"/>
        </w:rPr>
        <w:t>составление рассказа по картинкам;</w:t>
      </w:r>
    </w:p>
    <w:p>
      <w:pPr>
        <w:spacing w:before="0" w:after="0" w:line="264"/>
        <w:ind w:firstLine="600"/>
        <w:jc w:val="both"/>
      </w:pPr>
      <w:r>
        <w:rPr>
          <w:rFonts w:ascii="Times New Roman" w:hAnsi="Times New Roman"/>
          <w:b w:val="false"/>
          <w:i w:val="false"/>
          <w:color w:val="000000"/>
          <w:sz w:val="28"/>
        </w:rPr>
        <w:t>изложение результатов выполненной проектной работы.</w:t>
      </w:r>
    </w:p>
    <w:p>
      <w:pPr>
        <w:spacing w:before="0" w:after="0" w:line="264"/>
        <w:ind w:firstLine="600"/>
        <w:jc w:val="both"/>
      </w:pPr>
      <w:r>
        <w:rPr>
          <w:rFonts w:ascii="Times New Roman" w:hAnsi="Times New Roman"/>
          <w:b w:val="false"/>
          <w:i w:val="false"/>
          <w:color w:val="000000"/>
          <w:sz w:val="28"/>
        </w:rPr>
        <w:t xml:space="preserve">Данные умения монологической речи развиваются в стандартных ситуациях неофициального общения в рамках тематического содержания речи с </w:t>
      </w:r>
      <w:r>
        <w:rPr>
          <w:rFonts w:ascii="Times New Roman" w:hAnsi="Times New Roman"/>
          <w:b w:val="false"/>
          <w:i w:val="false"/>
          <w:color w:val="000000"/>
          <w:sz w:val="28"/>
        </w:rPr>
        <w:t>использованием</w:t>
      </w:r>
      <w:r>
        <w:rPr>
          <w:rFonts w:ascii="Times New Roman" w:hAnsi="Times New Roman"/>
          <w:b w:val="false"/>
          <w:i w:val="false"/>
          <w:color w:val="000000"/>
          <w:sz w:val="28"/>
        </w:rPr>
        <w:t xml:space="preserve"> вопрос</w:t>
      </w:r>
      <w:r>
        <w:rPr>
          <w:rFonts w:ascii="Times New Roman" w:hAnsi="Times New Roman"/>
          <w:b w:val="false"/>
          <w:i w:val="false"/>
          <w:color w:val="000000"/>
          <w:sz w:val="28"/>
        </w:rPr>
        <w:t>ов</w:t>
      </w:r>
      <w:r>
        <w:rPr>
          <w:rFonts w:ascii="Times New Roman" w:hAnsi="Times New Roman"/>
          <w:b w:val="false"/>
          <w:i w:val="false"/>
          <w:color w:val="000000"/>
          <w:sz w:val="28"/>
        </w:rPr>
        <w:t>, ключевы</w:t>
      </w:r>
      <w:r>
        <w:rPr>
          <w:rFonts w:ascii="Times New Roman" w:hAnsi="Times New Roman"/>
          <w:b w:val="false"/>
          <w:i w:val="false"/>
          <w:color w:val="000000"/>
          <w:sz w:val="28"/>
        </w:rPr>
        <w:t>х</w:t>
      </w:r>
      <w:r>
        <w:rPr>
          <w:rFonts w:ascii="Times New Roman" w:hAnsi="Times New Roman"/>
          <w:b w:val="false"/>
          <w:i w:val="false"/>
          <w:color w:val="000000"/>
          <w:sz w:val="28"/>
        </w:rPr>
        <w:t xml:space="preserve"> слов, план</w:t>
      </w:r>
      <w:r>
        <w:rPr>
          <w:rFonts w:ascii="Times New Roman" w:hAnsi="Times New Roman"/>
          <w:b w:val="false"/>
          <w:i w:val="false"/>
          <w:color w:val="000000"/>
          <w:sz w:val="28"/>
        </w:rPr>
        <w:t>а</w:t>
      </w:r>
      <w:r>
        <w:rPr>
          <w:rFonts w:ascii="Times New Roman" w:hAnsi="Times New Roman"/>
          <w:b w:val="false"/>
          <w:i w:val="false"/>
          <w:color w:val="000000"/>
          <w:sz w:val="28"/>
        </w:rPr>
        <w:t xml:space="preserve"> и (или) иллюстраци</w:t>
      </w:r>
      <w:r>
        <w:rPr>
          <w:rFonts w:ascii="Times New Roman" w:hAnsi="Times New Roman"/>
          <w:b w:val="false"/>
          <w:i w:val="false"/>
          <w:color w:val="000000"/>
          <w:sz w:val="28"/>
        </w:rPr>
        <w:t>й</w:t>
      </w:r>
      <w:r>
        <w:rPr>
          <w:rFonts w:ascii="Times New Roman" w:hAnsi="Times New Roman"/>
          <w:b w:val="false"/>
          <w:i w:val="false"/>
          <w:color w:val="000000"/>
          <w:sz w:val="28"/>
        </w:rPr>
        <w:t>, фотографи</w:t>
      </w:r>
      <w:r>
        <w:rPr>
          <w:rFonts w:ascii="Times New Roman" w:hAnsi="Times New Roman"/>
          <w:b w:val="false"/>
          <w:i w:val="false"/>
          <w:color w:val="000000"/>
          <w:sz w:val="28"/>
        </w:rPr>
        <w:t>й</w:t>
      </w:r>
      <w:r>
        <w:rPr>
          <w:rFonts w:ascii="Times New Roman" w:hAnsi="Times New Roman"/>
          <w:b w:val="false"/>
          <w:i w:val="false"/>
          <w:color w:val="000000"/>
          <w:sz w:val="28"/>
        </w:rPr>
        <w:t>, таблиц</w:t>
      </w:r>
      <w:r>
        <w:rPr>
          <w:rFonts w:ascii="Times New Roman" w:hAnsi="Times New Roman"/>
          <w:b w:val="false"/>
          <w:i w:val="false"/>
          <w:color w:val="000000"/>
          <w:sz w:val="28"/>
        </w:rPr>
        <w:t xml:space="preserve"> </w:t>
      </w:r>
      <w:r>
        <w:rPr>
          <w:rFonts w:ascii="Times New Roman" w:hAnsi="Times New Roman"/>
          <w:b w:val="false"/>
          <w:i w:val="false"/>
          <w:color w:val="000000"/>
          <w:sz w:val="28"/>
        </w:rPr>
        <w:t xml:space="preserve">или без </w:t>
      </w:r>
      <w:r>
        <w:rPr>
          <w:rFonts w:ascii="Times New Roman" w:hAnsi="Times New Roman"/>
          <w:b w:val="false"/>
          <w:i w:val="false"/>
          <w:color w:val="000000"/>
          <w:sz w:val="28"/>
        </w:rPr>
        <w:t>их использования</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Объём монологического высказывания – 10–12 фраз.</w:t>
      </w:r>
    </w:p>
    <w:p>
      <w:pPr>
        <w:spacing w:before="0" w:after="0" w:line="264"/>
        <w:ind w:firstLine="600"/>
        <w:jc w:val="both"/>
      </w:pPr>
      <w:r>
        <w:rPr>
          <w:rFonts w:ascii="Times New Roman" w:hAnsi="Times New Roman"/>
          <w:b w:val="false"/>
          <w:i/>
          <w:color w:val="000000"/>
          <w:sz w:val="28"/>
        </w:rPr>
        <w:t>Аудирование</w:t>
      </w:r>
    </w:p>
    <w:p>
      <w:pPr>
        <w:spacing w:before="0" w:after="0" w:line="264"/>
        <w:ind w:firstLine="600"/>
        <w:jc w:val="both"/>
      </w:pPr>
      <w:r>
        <w:rPr>
          <w:rFonts w:ascii="Times New Roman" w:hAnsi="Times New Roman"/>
          <w:b w:val="false"/>
          <w:i w:val="false"/>
          <w:color w:val="000000"/>
          <w:sz w:val="28"/>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pPr>
        <w:spacing w:before="0" w:after="0" w:line="264"/>
        <w:ind w:firstLine="600"/>
        <w:jc w:val="both"/>
      </w:pPr>
      <w:r>
        <w:rPr>
          <w:rFonts w:ascii="Times New Roman" w:hAnsi="Times New Roman"/>
          <w:b w:val="false"/>
          <w:i w:val="false"/>
          <w:color w:val="000000"/>
          <w:sz w:val="28"/>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pPr>
        <w:spacing w:before="0" w:after="0" w:line="264"/>
        <w:ind w:firstLine="600"/>
        <w:jc w:val="both"/>
      </w:pPr>
      <w:r>
        <w:rPr>
          <w:rFonts w:ascii="Times New Roman" w:hAnsi="Times New Roman"/>
          <w:b w:val="false"/>
          <w:i w:val="false"/>
          <w:color w:val="000000"/>
          <w:sz w:val="28"/>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pPr>
        <w:spacing w:before="0" w:after="0" w:line="264"/>
        <w:ind w:firstLine="600"/>
        <w:jc w:val="both"/>
      </w:pPr>
      <w:r>
        <w:rPr>
          <w:rFonts w:ascii="Times New Roman" w:hAnsi="Times New Roman"/>
          <w:b w:val="false"/>
          <w:i w:val="false"/>
          <w:color w:val="000000"/>
          <w:sz w:val="28"/>
        </w:rPr>
        <w:t>Аудирование с пониманием нужной (интересующей, запрашиваемой) информации предполагает умение выделять нужную (интересующую, запрашиваемую</w:t>
      </w:r>
      <w:r>
        <w:rPr>
          <w:rFonts w:ascii="Times New Roman" w:hAnsi="Times New Roman"/>
          <w:b w:val="false"/>
          <w:i w:val="false"/>
          <w:color w:val="000000"/>
          <w:sz w:val="28"/>
        </w:rPr>
        <w:t>)</w:t>
      </w:r>
      <w:r>
        <w:rPr>
          <w:rFonts w:ascii="Times New Roman" w:hAnsi="Times New Roman"/>
          <w:b w:val="false"/>
          <w:i w:val="false"/>
          <w:color w:val="000000"/>
          <w:sz w:val="28"/>
        </w:rPr>
        <w:t xml:space="preserve"> информацию, представленную в эксплицитной (явной) форме, в воспринимаемом на слух тексте.</w:t>
      </w:r>
    </w:p>
    <w:p>
      <w:pPr>
        <w:spacing w:before="0" w:after="0" w:line="264"/>
        <w:ind w:firstLine="600"/>
        <w:jc w:val="both"/>
      </w:pPr>
      <w:r>
        <w:rPr>
          <w:rFonts w:ascii="Times New Roman" w:hAnsi="Times New Roman"/>
          <w:b w:val="false"/>
          <w:i w:val="false"/>
          <w:color w:val="000000"/>
          <w:sz w:val="28"/>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pPr>
        <w:spacing w:before="0" w:after="0" w:line="264"/>
        <w:ind w:firstLine="600"/>
        <w:jc w:val="both"/>
      </w:pPr>
      <w:r>
        <w:rPr>
          <w:rFonts w:ascii="Times New Roman" w:hAnsi="Times New Roman"/>
          <w:b w:val="false"/>
          <w:i w:val="false"/>
          <w:color w:val="000000"/>
          <w:sz w:val="28"/>
        </w:rPr>
        <w:t>Языковая сложность текстов для аудирования должна соответствовать базовому уровню (А2 – допороговому уровню по общеевропейской шкале).</w:t>
      </w:r>
    </w:p>
    <w:p>
      <w:pPr>
        <w:spacing w:before="0" w:after="0" w:line="264"/>
        <w:ind w:firstLine="600"/>
        <w:jc w:val="both"/>
      </w:pPr>
      <w:r>
        <w:rPr>
          <w:rFonts w:ascii="Times New Roman" w:hAnsi="Times New Roman"/>
          <w:b w:val="false"/>
          <w:i w:val="false"/>
          <w:color w:val="000000"/>
          <w:sz w:val="28"/>
        </w:rPr>
        <w:t>Время звучания текста (текстов) для аудирования – до 2 минут.</w:t>
      </w:r>
    </w:p>
    <w:p>
      <w:pPr>
        <w:spacing w:before="0" w:after="0" w:line="264"/>
        <w:ind w:firstLine="600"/>
        <w:jc w:val="both"/>
      </w:pPr>
      <w:r>
        <w:rPr>
          <w:rFonts w:ascii="Times New Roman" w:hAnsi="Times New Roman"/>
          <w:b w:val="false"/>
          <w:i/>
          <w:color w:val="000000"/>
          <w:sz w:val="28"/>
        </w:rPr>
        <w:t>Смысловое чтение</w:t>
      </w:r>
    </w:p>
    <w:p>
      <w:pPr>
        <w:spacing w:before="0" w:after="0" w:line="264"/>
        <w:ind w:firstLine="600"/>
        <w:jc w:val="both"/>
      </w:pPr>
      <w:r>
        <w:rPr>
          <w:rFonts w:ascii="Times New Roman" w:hAnsi="Times New Roman"/>
          <w:b w:val="false"/>
          <w:i w:val="false"/>
          <w:color w:val="000000"/>
          <w:sz w:val="28"/>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p>
    <w:p>
      <w:pPr>
        <w:spacing w:before="0" w:after="0" w:line="264"/>
        <w:ind w:firstLine="600"/>
        <w:jc w:val="both"/>
      </w:pPr>
      <w:r>
        <w:rPr>
          <w:rFonts w:ascii="Times New Roman" w:hAnsi="Times New Roman"/>
          <w:b w:val="false"/>
          <w:i w:val="false"/>
          <w:color w:val="000000"/>
          <w:sz w:val="28"/>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p>
      <w:pPr>
        <w:spacing w:before="0" w:after="0" w:line="264"/>
        <w:ind w:firstLine="600"/>
        <w:jc w:val="both"/>
      </w:pPr>
      <w:r>
        <w:rPr>
          <w:rFonts w:ascii="Times New Roman" w:hAnsi="Times New Roman"/>
          <w:b w:val="false"/>
          <w:i w:val="false"/>
          <w:color w:val="000000"/>
          <w:sz w:val="28"/>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pPr>
        <w:spacing w:before="0" w:after="0" w:line="264"/>
        <w:ind w:firstLine="600"/>
        <w:jc w:val="both"/>
      </w:pPr>
      <w:r>
        <w:rPr>
          <w:rFonts w:ascii="Times New Roman" w:hAnsi="Times New Roman"/>
          <w:b w:val="false"/>
          <w:i w:val="false"/>
          <w:color w:val="000000"/>
          <w:sz w:val="28"/>
        </w:rPr>
        <w:t>Чтение несплошных текстов (таблиц, диаграмм, схем) и понимание представленной в них информации.</w:t>
      </w:r>
    </w:p>
    <w:p>
      <w:pPr>
        <w:spacing w:before="0" w:after="0" w:line="264"/>
        <w:ind w:firstLine="600"/>
        <w:jc w:val="both"/>
      </w:pPr>
      <w:r>
        <w:rPr>
          <w:rFonts w:ascii="Times New Roman" w:hAnsi="Times New Roman"/>
          <w:b w:val="false"/>
          <w:i w:val="false"/>
          <w:color w:val="000000"/>
          <w:sz w:val="28"/>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выпущенных фрагментов.</w:t>
      </w:r>
    </w:p>
    <w:p>
      <w:pPr>
        <w:spacing w:before="0" w:after="0" w:line="264"/>
        <w:ind w:firstLine="600"/>
        <w:jc w:val="both"/>
      </w:pPr>
      <w:r>
        <w:rPr>
          <w:rFonts w:ascii="Times New Roman" w:hAnsi="Times New Roman"/>
          <w:b w:val="false"/>
          <w:i w:val="false"/>
          <w:color w:val="000000"/>
          <w:sz w:val="28"/>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несплошной текст (таблица, диаграмма).</w:t>
      </w:r>
    </w:p>
    <w:p>
      <w:pPr>
        <w:spacing w:before="0" w:after="0" w:line="264"/>
        <w:ind w:firstLine="600"/>
        <w:jc w:val="both"/>
      </w:pPr>
      <w:r>
        <w:rPr>
          <w:rFonts w:ascii="Times New Roman" w:hAnsi="Times New Roman"/>
          <w:b w:val="false"/>
          <w:i w:val="false"/>
          <w:color w:val="000000"/>
          <w:sz w:val="28"/>
        </w:rPr>
        <w:t>Языковая сложность текстов для чтения должна соответствовать базовому уровню (А2 – допороговому уровню по общеевропейской шкале).</w:t>
      </w:r>
    </w:p>
    <w:p>
      <w:pPr>
        <w:spacing w:before="0" w:after="0" w:line="264"/>
        <w:ind w:firstLine="600"/>
        <w:jc w:val="both"/>
      </w:pPr>
      <w:r>
        <w:rPr>
          <w:rFonts w:ascii="Times New Roman" w:hAnsi="Times New Roman"/>
          <w:b w:val="false"/>
          <w:i w:val="false"/>
          <w:color w:val="000000"/>
          <w:sz w:val="28"/>
        </w:rPr>
        <w:t>Объём текста (текстов) для чтения – 500–600 слов.</w:t>
      </w:r>
    </w:p>
    <w:p>
      <w:pPr>
        <w:spacing w:before="0" w:after="0" w:line="264"/>
        <w:ind w:firstLine="600"/>
        <w:jc w:val="both"/>
      </w:pPr>
      <w:r>
        <w:rPr>
          <w:rFonts w:ascii="Times New Roman" w:hAnsi="Times New Roman"/>
          <w:b w:val="false"/>
          <w:i/>
          <w:color w:val="000000"/>
          <w:sz w:val="28"/>
        </w:rPr>
        <w:t>Письменная речь</w:t>
      </w:r>
    </w:p>
    <w:p>
      <w:pPr>
        <w:spacing w:before="0" w:after="0" w:line="264"/>
        <w:ind w:firstLine="600"/>
        <w:jc w:val="both"/>
      </w:pPr>
      <w:r>
        <w:rPr>
          <w:rFonts w:ascii="Times New Roman" w:hAnsi="Times New Roman"/>
          <w:b w:val="false"/>
          <w:i w:val="false"/>
          <w:color w:val="000000"/>
          <w:sz w:val="28"/>
        </w:rPr>
        <w:t>Развитие умений письменной речи:</w:t>
      </w:r>
    </w:p>
    <w:p>
      <w:pPr>
        <w:spacing w:before="0" w:after="0" w:line="264"/>
        <w:ind w:firstLine="600"/>
        <w:jc w:val="both"/>
      </w:pPr>
      <w:r>
        <w:rPr>
          <w:rFonts w:ascii="Times New Roman" w:hAnsi="Times New Roman"/>
          <w:b w:val="false"/>
          <w:i w:val="false"/>
          <w:color w:val="000000"/>
          <w:sz w:val="28"/>
        </w:rPr>
        <w:t>составление плана (тезисов) устного или письменного сообщения;</w:t>
      </w:r>
    </w:p>
    <w:p>
      <w:pPr>
        <w:spacing w:before="0" w:after="0" w:line="264"/>
        <w:ind w:firstLine="600"/>
        <w:jc w:val="both"/>
      </w:pPr>
      <w:r>
        <w:rPr>
          <w:rFonts w:ascii="Times New Roman" w:hAnsi="Times New Roman"/>
          <w:b w:val="false"/>
          <w:i w:val="false"/>
          <w:color w:val="000000"/>
          <w:sz w:val="28"/>
        </w:rPr>
        <w:t>заполнение анкет и формуляров: сообщение о себе основных сведений в соответствии с нормами, принятыми в стране (странах) изучаемого языка;</w:t>
      </w:r>
    </w:p>
    <w:p>
      <w:pPr>
        <w:spacing w:before="0" w:after="0" w:line="264"/>
        <w:ind w:firstLine="600"/>
        <w:jc w:val="both"/>
      </w:pPr>
      <w:r>
        <w:rPr>
          <w:rFonts w:ascii="Times New Roman" w:hAnsi="Times New Roman"/>
          <w:b w:val="false"/>
          <w:i w:val="false"/>
          <w:color w:val="000000"/>
          <w:sz w:val="28"/>
        </w:rPr>
        <w:t>написание электронного сообщения личного характера</w:t>
      </w:r>
      <w:r>
        <w:rPr>
          <w:rFonts w:ascii="Times New Roman" w:hAnsi="Times New Roman"/>
          <w:b w:val="false"/>
          <w:i w:val="false"/>
          <w:color w:val="000000"/>
          <w:sz w:val="28"/>
        </w:rPr>
        <w:t xml:space="preserve"> </w:t>
      </w:r>
      <w:r>
        <w:rPr>
          <w:rFonts w:ascii="Times New Roman" w:hAnsi="Times New Roman"/>
          <w:b w:val="false"/>
          <w:i w:val="false"/>
          <w:color w:val="000000"/>
          <w:sz w:val="28"/>
        </w:rPr>
        <w:t>в соответствии с нормами неофициального общения, принятыми в стране (странах) изучаемого языка (объём письма – до 120 слов</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 xml:space="preserve">создание небольшого письменного высказывания с </w:t>
      </w:r>
      <w:r>
        <w:rPr>
          <w:rFonts w:ascii="Times New Roman" w:hAnsi="Times New Roman"/>
          <w:b w:val="false"/>
          <w:i w:val="false"/>
          <w:color w:val="000000"/>
          <w:sz w:val="28"/>
        </w:rPr>
        <w:t>использованием</w:t>
      </w:r>
      <w:r>
        <w:rPr>
          <w:rFonts w:ascii="Times New Roman" w:hAnsi="Times New Roman"/>
          <w:b w:val="false"/>
          <w:i w:val="false"/>
          <w:color w:val="000000"/>
          <w:sz w:val="28"/>
        </w:rPr>
        <w:t xml:space="preserve"> образц</w:t>
      </w:r>
      <w:r>
        <w:rPr>
          <w:rFonts w:ascii="Times New Roman" w:hAnsi="Times New Roman"/>
          <w:b w:val="false"/>
          <w:i w:val="false"/>
          <w:color w:val="000000"/>
          <w:sz w:val="28"/>
        </w:rPr>
        <w:t>а</w:t>
      </w:r>
      <w:r>
        <w:rPr>
          <w:rFonts w:ascii="Times New Roman" w:hAnsi="Times New Roman"/>
          <w:b w:val="false"/>
          <w:i w:val="false"/>
          <w:color w:val="000000"/>
          <w:sz w:val="28"/>
        </w:rPr>
        <w:t>, план</w:t>
      </w:r>
      <w:r>
        <w:rPr>
          <w:rFonts w:ascii="Times New Roman" w:hAnsi="Times New Roman"/>
          <w:b w:val="false"/>
          <w:i w:val="false"/>
          <w:color w:val="000000"/>
          <w:sz w:val="28"/>
        </w:rPr>
        <w:t>а</w:t>
      </w:r>
      <w:r>
        <w:rPr>
          <w:rFonts w:ascii="Times New Roman" w:hAnsi="Times New Roman"/>
          <w:b w:val="false"/>
          <w:i w:val="false"/>
          <w:color w:val="000000"/>
          <w:sz w:val="28"/>
        </w:rPr>
        <w:t>, таблиц</w:t>
      </w:r>
      <w:r>
        <w:rPr>
          <w:rFonts w:ascii="Times New Roman" w:hAnsi="Times New Roman"/>
          <w:b w:val="false"/>
          <w:i w:val="false"/>
          <w:color w:val="000000"/>
          <w:sz w:val="28"/>
        </w:rPr>
        <w:t>ы</w:t>
      </w:r>
      <w:r>
        <w:rPr>
          <w:rFonts w:ascii="Times New Roman" w:hAnsi="Times New Roman"/>
          <w:b w:val="false"/>
          <w:i w:val="false"/>
          <w:color w:val="000000"/>
          <w:sz w:val="28"/>
        </w:rPr>
        <w:t xml:space="preserve"> и (или) прочитанн</w:t>
      </w:r>
      <w:r>
        <w:rPr>
          <w:rFonts w:ascii="Times New Roman" w:hAnsi="Times New Roman"/>
          <w:b w:val="false"/>
          <w:i w:val="false"/>
          <w:color w:val="000000"/>
          <w:sz w:val="28"/>
        </w:rPr>
        <w:t>ого</w:t>
      </w:r>
      <w:r>
        <w:rPr>
          <w:rFonts w:ascii="Times New Roman" w:hAnsi="Times New Roman"/>
          <w:b w:val="false"/>
          <w:i w:val="false"/>
          <w:color w:val="000000"/>
          <w:sz w:val="28"/>
        </w:rPr>
        <w:t>/прослушанн</w:t>
      </w:r>
      <w:r>
        <w:rPr>
          <w:rFonts w:ascii="Times New Roman" w:hAnsi="Times New Roman"/>
          <w:b w:val="false"/>
          <w:i w:val="false"/>
          <w:color w:val="000000"/>
          <w:sz w:val="28"/>
        </w:rPr>
        <w:t>ого</w:t>
      </w:r>
      <w:r>
        <w:rPr>
          <w:rFonts w:ascii="Times New Roman" w:hAnsi="Times New Roman"/>
          <w:b w:val="false"/>
          <w:i w:val="false"/>
          <w:color w:val="000000"/>
          <w:sz w:val="28"/>
        </w:rPr>
        <w:t xml:space="preserve"> текст</w:t>
      </w:r>
      <w:r>
        <w:rPr>
          <w:rFonts w:ascii="Times New Roman" w:hAnsi="Times New Roman"/>
          <w:b w:val="false"/>
          <w:i w:val="false"/>
          <w:color w:val="000000"/>
          <w:sz w:val="28"/>
        </w:rPr>
        <w:t>а</w:t>
      </w:r>
      <w:r>
        <w:rPr>
          <w:rFonts w:ascii="Times New Roman" w:hAnsi="Times New Roman"/>
          <w:b w:val="false"/>
          <w:i w:val="false"/>
          <w:color w:val="000000"/>
          <w:sz w:val="28"/>
        </w:rPr>
        <w:t xml:space="preserve"> </w:t>
      </w:r>
      <w:r>
        <w:rPr>
          <w:rFonts w:ascii="Times New Roman" w:hAnsi="Times New Roman"/>
          <w:b w:val="false"/>
          <w:i w:val="false"/>
          <w:color w:val="000000"/>
          <w:sz w:val="28"/>
        </w:rPr>
        <w:t>(о</w:t>
      </w:r>
      <w:r>
        <w:rPr>
          <w:rFonts w:ascii="Times New Roman" w:hAnsi="Times New Roman"/>
          <w:b w:val="false"/>
          <w:i w:val="false"/>
          <w:color w:val="000000"/>
          <w:sz w:val="28"/>
        </w:rPr>
        <w:t>бъём письменного высказывания – до 120 слов</w:t>
      </w:r>
      <w:r>
        <w:rPr>
          <w:rFonts w:ascii="Times New Roman" w:hAnsi="Times New Roman"/>
          <w:b w:val="false"/>
          <w:i w:val="false"/>
          <w:color w:val="000000"/>
          <w:sz w:val="28"/>
        </w:rPr>
        <w:t>)</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заполнение таблицы с краткой фиксацией содержания прочитанного (прослушанного) текста;</w:t>
      </w:r>
    </w:p>
    <w:p>
      <w:pPr>
        <w:spacing w:before="0" w:after="0" w:line="264"/>
        <w:ind w:firstLine="600"/>
        <w:jc w:val="both"/>
      </w:pPr>
      <w:r>
        <w:rPr>
          <w:rFonts w:ascii="Times New Roman" w:hAnsi="Times New Roman"/>
          <w:b w:val="false"/>
          <w:i w:val="false"/>
          <w:color w:val="000000"/>
          <w:sz w:val="28"/>
        </w:rPr>
        <w:t>преобразование таблицы, схемы в текстовый вариант представления информации;</w:t>
      </w:r>
    </w:p>
    <w:p>
      <w:pPr>
        <w:spacing w:before="0" w:after="0" w:line="264"/>
        <w:ind w:firstLine="600"/>
        <w:jc w:val="both"/>
      </w:pPr>
      <w:r>
        <w:rPr>
          <w:rFonts w:ascii="Times New Roman" w:hAnsi="Times New Roman"/>
          <w:b w:val="false"/>
          <w:i w:val="false"/>
          <w:color w:val="000000"/>
          <w:sz w:val="28"/>
        </w:rPr>
        <w:t>письменное представление результатов выполненной проектной работы (объём – 100–120 слов).</w:t>
      </w:r>
    </w:p>
    <w:p>
      <w:pPr>
        <w:spacing w:before="0" w:after="0" w:line="264"/>
        <w:ind w:firstLine="600"/>
        <w:jc w:val="both"/>
      </w:pPr>
      <w:r>
        <w:rPr>
          <w:rFonts w:ascii="Times New Roman" w:hAnsi="Times New Roman"/>
          <w:b/>
          <w:i w:val="false"/>
          <w:color w:val="000000"/>
          <w:sz w:val="28"/>
        </w:rPr>
        <w:t>Языковые знания и умения</w:t>
      </w:r>
    </w:p>
    <w:p>
      <w:pPr>
        <w:spacing w:before="0" w:after="0" w:line="264"/>
        <w:ind w:firstLine="600"/>
        <w:jc w:val="both"/>
      </w:pPr>
      <w:r>
        <w:rPr>
          <w:rFonts w:ascii="Times New Roman" w:hAnsi="Times New Roman"/>
          <w:b w:val="false"/>
          <w:i/>
          <w:color w:val="000000"/>
          <w:sz w:val="28"/>
        </w:rPr>
        <w:t>Фонетическая сторона речи</w:t>
      </w:r>
    </w:p>
    <w:p>
      <w:pPr>
        <w:spacing w:before="0" w:after="0" w:line="264"/>
        <w:ind w:firstLine="600"/>
        <w:jc w:val="both"/>
      </w:pPr>
      <w:r>
        <w:rPr>
          <w:rFonts w:ascii="Times New Roman" w:hAnsi="Times New Roman"/>
          <w:b w:val="false"/>
          <w:i w:val="false"/>
          <w:color w:val="000000"/>
          <w:sz w:val="28"/>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pPr>
        <w:spacing w:before="0" w:after="0" w:line="264"/>
        <w:ind w:firstLine="600"/>
        <w:jc w:val="both"/>
      </w:pPr>
      <w:r>
        <w:rPr>
          <w:rFonts w:ascii="Times New Roman" w:hAnsi="Times New Roman"/>
          <w:b w:val="false"/>
          <w:i w:val="false"/>
          <w:color w:val="000000"/>
          <w:sz w:val="28"/>
        </w:rPr>
        <w:t>Выражение модального значения, чувства и эмоции.</w:t>
      </w:r>
    </w:p>
    <w:p>
      <w:pPr>
        <w:spacing w:before="0" w:after="0" w:line="264"/>
        <w:ind w:firstLine="600"/>
        <w:jc w:val="both"/>
      </w:pPr>
      <w:r>
        <w:rPr>
          <w:rFonts w:ascii="Times New Roman" w:hAnsi="Times New Roman"/>
          <w:b w:val="false"/>
          <w:i w:val="false"/>
          <w:color w:val="000000"/>
          <w:sz w:val="28"/>
        </w:rPr>
        <w:t>Различение на слух британского и американского вариантов произношения в прослушанных текстах или услышанных высказываниях.</w:t>
      </w:r>
    </w:p>
    <w:p>
      <w:pPr>
        <w:spacing w:before="0" w:after="0" w:line="264"/>
        <w:ind w:firstLine="600"/>
        <w:jc w:val="both"/>
      </w:pPr>
      <w:r>
        <w:rPr>
          <w:rFonts w:ascii="Times New Roman" w:hAnsi="Times New Roman"/>
          <w:b w:val="false"/>
          <w:i w:val="false"/>
          <w:color w:val="000000"/>
          <w:sz w:val="28"/>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pPr>
        <w:spacing w:before="0" w:after="0" w:line="264"/>
        <w:ind w:firstLine="600"/>
        <w:jc w:val="both"/>
      </w:pPr>
      <w:r>
        <w:rPr>
          <w:rFonts w:ascii="Times New Roman" w:hAnsi="Times New Roman"/>
          <w:b w:val="false"/>
          <w:i w:val="false"/>
          <w:color w:val="000000"/>
          <w:sz w:val="28"/>
        </w:rPr>
        <w:t>Тексты для чтения вслух: сообщение информационного характера, отрывок из статьи научно-популярного характера, рассказ, диалог (беседа).</w:t>
      </w:r>
    </w:p>
    <w:p>
      <w:pPr>
        <w:spacing w:before="0" w:after="0" w:line="264"/>
        <w:ind w:firstLine="600"/>
        <w:jc w:val="both"/>
      </w:pPr>
      <w:r>
        <w:rPr>
          <w:rFonts w:ascii="Times New Roman" w:hAnsi="Times New Roman"/>
          <w:b w:val="false"/>
          <w:i w:val="false"/>
          <w:color w:val="000000"/>
          <w:sz w:val="28"/>
        </w:rPr>
        <w:t>Объём текста для чтения вслух – до 110 слов.</w:t>
      </w:r>
    </w:p>
    <w:p>
      <w:pPr>
        <w:spacing w:before="0" w:after="0" w:line="264"/>
        <w:ind w:firstLine="600"/>
        <w:jc w:val="both"/>
      </w:pPr>
      <w:r>
        <w:rPr>
          <w:rFonts w:ascii="Times New Roman" w:hAnsi="Times New Roman"/>
          <w:b w:val="false"/>
          <w:i/>
          <w:color w:val="000000"/>
          <w:sz w:val="28"/>
        </w:rPr>
        <w:t>Графика, орфография и пунктуация</w:t>
      </w:r>
    </w:p>
    <w:p>
      <w:pPr>
        <w:spacing w:before="0" w:after="0" w:line="264"/>
        <w:ind w:firstLine="600"/>
        <w:jc w:val="both"/>
      </w:pPr>
      <w:r>
        <w:rPr>
          <w:rFonts w:ascii="Times New Roman" w:hAnsi="Times New Roman"/>
          <w:b w:val="false"/>
          <w:i w:val="false"/>
          <w:color w:val="000000"/>
          <w:sz w:val="28"/>
        </w:rPr>
        <w:t>Правильное написание изученных слов.</w:t>
      </w:r>
    </w:p>
    <w:p>
      <w:pPr>
        <w:spacing w:before="0" w:after="0" w:line="264"/>
        <w:ind w:firstLine="600"/>
        <w:jc w:val="both"/>
      </w:pPr>
      <w:r>
        <w:rPr>
          <w:rFonts w:ascii="Times New Roman" w:hAnsi="Times New Roman"/>
          <w:b w:val="false"/>
          <w:i w:val="false"/>
          <w:color w:val="000000"/>
          <w:sz w:val="28"/>
        </w:rPr>
        <w:t>Правильное использование знаков препинания: точки, вопросительного и восклицательного знаков в конце предложения</w:t>
      </w:r>
      <w:r>
        <w:rPr>
          <w:rFonts w:ascii="Times New Roman" w:hAnsi="Times New Roman"/>
          <w:b w:val="false"/>
          <w:i w:val="false"/>
          <w:color w:val="000000"/>
          <w:sz w:val="28"/>
        </w:rPr>
        <w:t>,</w:t>
      </w:r>
      <w:r>
        <w:rPr>
          <w:rFonts w:ascii="Times New Roman" w:hAnsi="Times New Roman"/>
          <w:b w:val="false"/>
          <w:i w:val="false"/>
          <w:color w:val="000000"/>
          <w:sz w:val="28"/>
        </w:rPr>
        <w:t xml:space="preserve"> запятой при перечислении и обращении, при вводных словах, обозначающих порядок мыслей и их связь (например, в английском языке: firstly/first of all, secondly, finally; on the one hand, on the other hand), апострофа.</w:t>
      </w:r>
    </w:p>
    <w:p>
      <w:pPr>
        <w:spacing w:before="0" w:after="0" w:line="264"/>
        <w:ind w:firstLine="600"/>
        <w:jc w:val="both"/>
      </w:pPr>
      <w:r>
        <w:rPr>
          <w:rFonts w:ascii="Times New Roman" w:hAnsi="Times New Roman"/>
          <w:b w:val="false"/>
          <w:i w:val="false"/>
          <w:color w:val="000000"/>
          <w:sz w:val="28"/>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pPr>
        <w:spacing w:before="0" w:after="0" w:line="264"/>
        <w:ind w:firstLine="600"/>
        <w:jc w:val="both"/>
      </w:pPr>
      <w:r>
        <w:rPr>
          <w:rFonts w:ascii="Times New Roman" w:hAnsi="Times New Roman"/>
          <w:b w:val="false"/>
          <w:i/>
          <w:color w:val="000000"/>
          <w:sz w:val="28"/>
        </w:rPr>
        <w:t>Лексическая сторона речи</w:t>
      </w:r>
    </w:p>
    <w:p>
      <w:pPr>
        <w:spacing w:before="0" w:after="0" w:line="264"/>
        <w:ind w:firstLine="600"/>
        <w:jc w:val="both"/>
      </w:pPr>
      <w:r>
        <w:rPr>
          <w:rFonts w:ascii="Times New Roman" w:hAnsi="Times New Roman"/>
          <w:b w:val="false"/>
          <w:i w:val="false"/>
          <w:color w:val="000000"/>
          <w:sz w:val="28"/>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pPr>
        <w:spacing w:before="0" w:after="0" w:line="264"/>
        <w:ind w:firstLine="600"/>
        <w:jc w:val="both"/>
      </w:pPr>
      <w:r>
        <w:rPr>
          <w:rFonts w:ascii="Times New Roman" w:hAnsi="Times New Roman"/>
          <w:b w:val="false"/>
          <w:i w:val="false"/>
          <w:color w:val="000000"/>
          <w:sz w:val="28"/>
        </w:rPr>
        <w:t>Распознавание и употребление в устной и письменной речи различных средств связи для обеспечения логичности и целостности высказывания.</w:t>
      </w:r>
    </w:p>
    <w:p>
      <w:pPr>
        <w:spacing w:before="0" w:after="0" w:line="264"/>
        <w:ind w:firstLine="600"/>
        <w:jc w:val="both"/>
      </w:pPr>
      <w:r>
        <w:rPr>
          <w:rFonts w:ascii="Times New Roman" w:hAnsi="Times New Roman"/>
          <w:b w:val="false"/>
          <w:i w:val="false"/>
          <w:color w:val="000000"/>
          <w:sz w:val="28"/>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pPr>
        <w:spacing w:before="0" w:after="0" w:line="264"/>
        <w:ind w:firstLine="600"/>
        <w:jc w:val="both"/>
      </w:pPr>
      <w:r>
        <w:rPr>
          <w:rFonts w:ascii="Times New Roman" w:hAnsi="Times New Roman"/>
          <w:b w:val="false"/>
          <w:i w:val="false"/>
          <w:color w:val="000000"/>
          <w:sz w:val="28"/>
        </w:rPr>
        <w:t>Основные способы словообразования:</w:t>
      </w:r>
    </w:p>
    <w:p>
      <w:pPr>
        <w:spacing w:before="0" w:after="0" w:line="264"/>
        <w:ind w:firstLine="600"/>
        <w:jc w:val="both"/>
      </w:pPr>
      <w:r>
        <w:rPr>
          <w:rFonts w:ascii="Times New Roman" w:hAnsi="Times New Roman"/>
          <w:b w:val="false"/>
          <w:i w:val="false"/>
          <w:color w:val="000000"/>
          <w:sz w:val="28"/>
        </w:rPr>
        <w:t>аффиксация:</w:t>
      </w:r>
    </w:p>
    <w:p>
      <w:pPr>
        <w:spacing w:before="0" w:after="0" w:line="264"/>
        <w:ind w:firstLine="600"/>
        <w:jc w:val="both"/>
      </w:pPr>
      <w:r>
        <w:rPr>
          <w:rFonts w:ascii="Times New Roman" w:hAnsi="Times New Roman"/>
          <w:b w:val="false"/>
          <w:i w:val="false"/>
          <w:color w:val="000000"/>
          <w:sz w:val="28"/>
        </w:rPr>
        <w:t>глаголов с помощью префиксов under-, over-, dis-, mis-;</w:t>
      </w:r>
    </w:p>
    <w:p>
      <w:pPr>
        <w:spacing w:before="0" w:after="0" w:line="264"/>
        <w:ind w:firstLine="600"/>
        <w:jc w:val="both"/>
      </w:pPr>
      <w:r>
        <w:rPr>
          <w:rFonts w:ascii="Times New Roman" w:hAnsi="Times New Roman"/>
          <w:b w:val="false"/>
          <w:i w:val="false"/>
          <w:color w:val="000000"/>
          <w:sz w:val="28"/>
        </w:rPr>
        <w:t>имён прилагательных с помощью суффиксов -able/-ible;</w:t>
      </w:r>
    </w:p>
    <w:p>
      <w:pPr>
        <w:spacing w:before="0" w:after="0" w:line="264"/>
        <w:ind w:firstLine="600"/>
        <w:jc w:val="both"/>
      </w:pPr>
      <w:r>
        <w:rPr>
          <w:rFonts w:ascii="Times New Roman" w:hAnsi="Times New Roman"/>
          <w:b w:val="false"/>
          <w:i w:val="false"/>
          <w:color w:val="000000"/>
          <w:sz w:val="28"/>
        </w:rPr>
        <w:t>имён существительных с помощью отрицательных префиксов in-/im-;</w:t>
      </w:r>
    </w:p>
    <w:p>
      <w:pPr>
        <w:spacing w:before="0" w:after="0" w:line="264"/>
        <w:ind w:firstLine="600"/>
        <w:jc w:val="both"/>
      </w:pPr>
      <w:r>
        <w:rPr>
          <w:rFonts w:ascii="Times New Roman" w:hAnsi="Times New Roman"/>
          <w:b w:val="false"/>
          <w:i w:val="false"/>
          <w:color w:val="000000"/>
          <w:sz w:val="28"/>
        </w:rPr>
        <w:t>словосложение:</w:t>
      </w:r>
    </w:p>
    <w:p>
      <w:pPr>
        <w:spacing w:before="0" w:after="0" w:line="264"/>
        <w:ind w:firstLine="600"/>
        <w:jc w:val="both"/>
      </w:pPr>
      <w:r>
        <w:rPr>
          <w:rFonts w:ascii="Times New Roman" w:hAnsi="Times New Roman"/>
          <w:b w:val="false"/>
          <w:i w:val="false"/>
          <w:color w:val="000000"/>
          <w:sz w:val="28"/>
        </w:rPr>
        <w:t>образование сложных существительных путём соединения основы числительного с основой существительного с добавлением суффикса -ed</w:t>
      </w:r>
      <w:r>
        <w:rPr>
          <w:rFonts w:ascii="Times New Roman" w:hAnsi="Times New Roman"/>
          <w:b w:val="false"/>
          <w:i w:val="false"/>
          <w:color w:val="000000"/>
          <w:sz w:val="28"/>
        </w:rPr>
        <w:t xml:space="preserve"> </w:t>
      </w:r>
      <w:r>
        <w:rPr>
          <w:rFonts w:ascii="Times New Roman" w:hAnsi="Times New Roman"/>
          <w:b w:val="false"/>
          <w:i w:val="false"/>
          <w:color w:val="000000"/>
          <w:sz w:val="28"/>
        </w:rPr>
        <w:t>(eight-legged);</w:t>
      </w:r>
    </w:p>
    <w:p>
      <w:pPr>
        <w:spacing w:before="0" w:after="0" w:line="264"/>
        <w:ind w:firstLine="600"/>
        <w:jc w:val="both"/>
      </w:pPr>
      <w:r>
        <w:rPr>
          <w:rFonts w:ascii="Times New Roman" w:hAnsi="Times New Roman"/>
          <w:b w:val="false"/>
          <w:i w:val="false"/>
          <w:color w:val="000000"/>
          <w:sz w:val="28"/>
        </w:rPr>
        <w:t>образование сложных существительных путём соединения основ существительных с предлогом (father-in-law);</w:t>
      </w:r>
    </w:p>
    <w:p>
      <w:pPr>
        <w:spacing w:before="0" w:after="0" w:line="264"/>
        <w:ind w:firstLine="600"/>
        <w:jc w:val="both"/>
      </w:pPr>
      <w:r>
        <w:rPr>
          <w:rFonts w:ascii="Times New Roman" w:hAnsi="Times New Roman"/>
          <w:b w:val="false"/>
          <w:i w:val="false"/>
          <w:color w:val="000000"/>
          <w:sz w:val="28"/>
        </w:rPr>
        <w:t>образование сложных прилагательных путём соединения основы прилагательного с основой причастия настоящего времени (nice-looking);</w:t>
      </w:r>
    </w:p>
    <w:p>
      <w:pPr>
        <w:spacing w:before="0" w:after="0" w:line="264"/>
        <w:ind w:firstLine="600"/>
        <w:jc w:val="both"/>
      </w:pPr>
      <w:r>
        <w:rPr>
          <w:rFonts w:ascii="Times New Roman" w:hAnsi="Times New Roman"/>
          <w:b w:val="false"/>
          <w:i w:val="false"/>
          <w:color w:val="000000"/>
          <w:sz w:val="28"/>
        </w:rPr>
        <w:t>образование сложных прилагательных путём соединения основы прилагательного с основой причастия прошедшего времени (well-behaved);</w:t>
      </w:r>
    </w:p>
    <w:p>
      <w:pPr>
        <w:spacing w:before="0" w:after="0" w:line="264"/>
        <w:ind w:firstLine="600"/>
        <w:jc w:val="both"/>
      </w:pPr>
      <w:r>
        <w:rPr>
          <w:rFonts w:ascii="Times New Roman" w:hAnsi="Times New Roman"/>
          <w:b w:val="false"/>
          <w:i w:val="false"/>
          <w:color w:val="000000"/>
          <w:sz w:val="28"/>
        </w:rPr>
        <w:t>конверсия:</w:t>
      </w:r>
    </w:p>
    <w:p>
      <w:pPr>
        <w:spacing w:before="0" w:after="0" w:line="264"/>
        <w:ind w:firstLine="600"/>
        <w:jc w:val="both"/>
      </w:pPr>
      <w:r>
        <w:rPr>
          <w:rFonts w:ascii="Times New Roman" w:hAnsi="Times New Roman"/>
          <w:b w:val="false"/>
          <w:i w:val="false"/>
          <w:color w:val="000000"/>
          <w:sz w:val="28"/>
        </w:rPr>
        <w:t>образование глагола от имени прилагательного (cool – to cool). Многозначность лексических единиц. Синонимы. Антонимы. Интернациональные слова. Наиболее частотные фразовые</w:t>
      </w:r>
      <w:r>
        <w:rPr>
          <w:rFonts w:ascii="Times New Roman" w:hAnsi="Times New Roman"/>
          <w:b w:val="false"/>
          <w:i w:val="false"/>
          <w:color w:val="000000"/>
          <w:sz w:val="28"/>
        </w:rPr>
        <w:t xml:space="preserve"> </w:t>
      </w:r>
      <w:r>
        <w:rPr>
          <w:rFonts w:ascii="Times New Roman" w:hAnsi="Times New Roman"/>
          <w:b w:val="false"/>
          <w:i w:val="false"/>
          <w:color w:val="000000"/>
          <w:sz w:val="28"/>
        </w:rPr>
        <w:t>глаголы. Сокращения и аббревиатуры.</w:t>
      </w:r>
    </w:p>
    <w:p>
      <w:pPr>
        <w:spacing w:before="0" w:after="0" w:line="264"/>
        <w:ind w:firstLine="600"/>
        <w:jc w:val="both"/>
      </w:pPr>
      <w:r>
        <w:rPr>
          <w:rFonts w:ascii="Times New Roman" w:hAnsi="Times New Roman"/>
          <w:b w:val="false"/>
          <w:i w:val="false"/>
          <w:color w:val="000000"/>
          <w:sz w:val="28"/>
        </w:rPr>
        <w:t>Различные средства связи в тексте для обеспечения его целостности (firstly, however, finally, at last, etc.).</w:t>
      </w:r>
    </w:p>
    <w:p>
      <w:pPr>
        <w:spacing w:before="0" w:after="0" w:line="264"/>
        <w:ind w:firstLine="600"/>
        <w:jc w:val="both"/>
      </w:pPr>
      <w:r>
        <w:rPr>
          <w:rFonts w:ascii="Times New Roman" w:hAnsi="Times New Roman"/>
          <w:b w:val="false"/>
          <w:i/>
          <w:color w:val="000000"/>
          <w:sz w:val="28"/>
        </w:rPr>
        <w:t>Грамматическая сторона речи</w:t>
      </w:r>
    </w:p>
    <w:p>
      <w:pPr>
        <w:spacing w:before="0" w:after="0" w:line="264"/>
        <w:ind w:firstLine="600"/>
        <w:jc w:val="both"/>
      </w:pPr>
      <w:r>
        <w:rPr>
          <w:rFonts w:ascii="Times New Roman" w:hAnsi="Times New Roman"/>
          <w:b w:val="false"/>
          <w:i w:val="false"/>
          <w:color w:val="000000"/>
          <w:sz w:val="28"/>
        </w:rPr>
        <w:t>Распознавание и употребление в устной и письменной речи изученных морфологических форм и синтаксических конструкций английского языка.</w:t>
      </w:r>
    </w:p>
    <w:p>
      <w:pPr>
        <w:spacing w:before="0" w:after="0" w:line="264"/>
        <w:ind w:firstLine="600"/>
        <w:jc w:val="both"/>
      </w:pPr>
      <w:r>
        <w:rPr>
          <w:rFonts w:ascii="Times New Roman" w:hAnsi="Times New Roman"/>
          <w:b w:val="false"/>
          <w:i w:val="false"/>
          <w:color w:val="000000"/>
          <w:sz w:val="28"/>
        </w:rPr>
        <w:t>Предложения</w:t>
      </w:r>
      <w:r>
        <w:rPr>
          <w:rFonts w:ascii="Times New Roman" w:hAnsi="Times New Roman"/>
          <w:b w:val="false"/>
          <w:i w:val="false"/>
          <w:color w:val="000000"/>
          <w:sz w:val="28"/>
        </w:rPr>
        <w:t xml:space="preserve"> </w:t>
      </w:r>
      <w:r>
        <w:rPr>
          <w:rFonts w:ascii="Times New Roman" w:hAnsi="Times New Roman"/>
          <w:b w:val="false"/>
          <w:i w:val="false"/>
          <w:color w:val="000000"/>
          <w:sz w:val="28"/>
        </w:rPr>
        <w:t>со</w:t>
      </w:r>
      <w:r>
        <w:rPr>
          <w:rFonts w:ascii="Times New Roman" w:hAnsi="Times New Roman"/>
          <w:b w:val="false"/>
          <w:i w:val="false"/>
          <w:color w:val="000000"/>
          <w:sz w:val="28"/>
        </w:rPr>
        <w:t xml:space="preserve"> </w:t>
      </w:r>
      <w:r>
        <w:rPr>
          <w:rFonts w:ascii="Times New Roman" w:hAnsi="Times New Roman"/>
          <w:b w:val="false"/>
          <w:i w:val="false"/>
          <w:color w:val="000000"/>
          <w:sz w:val="28"/>
        </w:rPr>
        <w:t>сложным дополнением (Complex Object) (I want to have my hair cut.).</w:t>
      </w:r>
    </w:p>
    <w:p>
      <w:pPr>
        <w:spacing w:before="0" w:after="0" w:line="264"/>
        <w:ind w:firstLine="600"/>
        <w:jc w:val="both"/>
      </w:pPr>
      <w:r>
        <w:rPr>
          <w:rFonts w:ascii="Times New Roman" w:hAnsi="Times New Roman"/>
          <w:b w:val="false"/>
          <w:i w:val="false"/>
          <w:color w:val="000000"/>
          <w:sz w:val="28"/>
        </w:rPr>
        <w:t>Условные предложения нереального характера (Conditional II).</w:t>
      </w:r>
    </w:p>
    <w:p>
      <w:pPr>
        <w:spacing w:before="0" w:after="0" w:line="264"/>
        <w:ind w:firstLine="600"/>
        <w:jc w:val="both"/>
      </w:pPr>
      <w:r>
        <w:rPr>
          <w:rFonts w:ascii="Times New Roman" w:hAnsi="Times New Roman"/>
          <w:b w:val="false"/>
          <w:i w:val="false"/>
          <w:color w:val="000000"/>
          <w:sz w:val="28"/>
        </w:rPr>
        <w:t>Конструкции для выражения предпочтения I prefer …/I’d prefer …/I’d rather ….</w:t>
      </w:r>
    </w:p>
    <w:p>
      <w:pPr>
        <w:spacing w:before="0" w:after="0" w:line="264"/>
        <w:ind w:firstLine="600"/>
        <w:jc w:val="both"/>
      </w:pPr>
      <w:r>
        <w:rPr>
          <w:rFonts w:ascii="Times New Roman" w:hAnsi="Times New Roman"/>
          <w:b w:val="false"/>
          <w:i w:val="false"/>
          <w:color w:val="000000"/>
          <w:sz w:val="28"/>
        </w:rPr>
        <w:t>Конструкция I wish ….</w:t>
      </w:r>
    </w:p>
    <w:p>
      <w:pPr>
        <w:spacing w:before="0" w:after="0" w:line="264"/>
        <w:ind w:firstLine="600"/>
        <w:jc w:val="both"/>
      </w:pPr>
      <w:r>
        <w:rPr>
          <w:rFonts w:ascii="Times New Roman" w:hAnsi="Times New Roman"/>
          <w:b w:val="false"/>
          <w:i w:val="false"/>
          <w:color w:val="000000"/>
          <w:sz w:val="28"/>
        </w:rPr>
        <w:t>Предложения с конструкцией either … or, neither … nor.</w:t>
      </w:r>
    </w:p>
    <w:p>
      <w:pPr>
        <w:spacing w:before="0" w:after="0" w:line="264"/>
        <w:ind w:firstLine="600"/>
        <w:jc w:val="both"/>
      </w:pPr>
      <w:r>
        <w:rPr>
          <w:rFonts w:ascii="Times New Roman" w:hAnsi="Times New Roman"/>
          <w:b w:val="false"/>
          <w:i w:val="false"/>
          <w:color w:val="000000"/>
          <w:sz w:val="28"/>
        </w:rPr>
        <w:t>Глаголы в видовременных формах действительного залога в изъявительном наклонении (Present/Past/Future Simple Tense, Present/Past Perfect Tense, Present/Past Continuous Tense, Future-in-the-Past) и наиболее употребительных формах страдательного залога (Present/Past Simple Passive, Present Perfect Passive).</w:t>
      </w:r>
    </w:p>
    <w:p>
      <w:pPr>
        <w:spacing w:before="0" w:after="0" w:line="264"/>
        <w:ind w:firstLine="600"/>
        <w:jc w:val="both"/>
      </w:pPr>
      <w:r>
        <w:rPr>
          <w:rFonts w:ascii="Times New Roman" w:hAnsi="Times New Roman"/>
          <w:b w:val="false"/>
          <w:i w:val="false"/>
          <w:color w:val="000000"/>
          <w:sz w:val="28"/>
        </w:rPr>
        <w:t>Порядок следования имён прилагательных (nice long blond hair).</w:t>
      </w:r>
    </w:p>
    <w:p>
      <w:pPr>
        <w:spacing w:before="0" w:after="0" w:line="264"/>
        <w:ind w:firstLine="600"/>
        <w:jc w:val="both"/>
      </w:pPr>
      <w:r>
        <w:rPr>
          <w:rFonts w:ascii="Times New Roman" w:hAnsi="Times New Roman"/>
          <w:b/>
          <w:i w:val="false"/>
          <w:color w:val="000000"/>
          <w:sz w:val="28"/>
        </w:rPr>
        <w:t>Социокультурные знания и умения</w:t>
      </w:r>
    </w:p>
    <w:p>
      <w:pPr>
        <w:spacing w:before="0" w:after="0" w:line="264"/>
        <w:ind w:firstLine="600"/>
        <w:jc w:val="both"/>
      </w:pPr>
      <w:r>
        <w:rPr>
          <w:rFonts w:ascii="Times New Roman" w:hAnsi="Times New Roman"/>
          <w:b w:val="false"/>
          <w:i w:val="false"/>
          <w:color w:val="000000"/>
          <w:sz w:val="28"/>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обычаи</w:t>
      </w:r>
      <w:r>
        <w:rPr>
          <w:rFonts w:ascii="Times New Roman" w:hAnsi="Times New Roman"/>
          <w:b w:val="false"/>
          <w:i w:val="false"/>
          <w:color w:val="000000"/>
          <w:sz w:val="28"/>
        </w:rPr>
        <w:t>,</w:t>
      </w:r>
      <w:r>
        <w:rPr>
          <w:rFonts w:ascii="Times New Roman" w:hAnsi="Times New Roman"/>
          <w:b w:val="false"/>
          <w:i w:val="false"/>
          <w:color w:val="000000"/>
          <w:sz w:val="28"/>
        </w:rPr>
        <w:t xml:space="preserve"> традиции в питании и проведении досуга, система образования).</w:t>
      </w:r>
    </w:p>
    <w:p>
      <w:pPr>
        <w:spacing w:before="0" w:after="0" w:line="264"/>
        <w:ind w:firstLine="600"/>
        <w:jc w:val="both"/>
      </w:pPr>
      <w:r>
        <w:rPr>
          <w:rFonts w:ascii="Times New Roman" w:hAnsi="Times New Roman"/>
          <w:b w:val="false"/>
          <w:i w:val="false"/>
          <w:color w:val="000000"/>
          <w:sz w:val="28"/>
        </w:rPr>
        <w:t xml:space="preserve">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w:t>
      </w:r>
      <w:r>
        <w:rPr>
          <w:rFonts w:ascii="Times New Roman" w:hAnsi="Times New Roman"/>
          <w:b w:val="false"/>
          <w:i w:val="false"/>
          <w:color w:val="000000"/>
          <w:sz w:val="28"/>
        </w:rPr>
        <w:t>и других праздников</w:t>
      </w:r>
      <w:r>
        <w:rPr>
          <w:rFonts w:ascii="Times New Roman" w:hAnsi="Times New Roman"/>
          <w:b w:val="false"/>
          <w:i w:val="false"/>
          <w:color w:val="000000"/>
          <w:sz w:val="28"/>
        </w:rPr>
        <w:t>),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pPr>
        <w:spacing w:before="0" w:after="0" w:line="264"/>
        <w:ind w:firstLine="600"/>
        <w:jc w:val="both"/>
      </w:pPr>
      <w:r>
        <w:rPr>
          <w:rFonts w:ascii="Times New Roman" w:hAnsi="Times New Roman"/>
          <w:b w:val="false"/>
          <w:i w:val="false"/>
          <w:color w:val="000000"/>
          <w:sz w:val="28"/>
        </w:rPr>
        <w:t>Формирование элементарного представление о различных вариантах английского языка.</w:t>
      </w:r>
    </w:p>
    <w:p>
      <w:pPr>
        <w:spacing w:before="0" w:after="0" w:line="264"/>
        <w:ind w:firstLine="600"/>
        <w:jc w:val="both"/>
      </w:pPr>
      <w:r>
        <w:rPr>
          <w:rFonts w:ascii="Times New Roman" w:hAnsi="Times New Roman"/>
          <w:b w:val="false"/>
          <w:i w:val="false"/>
          <w:color w:val="000000"/>
          <w:sz w:val="28"/>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pPr>
        <w:spacing w:before="0" w:after="0" w:line="264"/>
        <w:ind w:firstLine="600"/>
        <w:jc w:val="both"/>
      </w:pPr>
      <w:r>
        <w:rPr>
          <w:rFonts w:ascii="Times New Roman" w:hAnsi="Times New Roman"/>
          <w:b w:val="false"/>
          <w:i w:val="false"/>
          <w:color w:val="000000"/>
          <w:sz w:val="28"/>
        </w:rPr>
        <w:t xml:space="preserve">Соблюдение норм вежливости в межкультурном общении. </w:t>
      </w:r>
    </w:p>
    <w:p>
      <w:pPr>
        <w:spacing w:before="0" w:after="0" w:line="264"/>
        <w:ind w:firstLine="600"/>
        <w:jc w:val="both"/>
      </w:pPr>
      <w:r>
        <w:rPr>
          <w:rFonts w:ascii="Times New Roman" w:hAnsi="Times New Roman"/>
          <w:b w:val="false"/>
          <w:i w:val="false"/>
          <w:color w:val="000000"/>
          <w:sz w:val="28"/>
        </w:rPr>
        <w:t>Развитие умений:</w:t>
      </w:r>
    </w:p>
    <w:p>
      <w:pPr>
        <w:spacing w:before="0" w:after="0" w:line="264"/>
        <w:ind w:firstLine="600"/>
        <w:jc w:val="both"/>
      </w:pPr>
      <w:r>
        <w:rPr>
          <w:rFonts w:ascii="Times New Roman" w:hAnsi="Times New Roman"/>
          <w:b w:val="false"/>
          <w:i w:val="false"/>
          <w:color w:val="000000"/>
          <w:sz w:val="28"/>
        </w:rPr>
        <w:t>писать свои имя и фамилию, а также имена и фамилии своих родственников и друзей на английском языке;</w:t>
      </w:r>
    </w:p>
    <w:p>
      <w:pPr>
        <w:spacing w:before="0" w:after="0" w:line="264"/>
        <w:ind w:firstLine="600"/>
        <w:jc w:val="both"/>
      </w:pPr>
      <w:r>
        <w:rPr>
          <w:rFonts w:ascii="Times New Roman" w:hAnsi="Times New Roman"/>
          <w:b w:val="false"/>
          <w:i w:val="false"/>
          <w:color w:val="000000"/>
          <w:sz w:val="28"/>
        </w:rPr>
        <w:t>правильно оформлять свой адрес на английском языке (в анкете);</w:t>
      </w:r>
    </w:p>
    <w:p>
      <w:pPr>
        <w:spacing w:before="0" w:after="0" w:line="264"/>
        <w:ind w:firstLine="600"/>
        <w:jc w:val="both"/>
      </w:pPr>
      <w:r>
        <w:rPr>
          <w:rFonts w:ascii="Times New Roman" w:hAnsi="Times New Roman"/>
          <w:b w:val="false"/>
          <w:i w:val="false"/>
          <w:color w:val="000000"/>
          <w:sz w:val="28"/>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pPr>
        <w:spacing w:before="0" w:after="0" w:line="264"/>
        <w:ind w:firstLine="600"/>
        <w:jc w:val="both"/>
      </w:pPr>
      <w:r>
        <w:rPr>
          <w:rFonts w:ascii="Times New Roman" w:hAnsi="Times New Roman"/>
          <w:b w:val="false"/>
          <w:i w:val="false"/>
          <w:color w:val="000000"/>
          <w:sz w:val="28"/>
        </w:rPr>
        <w:t>кратко представлять Россию и страну (страны) изучаемого языка;</w:t>
      </w:r>
    </w:p>
    <w:p>
      <w:pPr>
        <w:spacing w:before="0" w:after="0" w:line="264"/>
        <w:ind w:firstLine="600"/>
        <w:jc w:val="both"/>
      </w:pPr>
      <w:r>
        <w:rPr>
          <w:rFonts w:ascii="Times New Roman" w:hAnsi="Times New Roman"/>
          <w:b w:val="false"/>
          <w:i w:val="false"/>
          <w:color w:val="000000"/>
          <w:sz w:val="28"/>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p>
      <w:pPr>
        <w:spacing w:before="0" w:after="0" w:line="264"/>
        <w:ind w:firstLine="600"/>
        <w:jc w:val="both"/>
      </w:pPr>
      <w:r>
        <w:rPr>
          <w:rFonts w:ascii="Times New Roman" w:hAnsi="Times New Roman"/>
          <w:b w:val="false"/>
          <w:i w:val="false"/>
          <w:color w:val="000000"/>
          <w:sz w:val="28"/>
        </w:rPr>
        <w:t xml:space="preserve">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w:t>
      </w:r>
      <w:r>
        <w:rPr>
          <w:rFonts w:ascii="Times New Roman" w:hAnsi="Times New Roman"/>
          <w:b w:val="false"/>
          <w:i w:val="false"/>
          <w:color w:val="000000"/>
          <w:sz w:val="28"/>
        </w:rPr>
        <w:t>и других людей</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 xml:space="preserve">оказывать помощь </w:t>
      </w:r>
      <w:r>
        <w:rPr>
          <w:rFonts w:ascii="Times New Roman" w:hAnsi="Times New Roman"/>
          <w:b w:val="false"/>
          <w:i w:val="false"/>
          <w:color w:val="000000"/>
          <w:sz w:val="28"/>
        </w:rPr>
        <w:t>иностранным</w:t>
      </w:r>
      <w:r>
        <w:rPr>
          <w:rFonts w:ascii="Times New Roman" w:hAnsi="Times New Roman"/>
          <w:b w:val="false"/>
          <w:i w:val="false"/>
          <w:color w:val="000000"/>
          <w:sz w:val="28"/>
        </w:rPr>
        <w:t xml:space="preserve"> гостям в ситуациях повседневного общения (объяснить местонахождение объекта, сообщить возможный маршрут, уточнить часы работы</w:t>
      </w:r>
      <w:r>
        <w:rPr>
          <w:rFonts w:ascii="Times New Roman" w:hAnsi="Times New Roman"/>
          <w:b w:val="false"/>
          <w:i w:val="false"/>
          <w:color w:val="000000"/>
          <w:sz w:val="28"/>
        </w:rPr>
        <w:t xml:space="preserve"> и другие ситуации).</w:t>
      </w:r>
    </w:p>
    <w:p>
      <w:pPr>
        <w:spacing w:before="0" w:after="0" w:line="264"/>
        <w:ind w:firstLine="600"/>
        <w:jc w:val="both"/>
      </w:pPr>
      <w:r>
        <w:rPr>
          <w:rFonts w:ascii="Times New Roman" w:hAnsi="Times New Roman"/>
          <w:b/>
          <w:i w:val="false"/>
          <w:color w:val="000000"/>
          <w:sz w:val="28"/>
        </w:rPr>
        <w:t>Компенсаторные умения</w:t>
      </w:r>
    </w:p>
    <w:p>
      <w:pPr>
        <w:spacing w:before="0" w:after="0" w:line="264"/>
        <w:ind w:firstLine="600"/>
        <w:jc w:val="both"/>
      </w:pPr>
      <w:r>
        <w:rPr>
          <w:rFonts w:ascii="Times New Roman" w:hAnsi="Times New Roman"/>
          <w:b w:val="false"/>
          <w:i w:val="false"/>
          <w:color w:val="000000"/>
          <w:sz w:val="28"/>
        </w:rPr>
        <w:t>Использование при чтении и аудировании языковой, в том числе контекстуальной, догадки; при говорении и письме – перифраза (толкования</w:t>
      </w:r>
      <w:r>
        <w:rPr>
          <w:rFonts w:ascii="Times New Roman" w:hAnsi="Times New Roman"/>
          <w:b w:val="false"/>
          <w:i w:val="false"/>
          <w:color w:val="000000"/>
          <w:sz w:val="28"/>
        </w:rPr>
        <w:t>)</w:t>
      </w:r>
      <w:r>
        <w:rPr>
          <w:rFonts w:ascii="Times New Roman" w:hAnsi="Times New Roman"/>
          <w:b w:val="false"/>
          <w:i w:val="false"/>
          <w:color w:val="000000"/>
          <w:sz w:val="28"/>
        </w:rPr>
        <w:t>, синонимических средств,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pPr>
        <w:spacing w:before="0" w:after="0" w:line="264"/>
        <w:ind w:firstLine="600"/>
        <w:jc w:val="both"/>
      </w:pPr>
      <w:r>
        <w:rPr>
          <w:rFonts w:ascii="Times New Roman" w:hAnsi="Times New Roman"/>
          <w:b w:val="false"/>
          <w:i w:val="false"/>
          <w:color w:val="000000"/>
          <w:sz w:val="28"/>
        </w:rPr>
        <w:t>Переспрашивать, просить повторить, уточняя значение незнакомых слов.</w:t>
      </w:r>
    </w:p>
    <w:p>
      <w:pPr>
        <w:spacing w:before="0" w:after="0" w:line="264"/>
        <w:ind w:firstLine="600"/>
        <w:jc w:val="both"/>
      </w:pPr>
      <w:r>
        <w:rPr>
          <w:rFonts w:ascii="Times New Roman" w:hAnsi="Times New Roman"/>
          <w:b w:val="false"/>
          <w:i w:val="false"/>
          <w:color w:val="000000"/>
          <w:sz w:val="28"/>
        </w:rPr>
        <w:t xml:space="preserve">Использование </w:t>
      </w:r>
      <w:r>
        <w:rPr>
          <w:rFonts w:ascii="Times New Roman" w:hAnsi="Times New Roman"/>
          <w:b w:val="false"/>
          <w:i w:val="false"/>
          <w:color w:val="000000"/>
          <w:sz w:val="28"/>
        </w:rPr>
        <w:t>при формулировании</w:t>
      </w:r>
      <w:r>
        <w:rPr>
          <w:rFonts w:ascii="Times New Roman" w:hAnsi="Times New Roman"/>
          <w:b w:val="false"/>
          <w:i w:val="false"/>
          <w:color w:val="000000"/>
          <w:sz w:val="28"/>
        </w:rPr>
        <w:t xml:space="preserve"> собственных высказываний</w:t>
      </w:r>
      <w:r>
        <w:rPr>
          <w:rFonts w:ascii="Times New Roman" w:hAnsi="Times New Roman"/>
          <w:b w:val="false"/>
          <w:i w:val="false"/>
          <w:color w:val="000000"/>
          <w:sz w:val="28"/>
        </w:rPr>
        <w:t>,</w:t>
      </w:r>
      <w:r>
        <w:rPr>
          <w:rFonts w:ascii="Times New Roman" w:hAnsi="Times New Roman"/>
          <w:b w:val="false"/>
          <w:i w:val="false"/>
          <w:color w:val="000000"/>
          <w:sz w:val="28"/>
        </w:rPr>
        <w:t xml:space="preserve"> ключевых слов, плана.</w:t>
      </w:r>
    </w:p>
    <w:p>
      <w:pPr>
        <w:spacing w:before="0" w:after="0" w:line="264"/>
        <w:ind w:firstLine="600"/>
        <w:jc w:val="both"/>
      </w:pPr>
      <w:r>
        <w:rPr>
          <w:rFonts w:ascii="Times New Roman" w:hAnsi="Times New Roman"/>
          <w:b w:val="false"/>
          <w:i w:val="false"/>
          <w:color w:val="000000"/>
          <w:sz w:val="28"/>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pPr>
        <w:spacing w:before="0" w:after="0" w:line="264"/>
        <w:ind w:firstLine="600"/>
        <w:jc w:val="both"/>
      </w:pPr>
      <w:r>
        <w:rPr>
          <w:rFonts w:ascii="Times New Roman" w:hAnsi="Times New Roman"/>
          <w:b w:val="false"/>
          <w:i w:val="false"/>
          <w:color w:val="000000"/>
          <w:sz w:val="28"/>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bookmarkStart w:name="block-62153290" w:id="10"/>
    <w:p>
      <w:pPr>
        <w:sectPr>
          <w:pgSz w:w="11906" w:h="16383" w:orient="portrait"/>
        </w:sectPr>
      </w:pPr>
    </w:p>
    <w:bookmarkEnd w:id="10"/>
    <w:bookmarkEnd w:id="9"/>
    <w:bookmarkStart w:name="block-62153291" w:id="11"/>
    <w:p>
      <w:pPr>
        <w:spacing w:before="0" w:after="0" w:line="264"/>
        <w:ind w:left="120"/>
        <w:jc w:val="both"/>
      </w:pPr>
      <w:r>
        <w:rPr>
          <w:rFonts w:ascii="Times New Roman" w:hAnsi="Times New Roman"/>
          <w:b/>
          <w:i w:val="false"/>
          <w:color w:val="000000"/>
          <w:sz w:val="28"/>
        </w:rPr>
        <w:t>ПЛАНИРУЕМЫЕ РЕЗУЛЬТАТЫ ОСВОЕНИЯ ПРОГРАММЫ ПО ИНОСТРАННОМУ (АНГЛИЙСКОМУ) ЯЗЫКУ НА УРОВНЕ ОСНОВНОГО ОБЩЕГО ОБРАЗОВАНИЯ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ЛИЧНОСТНЫЕ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 xml:space="preserve">Личностные результаты освоения программы основного общего образования достигаются в единстве учебной и воспитательной деятельности </w:t>
      </w:r>
      <w:r>
        <w:rPr>
          <w:rFonts w:ascii="Times New Roman" w:hAnsi="Times New Roman"/>
          <w:b w:val="false"/>
          <w:i w:val="false"/>
          <w:color w:val="000000"/>
          <w:sz w:val="28"/>
        </w:rPr>
        <w:t>о</w:t>
      </w:r>
      <w:r>
        <w:rPr>
          <w:rFonts w:ascii="Times New Roman" w:hAnsi="Times New Roman"/>
          <w:b w:val="false"/>
          <w:i w:val="false"/>
          <w:color w:val="000000"/>
          <w:sz w:val="28"/>
        </w:rPr>
        <w:t>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pPr>
        <w:spacing w:before="0" w:after="0" w:line="264"/>
        <w:ind w:firstLine="600"/>
        <w:jc w:val="both"/>
      </w:pPr>
      <w:r>
        <w:rPr>
          <w:rFonts w:ascii="Times New Roman" w:hAnsi="Times New Roman"/>
          <w:b w:val="false"/>
          <w:i w:val="false"/>
          <w:color w:val="000000"/>
          <w:sz w:val="28"/>
        </w:rPr>
        <w:t>Личностные результаты освоения программы основного общего образования отража</w:t>
      </w:r>
      <w:r>
        <w:rPr>
          <w:rFonts w:ascii="Times New Roman" w:hAnsi="Times New Roman"/>
          <w:b w:val="false"/>
          <w:i w:val="false"/>
          <w:color w:val="000000"/>
          <w:sz w:val="28"/>
        </w:rPr>
        <w:t>ю</w:t>
      </w:r>
      <w:r>
        <w:rPr>
          <w:rFonts w:ascii="Times New Roman" w:hAnsi="Times New Roman"/>
          <w:b w:val="false"/>
          <w:i w:val="false"/>
          <w:color w:val="000000"/>
          <w:sz w:val="28"/>
        </w:rPr>
        <w:t>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w:t>
      </w:r>
      <w:r>
        <w:rPr>
          <w:rFonts w:ascii="Times New Roman" w:hAnsi="Times New Roman"/>
          <w:b w:val="false"/>
          <w:i w:val="false"/>
          <w:color w:val="000000"/>
          <w:sz w:val="28"/>
        </w:rPr>
        <w:t xml:space="preserve"> в части</w:t>
      </w:r>
      <w:r>
        <w:rPr>
          <w:rFonts w:ascii="Times New Roman" w:hAnsi="Times New Roman"/>
          <w:b w:val="false"/>
          <w:i w:val="false"/>
          <w:color w:val="000000"/>
          <w:sz w:val="28"/>
        </w:rPr>
        <w:t>:</w:t>
      </w:r>
    </w:p>
    <w:p>
      <w:pPr>
        <w:spacing w:before="0" w:after="0" w:line="264"/>
        <w:ind w:left="120"/>
        <w:jc w:val="both"/>
      </w:pPr>
      <w:r>
        <w:rPr>
          <w:rFonts w:ascii="Times New Roman" w:hAnsi="Times New Roman"/>
          <w:b/>
          <w:i w:val="false"/>
          <w:color w:val="000000"/>
          <w:sz w:val="28"/>
        </w:rPr>
        <w:t>1)</w:t>
      </w:r>
      <w:r>
        <w:rPr>
          <w:rFonts w:ascii="Times New Roman" w:hAnsi="Times New Roman"/>
          <w:b w:val="false"/>
          <w:i w:val="false"/>
          <w:color w:val="000000"/>
          <w:sz w:val="28"/>
        </w:rPr>
        <w:t xml:space="preserve"> </w:t>
      </w:r>
      <w:r>
        <w:rPr>
          <w:rFonts w:ascii="Times New Roman" w:hAnsi="Times New Roman"/>
          <w:b/>
          <w:i w:val="false"/>
          <w:color w:val="000000"/>
          <w:sz w:val="28"/>
        </w:rPr>
        <w:t>гражданского воспитания:</w:t>
      </w:r>
    </w:p>
    <w:p>
      <w:pPr>
        <w:numPr>
          <w:ilvl w:val="0"/>
          <w:numId w:val="1"/>
        </w:numPr>
        <w:spacing w:before="0" w:after="0" w:line="264"/>
        <w:jc w:val="both"/>
      </w:pPr>
      <w:r>
        <w:rPr>
          <w:rFonts w:ascii="Times New Roman" w:hAnsi="Times New Roman"/>
          <w:b w:val="false"/>
          <w:i w:val="false"/>
          <w:color w:val="000000"/>
          <w:sz w:val="28"/>
        </w:rPr>
        <w:t>готовность к выполнению обязанностей гражданина и реализации его прав, уважение прав, свобод и законных интересов других людей;</w:t>
      </w:r>
    </w:p>
    <w:p>
      <w:pPr>
        <w:numPr>
          <w:ilvl w:val="0"/>
          <w:numId w:val="1"/>
        </w:numPr>
        <w:spacing w:before="0" w:after="0" w:line="264"/>
        <w:jc w:val="both"/>
      </w:pPr>
      <w:r>
        <w:rPr>
          <w:rFonts w:ascii="Times New Roman" w:hAnsi="Times New Roman"/>
          <w:b w:val="false"/>
          <w:i w:val="false"/>
          <w:color w:val="000000"/>
          <w:sz w:val="28"/>
        </w:rPr>
        <w:t>активное участие в жизни семьи, организации, местного сообщества, родного края, страны;</w:t>
      </w:r>
    </w:p>
    <w:p>
      <w:pPr>
        <w:numPr>
          <w:ilvl w:val="0"/>
          <w:numId w:val="1"/>
        </w:numPr>
        <w:spacing w:before="0" w:after="0" w:line="264"/>
        <w:jc w:val="both"/>
      </w:pPr>
      <w:r>
        <w:rPr>
          <w:rFonts w:ascii="Times New Roman" w:hAnsi="Times New Roman"/>
          <w:b w:val="false"/>
          <w:i w:val="false"/>
          <w:color w:val="000000"/>
          <w:sz w:val="28"/>
        </w:rPr>
        <w:t>неприятие любых форм экстремизма, дискриминации;</w:t>
      </w:r>
    </w:p>
    <w:p>
      <w:pPr>
        <w:numPr>
          <w:ilvl w:val="0"/>
          <w:numId w:val="1"/>
        </w:numPr>
        <w:spacing w:before="0" w:after="0" w:line="264"/>
        <w:jc w:val="both"/>
      </w:pPr>
      <w:r>
        <w:rPr>
          <w:rFonts w:ascii="Times New Roman" w:hAnsi="Times New Roman"/>
          <w:b w:val="false"/>
          <w:i w:val="false"/>
          <w:color w:val="000000"/>
          <w:sz w:val="28"/>
        </w:rPr>
        <w:t>понимание роли различных социальных институтов в жизни человека;</w:t>
      </w:r>
    </w:p>
    <w:p>
      <w:pPr>
        <w:numPr>
          <w:ilvl w:val="0"/>
          <w:numId w:val="1"/>
        </w:numPr>
        <w:spacing w:before="0" w:after="0" w:line="264"/>
        <w:jc w:val="both"/>
      </w:pPr>
      <w:r>
        <w:rPr>
          <w:rFonts w:ascii="Times New Roman" w:hAnsi="Times New Roman"/>
          <w:b w:val="false"/>
          <w:i w:val="false"/>
          <w:color w:val="000000"/>
          <w:sz w:val="28"/>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pPr>
        <w:numPr>
          <w:ilvl w:val="0"/>
          <w:numId w:val="1"/>
        </w:numPr>
        <w:spacing w:before="0" w:after="0" w:line="264"/>
        <w:jc w:val="both"/>
      </w:pPr>
      <w:r>
        <w:rPr>
          <w:rFonts w:ascii="Times New Roman" w:hAnsi="Times New Roman"/>
          <w:b w:val="false"/>
          <w:i w:val="false"/>
          <w:color w:val="000000"/>
          <w:sz w:val="28"/>
        </w:rPr>
        <w:t>представление о способах противодействия коррупции;</w:t>
      </w:r>
    </w:p>
    <w:p>
      <w:pPr>
        <w:numPr>
          <w:ilvl w:val="0"/>
          <w:numId w:val="1"/>
        </w:numPr>
        <w:spacing w:before="0" w:after="0" w:line="264"/>
        <w:jc w:val="both"/>
      </w:pPr>
      <w:r>
        <w:rPr>
          <w:rFonts w:ascii="Times New Roman" w:hAnsi="Times New Roman"/>
          <w:b w:val="false"/>
          <w:i w:val="false"/>
          <w:color w:val="000000"/>
          <w:sz w:val="28"/>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pPr>
        <w:numPr>
          <w:ilvl w:val="0"/>
          <w:numId w:val="1"/>
        </w:numPr>
        <w:spacing w:before="0" w:after="0" w:line="264"/>
        <w:jc w:val="both"/>
      </w:pPr>
      <w:r>
        <w:rPr>
          <w:rFonts w:ascii="Times New Roman" w:hAnsi="Times New Roman"/>
          <w:b w:val="false"/>
          <w:i w:val="false"/>
          <w:color w:val="000000"/>
          <w:sz w:val="28"/>
        </w:rPr>
        <w:t>готовность к участию в гуманитарной деятельности (волонтёрство, помощь людям, нуждающимся в ней).</w:t>
      </w:r>
    </w:p>
    <w:p>
      <w:pPr>
        <w:spacing w:before="0" w:after="0" w:line="264"/>
        <w:ind w:left="120"/>
        <w:jc w:val="both"/>
      </w:pPr>
      <w:r>
        <w:rPr>
          <w:rFonts w:ascii="Times New Roman" w:hAnsi="Times New Roman"/>
          <w:b/>
          <w:i w:val="false"/>
          <w:color w:val="000000"/>
          <w:sz w:val="28"/>
        </w:rPr>
        <w:t>2)</w:t>
      </w:r>
      <w:r>
        <w:rPr>
          <w:rFonts w:ascii="Times New Roman" w:hAnsi="Times New Roman"/>
          <w:b w:val="false"/>
          <w:i w:val="false"/>
          <w:color w:val="000000"/>
          <w:sz w:val="28"/>
        </w:rPr>
        <w:t xml:space="preserve"> </w:t>
      </w:r>
      <w:r>
        <w:rPr>
          <w:rFonts w:ascii="Times New Roman" w:hAnsi="Times New Roman"/>
          <w:b/>
          <w:i w:val="false"/>
          <w:color w:val="000000"/>
          <w:sz w:val="28"/>
        </w:rPr>
        <w:t>патриотического воспитания:</w:t>
      </w:r>
    </w:p>
    <w:p>
      <w:pPr>
        <w:numPr>
          <w:ilvl w:val="0"/>
          <w:numId w:val="2"/>
        </w:numPr>
        <w:spacing w:before="0" w:after="0" w:line="264"/>
        <w:jc w:val="both"/>
      </w:pPr>
      <w:r>
        <w:rPr>
          <w:rFonts w:ascii="Times New Roman" w:hAnsi="Times New Roman"/>
          <w:b w:val="false"/>
          <w:i w:val="false"/>
          <w:color w:val="000000"/>
          <w:sz w:val="28"/>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w:t>
      </w:r>
    </w:p>
    <w:p>
      <w:pPr>
        <w:numPr>
          <w:ilvl w:val="0"/>
          <w:numId w:val="2"/>
        </w:numPr>
        <w:spacing w:before="0" w:after="0" w:line="264"/>
        <w:jc w:val="both"/>
      </w:pPr>
      <w:r>
        <w:rPr>
          <w:rFonts w:ascii="Times New Roman" w:hAnsi="Times New Roman"/>
          <w:b w:val="false"/>
          <w:i w:val="false"/>
          <w:color w:val="000000"/>
          <w:sz w:val="28"/>
        </w:rPr>
        <w:t>ценностное отношение к достижениям своей Родины – России, к науке, искусству, спорту, технологиям, боевым подвигам и трудовым достижениям народа;</w:t>
      </w:r>
    </w:p>
    <w:p>
      <w:pPr>
        <w:numPr>
          <w:ilvl w:val="0"/>
          <w:numId w:val="2"/>
        </w:numPr>
        <w:spacing w:before="0" w:after="0" w:line="264"/>
        <w:jc w:val="both"/>
      </w:pPr>
      <w:r>
        <w:rPr>
          <w:rFonts w:ascii="Times New Roman" w:hAnsi="Times New Roman"/>
          <w:b w:val="false"/>
          <w:i w:val="false"/>
          <w:color w:val="000000"/>
          <w:sz w:val="28"/>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pPr>
        <w:spacing w:before="0" w:after="0" w:line="264"/>
        <w:ind w:left="120"/>
        <w:jc w:val="both"/>
      </w:pPr>
      <w:r>
        <w:rPr>
          <w:rFonts w:ascii="Times New Roman" w:hAnsi="Times New Roman"/>
          <w:b/>
          <w:i w:val="false"/>
          <w:color w:val="000000"/>
          <w:sz w:val="28"/>
        </w:rPr>
        <w:t>3)</w:t>
      </w:r>
      <w:r>
        <w:rPr>
          <w:rFonts w:ascii="Times New Roman" w:hAnsi="Times New Roman"/>
          <w:b w:val="false"/>
          <w:i w:val="false"/>
          <w:color w:val="000000"/>
          <w:sz w:val="28"/>
        </w:rPr>
        <w:t xml:space="preserve"> </w:t>
      </w:r>
      <w:r>
        <w:rPr>
          <w:rFonts w:ascii="Times New Roman" w:hAnsi="Times New Roman"/>
          <w:b/>
          <w:i w:val="false"/>
          <w:color w:val="000000"/>
          <w:sz w:val="28"/>
        </w:rPr>
        <w:t>духовно-нравственного воспитания:</w:t>
      </w:r>
    </w:p>
    <w:p>
      <w:pPr>
        <w:numPr>
          <w:ilvl w:val="0"/>
          <w:numId w:val="3"/>
        </w:numPr>
        <w:spacing w:before="0" w:after="0" w:line="264"/>
        <w:jc w:val="both"/>
      </w:pPr>
      <w:r>
        <w:rPr>
          <w:rFonts w:ascii="Times New Roman" w:hAnsi="Times New Roman"/>
          <w:b w:val="false"/>
          <w:i w:val="false"/>
          <w:color w:val="000000"/>
          <w:sz w:val="28"/>
        </w:rPr>
        <w:t>ориентация на моральные ценности и нормы в ситуациях нравственного выбора;</w:t>
      </w:r>
    </w:p>
    <w:p>
      <w:pPr>
        <w:numPr>
          <w:ilvl w:val="0"/>
          <w:numId w:val="3"/>
        </w:numPr>
        <w:spacing w:before="0" w:after="0" w:line="264"/>
        <w:jc w:val="both"/>
      </w:pPr>
      <w:r>
        <w:rPr>
          <w:rFonts w:ascii="Times New Roman" w:hAnsi="Times New Roman"/>
          <w:b w:val="false"/>
          <w:i w:val="false"/>
          <w:color w:val="000000"/>
          <w:sz w:val="28"/>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pPr>
        <w:numPr>
          <w:ilvl w:val="0"/>
          <w:numId w:val="3"/>
        </w:numPr>
        <w:spacing w:before="0" w:after="0" w:line="264"/>
        <w:jc w:val="both"/>
      </w:pPr>
      <w:r>
        <w:rPr>
          <w:rFonts w:ascii="Times New Roman" w:hAnsi="Times New Roman"/>
          <w:b w:val="false"/>
          <w:i w:val="false"/>
          <w:color w:val="000000"/>
          <w:sz w:val="28"/>
        </w:rPr>
        <w:t>активное неприятие асоциальных поступков, свобода и ответственность личности в условиях индивидуального и общественного пространства.</w:t>
      </w:r>
    </w:p>
    <w:p>
      <w:pPr>
        <w:spacing w:before="0" w:after="0" w:line="264"/>
        <w:ind w:left="120"/>
        <w:jc w:val="both"/>
      </w:pPr>
      <w:r>
        <w:rPr>
          <w:rFonts w:ascii="Times New Roman" w:hAnsi="Times New Roman"/>
          <w:b/>
          <w:i w:val="false"/>
          <w:color w:val="000000"/>
          <w:sz w:val="28"/>
        </w:rPr>
        <w:t>4)</w:t>
      </w:r>
      <w:r>
        <w:rPr>
          <w:rFonts w:ascii="Times New Roman" w:hAnsi="Times New Roman"/>
          <w:b w:val="false"/>
          <w:i w:val="false"/>
          <w:color w:val="000000"/>
          <w:sz w:val="28"/>
        </w:rPr>
        <w:t xml:space="preserve"> </w:t>
      </w:r>
      <w:r>
        <w:rPr>
          <w:rFonts w:ascii="Times New Roman" w:hAnsi="Times New Roman"/>
          <w:b/>
          <w:i w:val="false"/>
          <w:color w:val="000000"/>
          <w:sz w:val="28"/>
        </w:rPr>
        <w:t>эстетического воспитания:</w:t>
      </w:r>
    </w:p>
    <w:p>
      <w:pPr>
        <w:numPr>
          <w:ilvl w:val="0"/>
          <w:numId w:val="4"/>
        </w:numPr>
        <w:spacing w:before="0" w:after="0" w:line="264"/>
        <w:jc w:val="both"/>
      </w:pPr>
      <w:r>
        <w:rPr>
          <w:rFonts w:ascii="Times New Roman" w:hAnsi="Times New Roman"/>
          <w:b w:val="false"/>
          <w:i w:val="false"/>
          <w:color w:val="000000"/>
          <w:sz w:val="28"/>
        </w:rPr>
        <w:t>восприимчивость к разным видам искусства, традициям и творчеству своего и других народов, понимание эмоционального воздействия искусства;</w:t>
      </w:r>
    </w:p>
    <w:p>
      <w:pPr>
        <w:numPr>
          <w:ilvl w:val="0"/>
          <w:numId w:val="4"/>
        </w:numPr>
        <w:spacing w:before="0" w:after="0" w:line="264"/>
        <w:jc w:val="both"/>
      </w:pPr>
      <w:r>
        <w:rPr>
          <w:rFonts w:ascii="Times New Roman" w:hAnsi="Times New Roman"/>
          <w:b w:val="false"/>
          <w:i w:val="false"/>
          <w:color w:val="000000"/>
          <w:sz w:val="28"/>
        </w:rPr>
        <w:t>осознание важности художественной культуры как средства коммуникации и самовыражения;</w:t>
      </w:r>
    </w:p>
    <w:p>
      <w:pPr>
        <w:numPr>
          <w:ilvl w:val="0"/>
          <w:numId w:val="4"/>
        </w:numPr>
        <w:spacing w:before="0" w:after="0" w:line="264"/>
        <w:jc w:val="both"/>
      </w:pPr>
      <w:r>
        <w:rPr>
          <w:rFonts w:ascii="Times New Roman" w:hAnsi="Times New Roman"/>
          <w:b w:val="false"/>
          <w:i w:val="false"/>
          <w:color w:val="000000"/>
          <w:sz w:val="28"/>
        </w:rPr>
        <w:t>понимание ценности отечественного и мирового искусства, роли этнических культурных традиций и народного творчества;</w:t>
      </w:r>
    </w:p>
    <w:p>
      <w:pPr>
        <w:numPr>
          <w:ilvl w:val="0"/>
          <w:numId w:val="4"/>
        </w:numPr>
        <w:spacing w:before="0" w:after="0" w:line="264"/>
        <w:jc w:val="both"/>
      </w:pPr>
      <w:r>
        <w:rPr>
          <w:rFonts w:ascii="Times New Roman" w:hAnsi="Times New Roman"/>
          <w:b w:val="false"/>
          <w:i w:val="false"/>
          <w:color w:val="000000"/>
          <w:sz w:val="28"/>
        </w:rPr>
        <w:t>стремление к самовыражению в разных видах искусства.</w:t>
      </w:r>
    </w:p>
    <w:p>
      <w:pPr>
        <w:spacing w:before="0" w:after="0" w:line="264"/>
        <w:ind w:left="120"/>
        <w:jc w:val="both"/>
      </w:pPr>
      <w:r>
        <w:rPr>
          <w:rFonts w:ascii="Times New Roman" w:hAnsi="Times New Roman"/>
          <w:b/>
          <w:i w:val="false"/>
          <w:color w:val="000000"/>
          <w:sz w:val="28"/>
        </w:rPr>
        <w:t>5)</w:t>
      </w:r>
      <w:r>
        <w:rPr>
          <w:rFonts w:ascii="Times New Roman" w:hAnsi="Times New Roman"/>
          <w:b w:val="false"/>
          <w:i w:val="false"/>
          <w:color w:val="000000"/>
          <w:sz w:val="28"/>
        </w:rPr>
        <w:t xml:space="preserve"> </w:t>
      </w:r>
      <w:r>
        <w:rPr>
          <w:rFonts w:ascii="Times New Roman" w:hAnsi="Times New Roman"/>
          <w:b/>
          <w:i w:val="false"/>
          <w:color w:val="000000"/>
          <w:sz w:val="28"/>
        </w:rPr>
        <w:t>физического воспитания, формирования культуры здоровья и эмоционального благополучия:</w:t>
      </w:r>
    </w:p>
    <w:p>
      <w:pPr>
        <w:numPr>
          <w:ilvl w:val="0"/>
          <w:numId w:val="5"/>
        </w:numPr>
        <w:spacing w:before="0" w:after="0" w:line="264"/>
        <w:jc w:val="both"/>
      </w:pPr>
      <w:r>
        <w:rPr>
          <w:rFonts w:ascii="Times New Roman" w:hAnsi="Times New Roman"/>
          <w:b w:val="false"/>
          <w:i w:val="false"/>
          <w:color w:val="000000"/>
          <w:sz w:val="28"/>
        </w:rPr>
        <w:t>осознание ценности жизни;</w:t>
      </w:r>
    </w:p>
    <w:p>
      <w:pPr>
        <w:numPr>
          <w:ilvl w:val="0"/>
          <w:numId w:val="5"/>
        </w:numPr>
        <w:spacing w:before="0" w:after="0" w:line="264"/>
        <w:jc w:val="both"/>
      </w:pPr>
      <w:r>
        <w:rPr>
          <w:rFonts w:ascii="Times New Roman" w:hAnsi="Times New Roman"/>
          <w:b w:val="false"/>
          <w:i w:val="false"/>
          <w:color w:val="000000"/>
          <w:sz w:val="28"/>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pPr>
        <w:numPr>
          <w:ilvl w:val="0"/>
          <w:numId w:val="5"/>
        </w:numPr>
        <w:spacing w:before="0" w:after="0" w:line="264"/>
        <w:jc w:val="both"/>
      </w:pPr>
      <w:r>
        <w:rPr>
          <w:rFonts w:ascii="Times New Roman" w:hAnsi="Times New Roman"/>
          <w:b w:val="false"/>
          <w:i w:val="false"/>
          <w:color w:val="000000"/>
          <w:sz w:val="28"/>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pPr>
        <w:numPr>
          <w:ilvl w:val="0"/>
          <w:numId w:val="5"/>
        </w:numPr>
        <w:spacing w:before="0" w:after="0" w:line="264"/>
        <w:jc w:val="both"/>
      </w:pPr>
      <w:r>
        <w:rPr>
          <w:rFonts w:ascii="Times New Roman" w:hAnsi="Times New Roman"/>
          <w:b w:val="false"/>
          <w:i w:val="false"/>
          <w:color w:val="000000"/>
          <w:sz w:val="28"/>
        </w:rPr>
        <w:t xml:space="preserve">соблюдение правил безопасности, в том числе навыков безопасного поведения в </w:t>
      </w:r>
      <w:r>
        <w:rPr>
          <w:rFonts w:ascii="Times New Roman" w:hAnsi="Times New Roman"/>
          <w:b w:val="false"/>
          <w:i w:val="false"/>
          <w:color w:val="000000"/>
          <w:sz w:val="28"/>
        </w:rPr>
        <w:t>Интернет-среде</w:t>
      </w:r>
      <w:r>
        <w:rPr>
          <w:rFonts w:ascii="Times New Roman" w:hAnsi="Times New Roman"/>
          <w:b w:val="false"/>
          <w:i w:val="false"/>
          <w:color w:val="000000"/>
          <w:sz w:val="28"/>
        </w:rPr>
        <w:t>;</w:t>
      </w:r>
    </w:p>
    <w:p>
      <w:pPr>
        <w:numPr>
          <w:ilvl w:val="0"/>
          <w:numId w:val="5"/>
        </w:numPr>
        <w:spacing w:before="0" w:after="0" w:line="264"/>
        <w:jc w:val="both"/>
      </w:pPr>
      <w:r>
        <w:rPr>
          <w:rFonts w:ascii="Times New Roman" w:hAnsi="Times New Roman"/>
          <w:b w:val="false"/>
          <w:i w:val="false"/>
          <w:color w:val="000000"/>
          <w:sz w:val="28"/>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pPr>
        <w:numPr>
          <w:ilvl w:val="0"/>
          <w:numId w:val="5"/>
        </w:numPr>
        <w:spacing w:before="0" w:after="0" w:line="264"/>
        <w:jc w:val="both"/>
      </w:pPr>
      <w:r>
        <w:rPr>
          <w:rFonts w:ascii="Times New Roman" w:hAnsi="Times New Roman"/>
          <w:b w:val="false"/>
          <w:i w:val="false"/>
          <w:color w:val="000000"/>
          <w:sz w:val="28"/>
        </w:rPr>
        <w:t>умение принимать себя и других, не осуждая;</w:t>
      </w:r>
    </w:p>
    <w:p>
      <w:pPr>
        <w:numPr>
          <w:ilvl w:val="0"/>
          <w:numId w:val="5"/>
        </w:numPr>
        <w:spacing w:before="0" w:after="0" w:line="264"/>
        <w:jc w:val="both"/>
      </w:pPr>
      <w:r>
        <w:rPr>
          <w:rFonts w:ascii="Times New Roman" w:hAnsi="Times New Roman"/>
          <w:b w:val="false"/>
          <w:i w:val="false"/>
          <w:color w:val="000000"/>
          <w:sz w:val="28"/>
        </w:rPr>
        <w:t>умение осознавать эмоциональное состояние себя и других, умение управлять собственным эмоциональным состоянием;</w:t>
      </w:r>
    </w:p>
    <w:p>
      <w:pPr>
        <w:numPr>
          <w:ilvl w:val="0"/>
          <w:numId w:val="5"/>
        </w:numPr>
        <w:spacing w:before="0" w:after="0" w:line="264"/>
        <w:jc w:val="both"/>
      </w:pPr>
      <w:r>
        <w:rPr>
          <w:rFonts w:ascii="Times New Roman" w:hAnsi="Times New Roman"/>
          <w:b w:val="false"/>
          <w:i w:val="false"/>
          <w:color w:val="000000"/>
          <w:sz w:val="28"/>
        </w:rPr>
        <w:t>сформированность навыка рефлексии, признание своего права на ошибку и такого же права другого человека.</w:t>
      </w:r>
    </w:p>
    <w:p>
      <w:pPr>
        <w:spacing w:before="0" w:after="0" w:line="264"/>
        <w:ind w:left="120"/>
        <w:jc w:val="both"/>
      </w:pPr>
      <w:r>
        <w:rPr>
          <w:rFonts w:ascii="Times New Roman" w:hAnsi="Times New Roman"/>
          <w:b/>
          <w:i w:val="false"/>
          <w:color w:val="000000"/>
          <w:sz w:val="28"/>
        </w:rPr>
        <w:t>6)</w:t>
      </w:r>
      <w:r>
        <w:rPr>
          <w:rFonts w:ascii="Times New Roman" w:hAnsi="Times New Roman"/>
          <w:b w:val="false"/>
          <w:i w:val="false"/>
          <w:color w:val="000000"/>
          <w:sz w:val="28"/>
        </w:rPr>
        <w:t xml:space="preserve"> </w:t>
      </w:r>
      <w:r>
        <w:rPr>
          <w:rFonts w:ascii="Times New Roman" w:hAnsi="Times New Roman"/>
          <w:b/>
          <w:i w:val="false"/>
          <w:color w:val="000000"/>
          <w:sz w:val="28"/>
        </w:rPr>
        <w:t>трудового воспитания:</w:t>
      </w:r>
    </w:p>
    <w:p>
      <w:pPr>
        <w:numPr>
          <w:ilvl w:val="0"/>
          <w:numId w:val="6"/>
        </w:numPr>
        <w:spacing w:before="0" w:after="0" w:line="264"/>
        <w:jc w:val="both"/>
      </w:pPr>
      <w:r>
        <w:rPr>
          <w:rFonts w:ascii="Times New Roman" w:hAnsi="Times New Roman"/>
          <w:b w:val="false"/>
          <w:i w:val="false"/>
          <w:color w:val="000000"/>
          <w:sz w:val="28"/>
        </w:rPr>
        <w:t xml:space="preserve">установка на активное участие в решении практических задач (в рамках семьи, организации, </w:t>
      </w:r>
      <w:r>
        <w:rPr>
          <w:rFonts w:ascii="Times New Roman" w:hAnsi="Times New Roman"/>
          <w:b w:val="false"/>
          <w:i w:val="false"/>
          <w:color w:val="000000"/>
          <w:sz w:val="28"/>
        </w:rPr>
        <w:t>населенного пункта, родного края)</w:t>
      </w:r>
      <w:r>
        <w:rPr>
          <w:rFonts w:ascii="Times New Roman" w:hAnsi="Times New Roman"/>
          <w:b w:val="false"/>
          <w:i w:val="false"/>
          <w:color w:val="000000"/>
          <w:sz w:val="28"/>
        </w:rPr>
        <w:t xml:space="preserve"> технологической и социальной направленности, способность инициировать, планировать и самостоятельно выполнять такого рода деятельность;</w:t>
      </w:r>
    </w:p>
    <w:p>
      <w:pPr>
        <w:numPr>
          <w:ilvl w:val="0"/>
          <w:numId w:val="6"/>
        </w:numPr>
        <w:spacing w:before="0" w:after="0" w:line="264"/>
        <w:jc w:val="both"/>
      </w:pPr>
      <w:r>
        <w:rPr>
          <w:rFonts w:ascii="Times New Roman" w:hAnsi="Times New Roman"/>
          <w:b w:val="false"/>
          <w:i w:val="false"/>
          <w:color w:val="000000"/>
          <w:sz w:val="28"/>
        </w:rPr>
        <w:t>интерес к практическому изучению профессий и труда различного рода, в том числе на основе применения изучаемого предметного знания;</w:t>
      </w:r>
    </w:p>
    <w:p>
      <w:pPr>
        <w:numPr>
          <w:ilvl w:val="0"/>
          <w:numId w:val="6"/>
        </w:numPr>
        <w:spacing w:before="0" w:after="0" w:line="264"/>
        <w:jc w:val="both"/>
      </w:pPr>
      <w:r>
        <w:rPr>
          <w:rFonts w:ascii="Times New Roman" w:hAnsi="Times New Roman"/>
          <w:b w:val="false"/>
          <w:i w:val="false"/>
          <w:color w:val="000000"/>
          <w:sz w:val="28"/>
        </w:rPr>
        <w:t>осознание важности обучения на протяжении всей жизни для успешной профессиональной деятельности и развитие необходимых умений для этого;</w:t>
      </w:r>
    </w:p>
    <w:p>
      <w:pPr>
        <w:numPr>
          <w:ilvl w:val="0"/>
          <w:numId w:val="6"/>
        </w:numPr>
        <w:spacing w:before="0" w:after="0" w:line="264"/>
        <w:jc w:val="both"/>
      </w:pPr>
      <w:r>
        <w:rPr>
          <w:rFonts w:ascii="Times New Roman" w:hAnsi="Times New Roman"/>
          <w:b w:val="false"/>
          <w:i w:val="false"/>
          <w:color w:val="000000"/>
          <w:sz w:val="28"/>
        </w:rPr>
        <w:t>готовность адаптироваться в профессиональной среде;</w:t>
      </w:r>
    </w:p>
    <w:p>
      <w:pPr>
        <w:numPr>
          <w:ilvl w:val="0"/>
          <w:numId w:val="6"/>
        </w:numPr>
        <w:spacing w:before="0" w:after="0" w:line="264"/>
        <w:jc w:val="both"/>
      </w:pPr>
      <w:r>
        <w:rPr>
          <w:rFonts w:ascii="Times New Roman" w:hAnsi="Times New Roman"/>
          <w:b w:val="false"/>
          <w:i w:val="false"/>
          <w:color w:val="000000"/>
          <w:sz w:val="28"/>
        </w:rPr>
        <w:t>уважение к труду и результатам трудовой деятельности;</w:t>
      </w:r>
    </w:p>
    <w:p>
      <w:pPr>
        <w:numPr>
          <w:ilvl w:val="0"/>
          <w:numId w:val="6"/>
        </w:numPr>
        <w:spacing w:before="0" w:after="0" w:line="264"/>
        <w:jc w:val="both"/>
      </w:pPr>
      <w:r>
        <w:rPr>
          <w:rFonts w:ascii="Times New Roman" w:hAnsi="Times New Roman"/>
          <w:b w:val="false"/>
          <w:i w:val="false"/>
          <w:color w:val="000000"/>
          <w:sz w:val="28"/>
        </w:rPr>
        <w:t>осознанный выбор и построение индивидуальной траектории</w:t>
      </w:r>
      <w:r>
        <w:rPr>
          <w:rFonts w:ascii="Times New Roman" w:hAnsi="Times New Roman"/>
          <w:b w:val="false"/>
          <w:i w:val="false"/>
          <w:color w:val="000000"/>
          <w:sz w:val="28"/>
        </w:rPr>
        <w:t xml:space="preserve"> </w:t>
      </w:r>
      <w:r>
        <w:rPr>
          <w:rFonts w:ascii="Times New Roman" w:hAnsi="Times New Roman"/>
          <w:b w:val="false"/>
          <w:i w:val="false"/>
          <w:color w:val="000000"/>
          <w:sz w:val="28"/>
        </w:rPr>
        <w:t>образования и жизненных планов с учётом личных и общественных интересов, и потребностей.</w:t>
      </w:r>
    </w:p>
    <w:p>
      <w:pPr>
        <w:spacing w:before="0" w:after="0" w:line="264"/>
        <w:ind w:left="120"/>
        <w:jc w:val="both"/>
      </w:pPr>
      <w:r>
        <w:rPr>
          <w:rFonts w:ascii="Times New Roman" w:hAnsi="Times New Roman"/>
          <w:b/>
          <w:i w:val="false"/>
          <w:color w:val="000000"/>
          <w:sz w:val="28"/>
        </w:rPr>
        <w:t>7)</w:t>
      </w:r>
      <w:r>
        <w:rPr>
          <w:rFonts w:ascii="Times New Roman" w:hAnsi="Times New Roman"/>
          <w:b w:val="false"/>
          <w:i w:val="false"/>
          <w:color w:val="000000"/>
          <w:sz w:val="28"/>
        </w:rPr>
        <w:t xml:space="preserve"> </w:t>
      </w:r>
      <w:r>
        <w:rPr>
          <w:rFonts w:ascii="Times New Roman" w:hAnsi="Times New Roman"/>
          <w:b/>
          <w:i w:val="false"/>
          <w:color w:val="000000"/>
          <w:sz w:val="28"/>
        </w:rPr>
        <w:t>экологического воспитания:</w:t>
      </w:r>
    </w:p>
    <w:p>
      <w:pPr>
        <w:numPr>
          <w:ilvl w:val="0"/>
          <w:numId w:val="7"/>
        </w:numPr>
        <w:spacing w:before="0" w:after="0" w:line="264"/>
        <w:jc w:val="both"/>
      </w:pPr>
      <w:r>
        <w:rPr>
          <w:rFonts w:ascii="Times New Roman" w:hAnsi="Times New Roman"/>
          <w:b w:val="false"/>
          <w:i w:val="false"/>
          <w:color w:val="000000"/>
          <w:sz w:val="28"/>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pPr>
        <w:numPr>
          <w:ilvl w:val="0"/>
          <w:numId w:val="7"/>
        </w:numPr>
        <w:spacing w:before="0" w:after="0" w:line="264"/>
        <w:jc w:val="both"/>
      </w:pPr>
      <w:r>
        <w:rPr>
          <w:rFonts w:ascii="Times New Roman" w:hAnsi="Times New Roman"/>
          <w:b w:val="false"/>
          <w:i w:val="false"/>
          <w:color w:val="000000"/>
          <w:sz w:val="28"/>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pPr>
        <w:numPr>
          <w:ilvl w:val="0"/>
          <w:numId w:val="7"/>
        </w:numPr>
        <w:spacing w:before="0" w:after="0" w:line="264"/>
        <w:jc w:val="both"/>
      </w:pPr>
      <w:r>
        <w:rPr>
          <w:rFonts w:ascii="Times New Roman" w:hAnsi="Times New Roman"/>
          <w:b w:val="false"/>
          <w:i w:val="false"/>
          <w:color w:val="000000"/>
          <w:sz w:val="28"/>
        </w:rPr>
        <w:t>осознание своей роли как гражданина и потребителя в условиях взаимосвязи природной, технологической и социальной сред;</w:t>
      </w:r>
    </w:p>
    <w:p>
      <w:pPr>
        <w:numPr>
          <w:ilvl w:val="0"/>
          <w:numId w:val="7"/>
        </w:numPr>
        <w:spacing w:before="0" w:after="0" w:line="264"/>
        <w:jc w:val="both"/>
      </w:pPr>
      <w:r>
        <w:rPr>
          <w:rFonts w:ascii="Times New Roman" w:hAnsi="Times New Roman"/>
          <w:b w:val="false"/>
          <w:i w:val="false"/>
          <w:color w:val="000000"/>
          <w:sz w:val="28"/>
        </w:rPr>
        <w:t>готовность к участию в практической деятельности экологической направленности.</w:t>
      </w:r>
    </w:p>
    <w:p>
      <w:pPr>
        <w:spacing w:before="0" w:after="0" w:line="264"/>
        <w:ind w:left="120"/>
        <w:jc w:val="both"/>
      </w:pPr>
      <w:r>
        <w:rPr>
          <w:rFonts w:ascii="Times New Roman" w:hAnsi="Times New Roman"/>
          <w:b/>
          <w:i w:val="false"/>
          <w:color w:val="000000"/>
          <w:sz w:val="28"/>
        </w:rPr>
        <w:t>8)</w:t>
      </w:r>
      <w:r>
        <w:rPr>
          <w:rFonts w:ascii="Times New Roman" w:hAnsi="Times New Roman"/>
          <w:b w:val="false"/>
          <w:i w:val="false"/>
          <w:color w:val="000000"/>
          <w:sz w:val="28"/>
        </w:rPr>
        <w:t xml:space="preserve"> </w:t>
      </w:r>
      <w:r>
        <w:rPr>
          <w:rFonts w:ascii="Times New Roman" w:hAnsi="Times New Roman"/>
          <w:b/>
          <w:i w:val="false"/>
          <w:color w:val="000000"/>
          <w:sz w:val="28"/>
        </w:rPr>
        <w:t>ценности научного познания:</w:t>
      </w:r>
    </w:p>
    <w:p>
      <w:pPr>
        <w:numPr>
          <w:ilvl w:val="0"/>
          <w:numId w:val="8"/>
        </w:numPr>
        <w:spacing w:before="0" w:after="0" w:line="264"/>
        <w:jc w:val="both"/>
      </w:pPr>
      <w:r>
        <w:rPr>
          <w:rFonts w:ascii="Times New Roman" w:hAnsi="Times New Roman"/>
          <w:b w:val="false"/>
          <w:i w:val="false"/>
          <w:color w:val="000000"/>
          <w:sz w:val="28"/>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pPr>
        <w:numPr>
          <w:ilvl w:val="0"/>
          <w:numId w:val="8"/>
        </w:numPr>
        <w:spacing w:before="0" w:after="0" w:line="264"/>
        <w:jc w:val="both"/>
      </w:pPr>
      <w:r>
        <w:rPr>
          <w:rFonts w:ascii="Times New Roman" w:hAnsi="Times New Roman"/>
          <w:b w:val="false"/>
          <w:i w:val="false"/>
          <w:color w:val="000000"/>
          <w:sz w:val="28"/>
        </w:rPr>
        <w:t>овладение языковой и читательской культурой как средством познания мира;</w:t>
      </w:r>
    </w:p>
    <w:p>
      <w:pPr>
        <w:numPr>
          <w:ilvl w:val="0"/>
          <w:numId w:val="8"/>
        </w:numPr>
        <w:spacing w:before="0" w:after="0" w:line="264"/>
        <w:jc w:val="both"/>
      </w:pPr>
      <w:r>
        <w:rPr>
          <w:rFonts w:ascii="Times New Roman" w:hAnsi="Times New Roman"/>
          <w:b w:val="false"/>
          <w:i w:val="false"/>
          <w:color w:val="000000"/>
          <w:sz w:val="28"/>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pPr>
        <w:spacing w:before="0" w:after="0" w:line="264"/>
        <w:ind w:left="120"/>
        <w:jc w:val="both"/>
      </w:pPr>
      <w:r>
        <w:rPr>
          <w:rFonts w:ascii="Times New Roman" w:hAnsi="Times New Roman"/>
          <w:b/>
          <w:i w:val="false"/>
          <w:color w:val="000000"/>
          <w:sz w:val="28"/>
        </w:rPr>
        <w:t>9)</w:t>
      </w:r>
      <w:r>
        <w:rPr>
          <w:rFonts w:ascii="Times New Roman" w:hAnsi="Times New Roman"/>
          <w:b w:val="false"/>
          <w:i w:val="false"/>
          <w:color w:val="000000"/>
          <w:sz w:val="28"/>
        </w:rPr>
        <w:t xml:space="preserve"> </w:t>
      </w:r>
      <w:r>
        <w:rPr>
          <w:rFonts w:ascii="Times New Roman" w:hAnsi="Times New Roman"/>
          <w:b/>
          <w:i w:val="false"/>
          <w:color w:val="000000"/>
          <w:sz w:val="28"/>
        </w:rPr>
        <w:t>адаптации обучающегося к изменяющимся условиям социальной и природной среды:</w:t>
      </w:r>
    </w:p>
    <w:p>
      <w:pPr>
        <w:numPr>
          <w:ilvl w:val="0"/>
          <w:numId w:val="9"/>
        </w:numPr>
        <w:spacing w:before="0" w:after="0" w:line="264"/>
        <w:jc w:val="both"/>
      </w:pPr>
      <w:r>
        <w:rPr>
          <w:rFonts w:ascii="Times New Roman" w:hAnsi="Times New Roman"/>
          <w:b w:val="false"/>
          <w:i w:val="false"/>
          <w:color w:val="000000"/>
          <w:sz w:val="28"/>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pPr>
        <w:numPr>
          <w:ilvl w:val="0"/>
          <w:numId w:val="9"/>
        </w:numPr>
        <w:spacing w:before="0" w:after="0" w:line="264"/>
        <w:jc w:val="both"/>
      </w:pPr>
      <w:r>
        <w:rPr>
          <w:rFonts w:ascii="Times New Roman" w:hAnsi="Times New Roman"/>
          <w:b w:val="false"/>
          <w:i w:val="false"/>
          <w:color w:val="000000"/>
          <w:sz w:val="28"/>
        </w:rPr>
        <w:t>способность обучающихся взаимодействовать в условиях неопределённости, открытость опыту и знаниям других;</w:t>
      </w:r>
    </w:p>
    <w:p>
      <w:pPr>
        <w:numPr>
          <w:ilvl w:val="0"/>
          <w:numId w:val="9"/>
        </w:numPr>
        <w:spacing w:before="0" w:after="0" w:line="264"/>
        <w:jc w:val="both"/>
      </w:pPr>
      <w:r>
        <w:rPr>
          <w:rFonts w:ascii="Times New Roman" w:hAnsi="Times New Roman"/>
          <w:b w:val="false"/>
          <w:i w:val="false"/>
          <w:color w:val="000000"/>
          <w:sz w:val="28"/>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pPr>
        <w:numPr>
          <w:ilvl w:val="0"/>
          <w:numId w:val="9"/>
        </w:numPr>
        <w:spacing w:before="0" w:after="0" w:line="264"/>
        <w:jc w:val="both"/>
      </w:pPr>
      <w:r>
        <w:rPr>
          <w:rFonts w:ascii="Times New Roman" w:hAnsi="Times New Roman"/>
          <w:b w:val="false"/>
          <w:i w:val="false"/>
          <w:color w:val="000000"/>
          <w:sz w:val="28"/>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pPr>
        <w:numPr>
          <w:ilvl w:val="0"/>
          <w:numId w:val="9"/>
        </w:numPr>
        <w:spacing w:before="0" w:after="0" w:line="264"/>
        <w:jc w:val="both"/>
      </w:pPr>
      <w:r>
        <w:rPr>
          <w:rFonts w:ascii="Times New Roman" w:hAnsi="Times New Roman"/>
          <w:b w:val="false"/>
          <w:i w:val="false"/>
          <w:color w:val="000000"/>
          <w:sz w:val="28"/>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pPr>
        <w:numPr>
          <w:ilvl w:val="0"/>
          <w:numId w:val="9"/>
        </w:numPr>
        <w:spacing w:before="0" w:after="0" w:line="264"/>
        <w:jc w:val="both"/>
      </w:pPr>
      <w:r>
        <w:rPr>
          <w:rFonts w:ascii="Times New Roman" w:hAnsi="Times New Roman"/>
          <w:b w:val="false"/>
          <w:i w:val="false"/>
          <w:color w:val="000000"/>
          <w:sz w:val="28"/>
        </w:rPr>
        <w:t>умение анализировать и выявлять взаимосвязи природы, общества и экономики;</w:t>
      </w:r>
    </w:p>
    <w:p>
      <w:pPr>
        <w:numPr>
          <w:ilvl w:val="0"/>
          <w:numId w:val="9"/>
        </w:numPr>
        <w:spacing w:before="0" w:after="0" w:line="264"/>
        <w:jc w:val="both"/>
      </w:pPr>
      <w:r>
        <w:rPr>
          <w:rFonts w:ascii="Times New Roman" w:hAnsi="Times New Roman"/>
          <w:b w:val="false"/>
          <w:i w:val="false"/>
          <w:color w:val="000000"/>
          <w:sz w:val="28"/>
        </w:rPr>
        <w:t>умение оценивать свои действия с учётом влияния на окружающую среду, достижений целей и преодоления вызовов, возможных глобальных последствий;</w:t>
      </w:r>
    </w:p>
    <w:p>
      <w:pPr>
        <w:numPr>
          <w:ilvl w:val="0"/>
          <w:numId w:val="9"/>
        </w:numPr>
        <w:spacing w:before="0" w:after="0" w:line="264"/>
        <w:jc w:val="both"/>
      </w:pPr>
      <w:r>
        <w:rPr>
          <w:rFonts w:ascii="Times New Roman" w:hAnsi="Times New Roman"/>
          <w:b w:val="false"/>
          <w:i w:val="false"/>
          <w:color w:val="000000"/>
          <w:sz w:val="28"/>
        </w:rPr>
        <w:t>способность обучающихся осознавать стрессовую ситуацию, оценивать происходящие изменения и их последствия;</w:t>
      </w:r>
    </w:p>
    <w:p>
      <w:pPr>
        <w:numPr>
          <w:ilvl w:val="0"/>
          <w:numId w:val="9"/>
        </w:numPr>
        <w:spacing w:before="0" w:after="0" w:line="264"/>
        <w:jc w:val="both"/>
      </w:pPr>
      <w:r>
        <w:rPr>
          <w:rFonts w:ascii="Times New Roman" w:hAnsi="Times New Roman"/>
          <w:b w:val="false"/>
          <w:i w:val="false"/>
          <w:color w:val="000000"/>
          <w:sz w:val="28"/>
        </w:rPr>
        <w:t xml:space="preserve">воспринимать стрессовую ситуацию как вызов, требующий контрмер, </w:t>
      </w:r>
      <w:r>
        <w:rPr>
          <w:rFonts w:ascii="Times New Roman" w:hAnsi="Times New Roman"/>
          <w:b w:val="false"/>
          <w:i w:val="false"/>
          <w:color w:val="000000"/>
          <w:sz w:val="28"/>
        </w:rPr>
        <w:t>оценивать ситуацию стресса, корректировать принимаемые решения и действия;</w:t>
      </w:r>
    </w:p>
    <w:p>
      <w:pPr>
        <w:numPr>
          <w:ilvl w:val="0"/>
          <w:numId w:val="9"/>
        </w:numPr>
        <w:spacing w:before="0" w:after="0" w:line="264"/>
        <w:jc w:val="both"/>
      </w:pPr>
      <w:r>
        <w:rPr>
          <w:rFonts w:ascii="Times New Roman" w:hAnsi="Times New Roman"/>
          <w:b w:val="false"/>
          <w:i w:val="false"/>
          <w:color w:val="000000"/>
          <w:sz w:val="28"/>
        </w:rPr>
        <w:t>формулировать и оценивать риски и последствия, формировать опыт, находить позитивное в произошедшей ситуации;</w:t>
      </w:r>
    </w:p>
    <w:p>
      <w:pPr>
        <w:numPr>
          <w:ilvl w:val="0"/>
          <w:numId w:val="9"/>
        </w:numPr>
        <w:spacing w:before="0" w:after="0" w:line="264"/>
        <w:jc w:val="both"/>
      </w:pPr>
      <w:r>
        <w:rPr>
          <w:rFonts w:ascii="Times New Roman" w:hAnsi="Times New Roman"/>
          <w:b w:val="false"/>
          <w:i w:val="false"/>
          <w:color w:val="000000"/>
          <w:sz w:val="28"/>
        </w:rPr>
        <w:t>быть готовым действовать в отсутствие гарантий успеха.</w:t>
      </w:r>
    </w:p>
    <w:p>
      <w:pPr>
        <w:spacing w:before="0" w:after="0" w:line="264"/>
        <w:ind w:left="120"/>
        <w:jc w:val="both"/>
      </w:pPr>
    </w:p>
    <w:p>
      <w:pPr>
        <w:spacing w:before="0" w:after="0" w:line="264"/>
        <w:ind w:left="120"/>
        <w:jc w:val="both"/>
      </w:pPr>
      <w:r>
        <w:rPr>
          <w:rFonts w:ascii="Times New Roman" w:hAnsi="Times New Roman"/>
          <w:b/>
          <w:i w:val="false"/>
          <w:color w:val="000000"/>
          <w:sz w:val="28"/>
        </w:rPr>
        <w:t>МЕТАПРЕДМЕТНЫЕ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pPr>
        <w:spacing w:before="0" w:after="0" w:line="264"/>
        <w:ind w:left="120"/>
        <w:jc w:val="both"/>
      </w:pPr>
    </w:p>
    <w:p>
      <w:pPr>
        <w:spacing w:before="0" w:after="0" w:line="264"/>
        <w:ind w:left="120"/>
        <w:jc w:val="both"/>
      </w:pPr>
      <w:r>
        <w:rPr>
          <w:rFonts w:ascii="Times New Roman" w:hAnsi="Times New Roman"/>
          <w:b/>
          <w:i w:val="false"/>
          <w:color w:val="000000"/>
          <w:sz w:val="28"/>
        </w:rPr>
        <w:t>Познавательные универсальные учебные действия</w:t>
      </w:r>
    </w:p>
    <w:p>
      <w:pPr>
        <w:spacing w:before="0" w:after="0" w:line="264"/>
        <w:ind w:left="120"/>
        <w:jc w:val="both"/>
      </w:pPr>
    </w:p>
    <w:p>
      <w:pPr>
        <w:spacing w:before="0" w:after="0" w:line="264"/>
        <w:ind w:left="120"/>
        <w:jc w:val="both"/>
      </w:pPr>
      <w:r>
        <w:rPr>
          <w:rFonts w:ascii="Times New Roman" w:hAnsi="Times New Roman"/>
          <w:b/>
          <w:i w:val="false"/>
          <w:color w:val="000000"/>
          <w:sz w:val="28"/>
        </w:rPr>
        <w:t>Базовые логические действия:</w:t>
      </w:r>
    </w:p>
    <w:p>
      <w:pPr>
        <w:numPr>
          <w:ilvl w:val="0"/>
          <w:numId w:val="10"/>
        </w:numPr>
        <w:spacing w:before="0" w:after="0" w:line="264"/>
        <w:jc w:val="both"/>
      </w:pPr>
      <w:r>
        <w:rPr>
          <w:rFonts w:ascii="Times New Roman" w:hAnsi="Times New Roman"/>
          <w:b w:val="false"/>
          <w:i w:val="false"/>
          <w:color w:val="000000"/>
          <w:sz w:val="28"/>
        </w:rPr>
        <w:t>выявлять и характеризовать существенные признаки объектов (явлений);</w:t>
      </w:r>
    </w:p>
    <w:p>
      <w:pPr>
        <w:numPr>
          <w:ilvl w:val="0"/>
          <w:numId w:val="10"/>
        </w:numPr>
        <w:spacing w:before="0" w:after="0" w:line="264"/>
        <w:jc w:val="both"/>
      </w:pPr>
      <w:r>
        <w:rPr>
          <w:rFonts w:ascii="Times New Roman" w:hAnsi="Times New Roman"/>
          <w:b w:val="false"/>
          <w:i w:val="false"/>
          <w:color w:val="000000"/>
          <w:sz w:val="28"/>
        </w:rPr>
        <w:t>устанавливать существенный признак классификации, основания для обобщения и сравнения, критерии проводимого анализа;</w:t>
      </w:r>
    </w:p>
    <w:p>
      <w:pPr>
        <w:numPr>
          <w:ilvl w:val="0"/>
          <w:numId w:val="10"/>
        </w:numPr>
        <w:spacing w:before="0" w:after="0" w:line="264"/>
        <w:jc w:val="both"/>
      </w:pPr>
      <w:r>
        <w:rPr>
          <w:rFonts w:ascii="Times New Roman" w:hAnsi="Times New Roman"/>
          <w:b w:val="false"/>
          <w:i w:val="false"/>
          <w:color w:val="000000"/>
          <w:sz w:val="28"/>
        </w:rPr>
        <w:t>с учётом предложенной задачи выявлять закономерности и противоречия в рассматриваемых фактах, данных и наблюдениях;</w:t>
      </w:r>
    </w:p>
    <w:p>
      <w:pPr>
        <w:numPr>
          <w:ilvl w:val="0"/>
          <w:numId w:val="10"/>
        </w:numPr>
        <w:spacing w:before="0" w:after="0" w:line="264"/>
        <w:jc w:val="both"/>
      </w:pPr>
      <w:r>
        <w:rPr>
          <w:rFonts w:ascii="Times New Roman" w:hAnsi="Times New Roman"/>
          <w:b w:val="false"/>
          <w:i w:val="false"/>
          <w:color w:val="000000"/>
          <w:sz w:val="28"/>
        </w:rPr>
        <w:t>предлагать критерии для выявления закономерностей и противоречий;</w:t>
      </w:r>
    </w:p>
    <w:p>
      <w:pPr>
        <w:numPr>
          <w:ilvl w:val="0"/>
          <w:numId w:val="10"/>
        </w:numPr>
        <w:spacing w:before="0" w:after="0" w:line="264"/>
        <w:jc w:val="both"/>
      </w:pPr>
      <w:r>
        <w:rPr>
          <w:rFonts w:ascii="Times New Roman" w:hAnsi="Times New Roman"/>
          <w:b w:val="false"/>
          <w:i w:val="false"/>
          <w:color w:val="000000"/>
          <w:sz w:val="28"/>
        </w:rPr>
        <w:t>выявлять дефицит информации, данных, необходимых для решения поставленной задачи;</w:t>
      </w:r>
    </w:p>
    <w:p>
      <w:pPr>
        <w:numPr>
          <w:ilvl w:val="0"/>
          <w:numId w:val="10"/>
        </w:numPr>
        <w:spacing w:before="0" w:after="0" w:line="264"/>
        <w:jc w:val="both"/>
      </w:pPr>
      <w:r>
        <w:rPr>
          <w:rFonts w:ascii="Times New Roman" w:hAnsi="Times New Roman"/>
          <w:b w:val="false"/>
          <w:i w:val="false"/>
          <w:color w:val="000000"/>
          <w:sz w:val="28"/>
        </w:rPr>
        <w:t>выявлять причинно-следственные связи при изучении явлений и процессов;</w:t>
      </w:r>
    </w:p>
    <w:p>
      <w:pPr>
        <w:numPr>
          <w:ilvl w:val="0"/>
          <w:numId w:val="10"/>
        </w:numPr>
        <w:spacing w:before="0" w:after="0" w:line="264"/>
        <w:jc w:val="both"/>
      </w:pPr>
      <w:r>
        <w:rPr>
          <w:rFonts w:ascii="Times New Roman" w:hAnsi="Times New Roman"/>
          <w:b w:val="false"/>
          <w:i w:val="false"/>
          <w:color w:val="000000"/>
          <w:sz w:val="28"/>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pPr>
        <w:numPr>
          <w:ilvl w:val="0"/>
          <w:numId w:val="10"/>
        </w:numPr>
        <w:spacing w:before="0" w:after="0" w:line="264"/>
        <w:jc w:val="both"/>
      </w:pPr>
      <w:r>
        <w:rPr>
          <w:rFonts w:ascii="Times New Roman" w:hAnsi="Times New Roman"/>
          <w:b w:val="false"/>
          <w:i w:val="false"/>
          <w:color w:val="000000"/>
          <w:sz w:val="28"/>
        </w:rPr>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r>
        <w:rPr>
          <w:rFonts w:ascii="Times New Roman" w:hAnsi="Times New Roman"/>
          <w:b w:val="false"/>
          <w:i w:val="false"/>
          <w:color w:val="000000"/>
          <w:sz w:val="28"/>
        </w:rPr>
        <w:t>.</w:t>
      </w:r>
    </w:p>
    <w:p>
      <w:pPr>
        <w:spacing w:before="0" w:after="0" w:line="264"/>
        <w:ind w:left="120"/>
        <w:jc w:val="both"/>
      </w:pPr>
      <w:r>
        <w:rPr>
          <w:rFonts w:ascii="Times New Roman" w:hAnsi="Times New Roman"/>
          <w:b/>
          <w:i w:val="false"/>
          <w:color w:val="000000"/>
          <w:sz w:val="28"/>
        </w:rPr>
        <w:t>Базовые исследовательские действия:</w:t>
      </w:r>
    </w:p>
    <w:p>
      <w:pPr>
        <w:numPr>
          <w:ilvl w:val="0"/>
          <w:numId w:val="11"/>
        </w:numPr>
        <w:spacing w:before="0" w:after="0" w:line="264"/>
        <w:jc w:val="both"/>
      </w:pPr>
      <w:r>
        <w:rPr>
          <w:rFonts w:ascii="Times New Roman" w:hAnsi="Times New Roman"/>
          <w:b w:val="false"/>
          <w:i w:val="false"/>
          <w:color w:val="000000"/>
          <w:sz w:val="28"/>
        </w:rPr>
        <w:t>использовать вопросы как исследовательский инструмент познания;</w:t>
      </w:r>
    </w:p>
    <w:p>
      <w:pPr>
        <w:numPr>
          <w:ilvl w:val="0"/>
          <w:numId w:val="11"/>
        </w:numPr>
        <w:spacing w:before="0" w:after="0" w:line="264"/>
        <w:jc w:val="both"/>
      </w:pPr>
      <w:r>
        <w:rPr>
          <w:rFonts w:ascii="Times New Roman" w:hAnsi="Times New Roman"/>
          <w:b w:val="false"/>
          <w:i w:val="false"/>
          <w:color w:val="000000"/>
          <w:sz w:val="28"/>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pPr>
        <w:numPr>
          <w:ilvl w:val="0"/>
          <w:numId w:val="11"/>
        </w:numPr>
        <w:spacing w:before="0" w:after="0" w:line="264"/>
        <w:jc w:val="both"/>
      </w:pPr>
      <w:r>
        <w:rPr>
          <w:rFonts w:ascii="Times New Roman" w:hAnsi="Times New Roman"/>
          <w:b w:val="false"/>
          <w:i w:val="false"/>
          <w:color w:val="000000"/>
          <w:sz w:val="28"/>
        </w:rPr>
        <w:t>формулировать гипотезу об истинности собственных суждений и суждений других, аргументировать свою позицию, мнение;</w:t>
      </w:r>
    </w:p>
    <w:p>
      <w:pPr>
        <w:numPr>
          <w:ilvl w:val="0"/>
          <w:numId w:val="11"/>
        </w:numPr>
        <w:spacing w:before="0" w:after="0" w:line="264"/>
        <w:jc w:val="both"/>
      </w:pPr>
      <w:r>
        <w:rPr>
          <w:rFonts w:ascii="Times New Roman" w:hAnsi="Times New Roman"/>
          <w:b w:val="false"/>
          <w:i w:val="false"/>
          <w:color w:val="000000"/>
          <w:sz w:val="28"/>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pPr>
        <w:numPr>
          <w:ilvl w:val="0"/>
          <w:numId w:val="11"/>
        </w:numPr>
        <w:spacing w:before="0" w:after="0" w:line="264"/>
        <w:jc w:val="both"/>
      </w:pPr>
      <w:r>
        <w:rPr>
          <w:rFonts w:ascii="Times New Roman" w:hAnsi="Times New Roman"/>
          <w:b w:val="false"/>
          <w:i w:val="false"/>
          <w:color w:val="000000"/>
          <w:sz w:val="28"/>
        </w:rPr>
        <w:t>оценивать на применимость и достоверность информацию, полученную в ходе исследования (эксперимента);</w:t>
      </w:r>
    </w:p>
    <w:p>
      <w:pPr>
        <w:numPr>
          <w:ilvl w:val="0"/>
          <w:numId w:val="11"/>
        </w:numPr>
        <w:spacing w:before="0" w:after="0" w:line="264"/>
        <w:jc w:val="both"/>
      </w:pPr>
      <w:r>
        <w:rPr>
          <w:rFonts w:ascii="Times New Roman" w:hAnsi="Times New Roman"/>
          <w:b w:val="false"/>
          <w:i w:val="false"/>
          <w:color w:val="000000"/>
          <w:sz w:val="28"/>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pPr>
        <w:numPr>
          <w:ilvl w:val="0"/>
          <w:numId w:val="11"/>
        </w:numPr>
        <w:spacing w:before="0" w:after="0" w:line="264"/>
        <w:jc w:val="both"/>
      </w:pPr>
      <w:r>
        <w:rPr>
          <w:rFonts w:ascii="Times New Roman" w:hAnsi="Times New Roman"/>
          <w:b w:val="false"/>
          <w:i w:val="false"/>
          <w:color w:val="000000"/>
          <w:sz w:val="28"/>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r>
        <w:rPr>
          <w:rFonts w:ascii="Times New Roman" w:hAnsi="Times New Roman"/>
          <w:b w:val="false"/>
          <w:i w:val="false"/>
          <w:color w:val="000000"/>
          <w:sz w:val="28"/>
        </w:rPr>
        <w:t>.</w:t>
      </w:r>
    </w:p>
    <w:p>
      <w:pPr>
        <w:spacing w:before="0" w:after="0" w:line="264"/>
        <w:ind w:left="120"/>
        <w:jc w:val="both"/>
      </w:pPr>
      <w:r>
        <w:rPr>
          <w:rFonts w:ascii="Times New Roman" w:hAnsi="Times New Roman"/>
          <w:b/>
          <w:i w:val="false"/>
          <w:color w:val="000000"/>
          <w:sz w:val="28"/>
        </w:rPr>
        <w:t>Работа с информацией:</w:t>
      </w:r>
    </w:p>
    <w:p>
      <w:pPr>
        <w:numPr>
          <w:ilvl w:val="0"/>
          <w:numId w:val="12"/>
        </w:numPr>
        <w:spacing w:before="0" w:after="0" w:line="264"/>
        <w:jc w:val="both"/>
      </w:pPr>
      <w:r>
        <w:rPr>
          <w:rFonts w:ascii="Times New Roman" w:hAnsi="Times New Roman"/>
          <w:b w:val="false"/>
          <w:i w:val="false"/>
          <w:color w:val="000000"/>
          <w:sz w:val="28"/>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pPr>
        <w:numPr>
          <w:ilvl w:val="0"/>
          <w:numId w:val="12"/>
        </w:numPr>
        <w:spacing w:before="0" w:after="0" w:line="264"/>
        <w:jc w:val="both"/>
      </w:pPr>
      <w:r>
        <w:rPr>
          <w:rFonts w:ascii="Times New Roman" w:hAnsi="Times New Roman"/>
          <w:b w:val="false"/>
          <w:i w:val="false"/>
          <w:color w:val="000000"/>
          <w:sz w:val="28"/>
        </w:rPr>
        <w:t>выбирать, анализировать, систематизировать и интерпретировать информацию различных видов и форм представления;</w:t>
      </w:r>
    </w:p>
    <w:p>
      <w:pPr>
        <w:numPr>
          <w:ilvl w:val="0"/>
          <w:numId w:val="12"/>
        </w:numPr>
        <w:spacing w:before="0" w:after="0" w:line="264"/>
        <w:jc w:val="both"/>
      </w:pPr>
      <w:r>
        <w:rPr>
          <w:rFonts w:ascii="Times New Roman" w:hAnsi="Times New Roman"/>
          <w:b w:val="false"/>
          <w:i w:val="false"/>
          <w:color w:val="000000"/>
          <w:sz w:val="28"/>
        </w:rPr>
        <w:t>находить сходные аргументы (подтверждающие или опровергающие одну и ту же идею, версию) в различных информационных источниках;</w:t>
      </w:r>
    </w:p>
    <w:p>
      <w:pPr>
        <w:numPr>
          <w:ilvl w:val="0"/>
          <w:numId w:val="12"/>
        </w:numPr>
        <w:spacing w:before="0" w:after="0" w:line="264"/>
        <w:jc w:val="both"/>
      </w:pPr>
      <w:r>
        <w:rPr>
          <w:rFonts w:ascii="Times New Roman" w:hAnsi="Times New Roman"/>
          <w:b w:val="false"/>
          <w:i w:val="false"/>
          <w:color w:val="000000"/>
          <w:sz w:val="28"/>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pPr>
        <w:numPr>
          <w:ilvl w:val="0"/>
          <w:numId w:val="12"/>
        </w:numPr>
        <w:spacing w:before="0" w:after="0" w:line="264"/>
        <w:jc w:val="both"/>
      </w:pPr>
      <w:r>
        <w:rPr>
          <w:rFonts w:ascii="Times New Roman" w:hAnsi="Times New Roman"/>
          <w:b w:val="false"/>
          <w:i w:val="false"/>
          <w:color w:val="000000"/>
          <w:sz w:val="28"/>
        </w:rPr>
        <w:t>оценивать надёжность информации по критериям, предложенным педагогическим работником или сформулированным самостоятельно;</w:t>
      </w:r>
    </w:p>
    <w:p>
      <w:pPr>
        <w:numPr>
          <w:ilvl w:val="0"/>
          <w:numId w:val="12"/>
        </w:numPr>
        <w:spacing w:before="0" w:after="0" w:line="264"/>
        <w:jc w:val="both"/>
      </w:pPr>
      <w:r>
        <w:rPr>
          <w:rFonts w:ascii="Times New Roman" w:hAnsi="Times New Roman"/>
          <w:b w:val="false"/>
          <w:i w:val="false"/>
          <w:color w:val="000000"/>
          <w:sz w:val="28"/>
        </w:rPr>
        <w:t>эффективно запоминать и систематизировать информацию.</w:t>
      </w:r>
    </w:p>
    <w:p>
      <w:pPr>
        <w:spacing w:before="0" w:after="0" w:line="264"/>
        <w:ind w:left="120"/>
        <w:jc w:val="both"/>
      </w:pPr>
    </w:p>
    <w:p>
      <w:pPr>
        <w:spacing w:before="0" w:after="0" w:line="264"/>
        <w:ind w:left="120"/>
        <w:jc w:val="both"/>
      </w:pPr>
      <w:r>
        <w:rPr>
          <w:rFonts w:ascii="Times New Roman" w:hAnsi="Times New Roman"/>
          <w:b/>
          <w:i w:val="false"/>
          <w:color w:val="000000"/>
          <w:sz w:val="28"/>
        </w:rPr>
        <w:t>Коммуникативные универсальные учебные действия</w:t>
      </w:r>
    </w:p>
    <w:p>
      <w:pPr>
        <w:spacing w:before="0" w:after="0" w:line="264"/>
        <w:ind w:left="120"/>
        <w:jc w:val="both"/>
      </w:pPr>
    </w:p>
    <w:p>
      <w:pPr>
        <w:spacing w:before="0" w:after="0" w:line="264"/>
        <w:ind w:firstLine="600"/>
        <w:jc w:val="both"/>
      </w:pPr>
      <w:r>
        <w:rPr>
          <w:rFonts w:ascii="Times New Roman" w:hAnsi="Times New Roman"/>
          <w:b/>
          <w:i w:val="false"/>
          <w:color w:val="000000"/>
          <w:sz w:val="28"/>
        </w:rPr>
        <w:t>Общение:</w:t>
      </w:r>
    </w:p>
    <w:p>
      <w:pPr>
        <w:numPr>
          <w:ilvl w:val="0"/>
          <w:numId w:val="13"/>
        </w:numPr>
        <w:spacing w:before="0" w:after="0" w:line="264"/>
        <w:jc w:val="both"/>
      </w:pPr>
      <w:r>
        <w:rPr>
          <w:rFonts w:ascii="Times New Roman" w:hAnsi="Times New Roman"/>
          <w:b w:val="false"/>
          <w:i w:val="false"/>
          <w:color w:val="000000"/>
          <w:sz w:val="28"/>
        </w:rPr>
        <w:t>воспринимать и формулировать суждения, выражать эмоции в соответствии с целями и условиями общения;</w:t>
      </w:r>
    </w:p>
    <w:p>
      <w:pPr>
        <w:numPr>
          <w:ilvl w:val="0"/>
          <w:numId w:val="13"/>
        </w:numPr>
        <w:spacing w:before="0" w:after="0" w:line="264"/>
        <w:jc w:val="both"/>
      </w:pPr>
      <w:r>
        <w:rPr>
          <w:rFonts w:ascii="Times New Roman" w:hAnsi="Times New Roman"/>
          <w:b w:val="false"/>
          <w:i w:val="false"/>
          <w:color w:val="000000"/>
          <w:sz w:val="28"/>
        </w:rPr>
        <w:t>выражать себя (свою точку зрения) в устных и письменных текстах;</w:t>
      </w:r>
    </w:p>
    <w:p>
      <w:pPr>
        <w:numPr>
          <w:ilvl w:val="0"/>
          <w:numId w:val="13"/>
        </w:numPr>
        <w:spacing w:before="0" w:after="0" w:line="264"/>
        <w:jc w:val="both"/>
      </w:pPr>
      <w:r>
        <w:rPr>
          <w:rFonts w:ascii="Times New Roman" w:hAnsi="Times New Roman"/>
          <w:b w:val="false"/>
          <w:i w:val="false"/>
          <w:color w:val="000000"/>
          <w:sz w:val="28"/>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pPr>
        <w:numPr>
          <w:ilvl w:val="0"/>
          <w:numId w:val="13"/>
        </w:numPr>
        <w:spacing w:before="0" w:after="0" w:line="264"/>
        <w:jc w:val="both"/>
      </w:pPr>
      <w:r>
        <w:rPr>
          <w:rFonts w:ascii="Times New Roman" w:hAnsi="Times New Roman"/>
          <w:b w:val="false"/>
          <w:i w:val="false"/>
          <w:color w:val="000000"/>
          <w:sz w:val="28"/>
        </w:rPr>
        <w:t>понимать намерения других, проявлять уважительное отношение к собеседнику и в корректной форме формулировать свои возражения;</w:t>
      </w:r>
    </w:p>
    <w:p>
      <w:pPr>
        <w:numPr>
          <w:ilvl w:val="0"/>
          <w:numId w:val="13"/>
        </w:numPr>
        <w:spacing w:before="0" w:after="0" w:line="264"/>
        <w:jc w:val="both"/>
      </w:pPr>
      <w:r>
        <w:rPr>
          <w:rFonts w:ascii="Times New Roman" w:hAnsi="Times New Roman"/>
          <w:b w:val="false"/>
          <w:i w:val="false"/>
          <w:color w:val="000000"/>
          <w:sz w:val="28"/>
        </w:rPr>
        <w:t>в ходе диалога и</w:t>
      </w:r>
      <w:r>
        <w:rPr>
          <w:rFonts w:ascii="Times New Roman" w:hAnsi="Times New Roman"/>
          <w:b w:val="false"/>
          <w:i w:val="false"/>
          <w:color w:val="000000"/>
          <w:sz w:val="28"/>
        </w:rPr>
        <w:t xml:space="preserve"> </w:t>
      </w:r>
      <w:r>
        <w:rPr>
          <w:rFonts w:ascii="Times New Roman" w:hAnsi="Times New Roman"/>
          <w:b w:val="false"/>
          <w:i w:val="false"/>
          <w:color w:val="000000"/>
          <w:sz w:val="28"/>
        </w:rPr>
        <w:t>(или) дискуссии задавать вопросы по существу обсуждаемой темы и высказывать идеи, нацеленные на решение задачи и поддержание общения;</w:t>
      </w:r>
    </w:p>
    <w:p>
      <w:pPr>
        <w:numPr>
          <w:ilvl w:val="0"/>
          <w:numId w:val="13"/>
        </w:numPr>
        <w:spacing w:before="0" w:after="0" w:line="264"/>
        <w:jc w:val="both"/>
      </w:pPr>
      <w:r>
        <w:rPr>
          <w:rFonts w:ascii="Times New Roman" w:hAnsi="Times New Roman"/>
          <w:b w:val="false"/>
          <w:i w:val="false"/>
          <w:color w:val="000000"/>
          <w:sz w:val="28"/>
        </w:rPr>
        <w:t>сопоставлять свои суждения с суждениями других участников диалога, обнаруживать различие и сходство позиций;</w:t>
      </w:r>
    </w:p>
    <w:p>
      <w:pPr>
        <w:numPr>
          <w:ilvl w:val="0"/>
          <w:numId w:val="13"/>
        </w:numPr>
        <w:spacing w:before="0" w:after="0" w:line="264"/>
        <w:jc w:val="both"/>
      </w:pPr>
      <w:r>
        <w:rPr>
          <w:rFonts w:ascii="Times New Roman" w:hAnsi="Times New Roman"/>
          <w:b w:val="false"/>
          <w:i w:val="false"/>
          <w:color w:val="000000"/>
          <w:sz w:val="28"/>
        </w:rPr>
        <w:t>публично представлять результаты выполненного опыта (эксперимента, исследования, проекта);</w:t>
      </w:r>
    </w:p>
    <w:p>
      <w:pPr>
        <w:numPr>
          <w:ilvl w:val="0"/>
          <w:numId w:val="13"/>
        </w:numPr>
        <w:spacing w:before="0" w:after="0" w:line="264"/>
        <w:jc w:val="both"/>
      </w:pPr>
      <w:r>
        <w:rPr>
          <w:rFonts w:ascii="Times New Roman" w:hAnsi="Times New Roman"/>
          <w:b w:val="false"/>
          <w:i w:val="false"/>
          <w:color w:val="000000"/>
          <w:sz w:val="28"/>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pPr>
        <w:spacing w:before="0" w:after="0" w:line="264"/>
        <w:ind w:firstLine="600"/>
        <w:jc w:val="both"/>
      </w:pPr>
      <w:r>
        <w:rPr>
          <w:rFonts w:ascii="Times New Roman" w:hAnsi="Times New Roman"/>
          <w:b/>
          <w:i w:val="false"/>
          <w:color w:val="000000"/>
          <w:sz w:val="28"/>
        </w:rPr>
        <w:t>Регулятивные универсальные учебные действия</w:t>
      </w:r>
    </w:p>
    <w:p>
      <w:pPr>
        <w:spacing w:before="0" w:after="0" w:line="264"/>
        <w:ind w:firstLine="600"/>
        <w:jc w:val="both"/>
      </w:pPr>
      <w:r>
        <w:rPr>
          <w:rFonts w:ascii="Times New Roman" w:hAnsi="Times New Roman"/>
          <w:b/>
          <w:i w:val="false"/>
          <w:color w:val="000000"/>
          <w:sz w:val="28"/>
        </w:rPr>
        <w:t>Совместная деятельность</w:t>
      </w:r>
    </w:p>
    <w:p>
      <w:pPr>
        <w:numPr>
          <w:ilvl w:val="0"/>
          <w:numId w:val="14"/>
        </w:numPr>
        <w:spacing w:before="0" w:after="0" w:line="264"/>
        <w:jc w:val="both"/>
      </w:pPr>
      <w:r>
        <w:rPr>
          <w:rFonts w:ascii="Times New Roman" w:hAnsi="Times New Roman"/>
          <w:b w:val="false"/>
          <w:i w:val="false"/>
          <w:color w:val="000000"/>
          <w:sz w:val="28"/>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pPr>
        <w:numPr>
          <w:ilvl w:val="0"/>
          <w:numId w:val="14"/>
        </w:numPr>
        <w:spacing w:before="0" w:after="0" w:line="264"/>
        <w:jc w:val="both"/>
      </w:pPr>
      <w:r>
        <w:rPr>
          <w:rFonts w:ascii="Times New Roman" w:hAnsi="Times New Roman"/>
          <w:b w:val="false"/>
          <w:i w:val="false"/>
          <w:color w:val="000000"/>
          <w:sz w:val="28"/>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pPr>
        <w:numPr>
          <w:ilvl w:val="0"/>
          <w:numId w:val="14"/>
        </w:numPr>
        <w:spacing w:before="0" w:after="0" w:line="264"/>
        <w:jc w:val="both"/>
      </w:pPr>
      <w:r>
        <w:rPr>
          <w:rFonts w:ascii="Times New Roman" w:hAnsi="Times New Roman"/>
          <w:b w:val="false"/>
          <w:i w:val="false"/>
          <w:color w:val="000000"/>
          <w:sz w:val="28"/>
        </w:rPr>
        <w:t xml:space="preserve">обобщать мнения нескольких </w:t>
      </w:r>
      <w:r>
        <w:rPr>
          <w:rFonts w:ascii="Times New Roman" w:hAnsi="Times New Roman"/>
          <w:b w:val="false"/>
          <w:i w:val="false"/>
          <w:color w:val="000000"/>
          <w:sz w:val="28"/>
        </w:rPr>
        <w:t>человек</w:t>
      </w:r>
      <w:r>
        <w:rPr>
          <w:rFonts w:ascii="Times New Roman" w:hAnsi="Times New Roman"/>
          <w:b w:val="false"/>
          <w:i w:val="false"/>
          <w:color w:val="000000"/>
          <w:sz w:val="28"/>
        </w:rPr>
        <w:t>, проявлять готовность руководить, выполнять поручения, подчиняться;</w:t>
      </w:r>
    </w:p>
    <w:p>
      <w:pPr>
        <w:numPr>
          <w:ilvl w:val="0"/>
          <w:numId w:val="14"/>
        </w:numPr>
        <w:spacing w:before="0" w:after="0" w:line="264"/>
        <w:jc w:val="both"/>
      </w:pPr>
      <w:r>
        <w:rPr>
          <w:rFonts w:ascii="Times New Roman" w:hAnsi="Times New Roman"/>
          <w:b w:val="false"/>
          <w:i w:val="false"/>
          <w:color w:val="000000"/>
          <w:sz w:val="28"/>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pPr>
        <w:numPr>
          <w:ilvl w:val="0"/>
          <w:numId w:val="14"/>
        </w:numPr>
        <w:spacing w:before="0" w:after="0" w:line="264"/>
        <w:jc w:val="both"/>
      </w:pPr>
      <w:r>
        <w:rPr>
          <w:rFonts w:ascii="Times New Roman" w:hAnsi="Times New Roman"/>
          <w:b w:val="false"/>
          <w:i w:val="false"/>
          <w:color w:val="000000"/>
          <w:sz w:val="28"/>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pPr>
        <w:numPr>
          <w:ilvl w:val="0"/>
          <w:numId w:val="14"/>
        </w:numPr>
        <w:spacing w:before="0" w:after="0" w:line="264"/>
        <w:jc w:val="both"/>
      </w:pPr>
      <w:r>
        <w:rPr>
          <w:rFonts w:ascii="Times New Roman" w:hAnsi="Times New Roman"/>
          <w:b w:val="false"/>
          <w:i w:val="false"/>
          <w:color w:val="000000"/>
          <w:sz w:val="28"/>
        </w:rPr>
        <w:t>оценивать качество своего вклада в общий продукт по критериям, самостоятельно сформулированным участниками взаимодействия;</w:t>
      </w:r>
    </w:p>
    <w:p>
      <w:pPr>
        <w:numPr>
          <w:ilvl w:val="0"/>
          <w:numId w:val="14"/>
        </w:numPr>
        <w:spacing w:before="0" w:after="0" w:line="264"/>
        <w:jc w:val="both"/>
      </w:pPr>
      <w:r>
        <w:rPr>
          <w:rFonts w:ascii="Times New Roman" w:hAnsi="Times New Roman"/>
          <w:b w:val="false"/>
          <w:i w:val="false"/>
          <w:color w:val="000000"/>
          <w:sz w:val="28"/>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pPr>
        <w:spacing w:before="0" w:after="0" w:line="264"/>
        <w:ind w:firstLine="600"/>
        <w:jc w:val="both"/>
      </w:pPr>
      <w:r>
        <w:rPr>
          <w:rFonts w:ascii="Times New Roman" w:hAnsi="Times New Roman"/>
          <w:b/>
          <w:i w:val="false"/>
          <w:color w:val="333333"/>
          <w:sz w:val="28"/>
        </w:rPr>
        <w:t>Самоорганизация</w:t>
      </w:r>
    </w:p>
    <w:p>
      <w:pPr>
        <w:numPr>
          <w:ilvl w:val="0"/>
          <w:numId w:val="15"/>
        </w:numPr>
        <w:spacing w:before="0" w:after="0" w:line="264"/>
        <w:jc w:val="both"/>
      </w:pPr>
      <w:r>
        <w:rPr>
          <w:rFonts w:ascii="Times New Roman" w:hAnsi="Times New Roman"/>
          <w:b w:val="false"/>
          <w:i w:val="false"/>
          <w:color w:val="000000"/>
          <w:sz w:val="28"/>
        </w:rPr>
        <w:t>выявлять проблемы для решения в жизненных и учебных ситуациях;</w:t>
      </w:r>
    </w:p>
    <w:p>
      <w:pPr>
        <w:numPr>
          <w:ilvl w:val="0"/>
          <w:numId w:val="15"/>
        </w:numPr>
        <w:spacing w:before="0" w:after="0" w:line="264"/>
        <w:jc w:val="both"/>
      </w:pPr>
      <w:r>
        <w:rPr>
          <w:rFonts w:ascii="Times New Roman" w:hAnsi="Times New Roman"/>
          <w:b w:val="false"/>
          <w:i w:val="false"/>
          <w:color w:val="000000"/>
          <w:sz w:val="28"/>
        </w:rPr>
        <w:t>ориентироваться в различных подходах принятия решений (индивидуальное, принятие решения в группе, принятие решений группой);</w:t>
      </w:r>
    </w:p>
    <w:p>
      <w:pPr>
        <w:numPr>
          <w:ilvl w:val="0"/>
          <w:numId w:val="15"/>
        </w:numPr>
        <w:spacing w:before="0" w:after="0" w:line="264"/>
        <w:jc w:val="both"/>
      </w:pPr>
      <w:r>
        <w:rPr>
          <w:rFonts w:ascii="Times New Roman" w:hAnsi="Times New Roman"/>
          <w:b w:val="false"/>
          <w:i w:val="false"/>
          <w:color w:val="000000"/>
          <w:sz w:val="28"/>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pPr>
        <w:numPr>
          <w:ilvl w:val="0"/>
          <w:numId w:val="15"/>
        </w:numPr>
        <w:spacing w:before="0" w:after="0" w:line="264"/>
        <w:jc w:val="both"/>
      </w:pPr>
      <w:r>
        <w:rPr>
          <w:rFonts w:ascii="Times New Roman" w:hAnsi="Times New Roman"/>
          <w:b w:val="false"/>
          <w:i w:val="false"/>
          <w:color w:val="000000"/>
          <w:sz w:val="28"/>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pPr>
        <w:numPr>
          <w:ilvl w:val="0"/>
          <w:numId w:val="15"/>
        </w:numPr>
        <w:spacing w:before="0" w:after="0" w:line="264"/>
        <w:jc w:val="both"/>
      </w:pPr>
      <w:r>
        <w:rPr>
          <w:rFonts w:ascii="Times New Roman" w:hAnsi="Times New Roman"/>
          <w:b w:val="false"/>
          <w:i w:val="false"/>
          <w:color w:val="000000"/>
          <w:sz w:val="28"/>
        </w:rPr>
        <w:t>проводить выбор и брать ответственность за решение.</w:t>
      </w:r>
    </w:p>
    <w:p>
      <w:pPr>
        <w:spacing w:before="0" w:after="0" w:line="264"/>
        <w:ind w:firstLine="600"/>
        <w:jc w:val="both"/>
      </w:pPr>
      <w:r>
        <w:rPr>
          <w:rFonts w:ascii="Times New Roman" w:hAnsi="Times New Roman"/>
          <w:b/>
          <w:i w:val="false"/>
          <w:color w:val="000000"/>
          <w:sz w:val="28"/>
        </w:rPr>
        <w:t>Самоконтроль</w:t>
      </w:r>
    </w:p>
    <w:p>
      <w:pPr>
        <w:numPr>
          <w:ilvl w:val="0"/>
          <w:numId w:val="16"/>
        </w:numPr>
        <w:spacing w:before="0" w:after="0" w:line="264"/>
        <w:jc w:val="both"/>
      </w:pPr>
      <w:r>
        <w:rPr>
          <w:rFonts w:ascii="Times New Roman" w:hAnsi="Times New Roman"/>
          <w:b w:val="false"/>
          <w:i w:val="false"/>
          <w:color w:val="000000"/>
          <w:sz w:val="28"/>
        </w:rPr>
        <w:t>владеть способами самоконтроля, самомотивации и рефлексии;</w:t>
      </w:r>
    </w:p>
    <w:p>
      <w:pPr>
        <w:numPr>
          <w:ilvl w:val="0"/>
          <w:numId w:val="16"/>
        </w:numPr>
        <w:spacing w:before="0" w:after="0" w:line="264"/>
        <w:jc w:val="both"/>
      </w:pPr>
      <w:r>
        <w:rPr>
          <w:rFonts w:ascii="Times New Roman" w:hAnsi="Times New Roman"/>
          <w:b w:val="false"/>
          <w:i w:val="false"/>
          <w:color w:val="000000"/>
          <w:sz w:val="28"/>
        </w:rPr>
        <w:t>давать оценку ситуации и предлагать план её изменения;</w:t>
      </w:r>
    </w:p>
    <w:p>
      <w:pPr>
        <w:numPr>
          <w:ilvl w:val="0"/>
          <w:numId w:val="16"/>
        </w:numPr>
        <w:spacing w:before="0" w:after="0" w:line="264"/>
        <w:jc w:val="both"/>
      </w:pPr>
      <w:r>
        <w:rPr>
          <w:rFonts w:ascii="Times New Roman" w:hAnsi="Times New Roman"/>
          <w:b w:val="false"/>
          <w:i w:val="false"/>
          <w:color w:val="000000"/>
          <w:sz w:val="28"/>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pPr>
        <w:numPr>
          <w:ilvl w:val="0"/>
          <w:numId w:val="16"/>
        </w:numPr>
        <w:spacing w:before="0" w:after="0" w:line="264"/>
        <w:jc w:val="both"/>
      </w:pPr>
      <w:r>
        <w:rPr>
          <w:rFonts w:ascii="Times New Roman" w:hAnsi="Times New Roman"/>
          <w:b w:val="false"/>
          <w:i w:val="false"/>
          <w:color w:val="000000"/>
          <w:sz w:val="28"/>
        </w:rPr>
        <w:t>объяснять причины достижения (недостижения) результатов деятельности, давать оценку приобретённому опыту, находить позитивное в произошедшей ситуации;</w:t>
      </w:r>
    </w:p>
    <w:p>
      <w:pPr>
        <w:numPr>
          <w:ilvl w:val="0"/>
          <w:numId w:val="16"/>
        </w:numPr>
        <w:spacing w:before="0" w:after="0" w:line="264"/>
        <w:jc w:val="both"/>
      </w:pPr>
      <w:r>
        <w:rPr>
          <w:rFonts w:ascii="Times New Roman" w:hAnsi="Times New Roman"/>
          <w:b w:val="false"/>
          <w:i w:val="false"/>
          <w:color w:val="000000"/>
          <w:sz w:val="28"/>
        </w:rPr>
        <w:t>вносить коррективы в деятельность на основе новых обстоятельств, изменившихся ситуаций, установленных ошибок, возникших трудностей;</w:t>
      </w:r>
    </w:p>
    <w:p>
      <w:pPr>
        <w:numPr>
          <w:ilvl w:val="0"/>
          <w:numId w:val="16"/>
        </w:numPr>
        <w:spacing w:before="0" w:after="0" w:line="264"/>
        <w:jc w:val="both"/>
      </w:pPr>
      <w:r>
        <w:rPr>
          <w:rFonts w:ascii="Times New Roman" w:hAnsi="Times New Roman"/>
          <w:b w:val="false"/>
          <w:i w:val="false"/>
          <w:color w:val="000000"/>
          <w:sz w:val="28"/>
        </w:rPr>
        <w:t>оценивать соответствие результата цели и условиям.</w:t>
      </w:r>
    </w:p>
    <w:p>
      <w:pPr>
        <w:spacing w:before="0" w:after="0" w:line="264"/>
        <w:ind w:firstLine="600"/>
        <w:jc w:val="both"/>
      </w:pPr>
      <w:r>
        <w:rPr>
          <w:rFonts w:ascii="Times New Roman" w:hAnsi="Times New Roman"/>
          <w:b/>
          <w:i w:val="false"/>
          <w:color w:val="000000"/>
          <w:sz w:val="28"/>
        </w:rPr>
        <w:t xml:space="preserve">Эмоциональный интеллект </w:t>
      </w:r>
    </w:p>
    <w:p>
      <w:pPr>
        <w:numPr>
          <w:ilvl w:val="0"/>
          <w:numId w:val="17"/>
        </w:numPr>
        <w:spacing w:before="0" w:after="0" w:line="264"/>
        <w:jc w:val="both"/>
      </w:pPr>
      <w:r>
        <w:rPr>
          <w:rFonts w:ascii="Times New Roman" w:hAnsi="Times New Roman"/>
          <w:b w:val="false"/>
          <w:i w:val="false"/>
          <w:color w:val="000000"/>
          <w:sz w:val="28"/>
        </w:rPr>
        <w:t>различать, называть и управлять собственными эмоциями и эмоциями других;</w:t>
      </w:r>
    </w:p>
    <w:p>
      <w:pPr>
        <w:numPr>
          <w:ilvl w:val="0"/>
          <w:numId w:val="17"/>
        </w:numPr>
        <w:spacing w:before="0" w:after="0" w:line="264"/>
        <w:jc w:val="both"/>
      </w:pPr>
      <w:r>
        <w:rPr>
          <w:rFonts w:ascii="Times New Roman" w:hAnsi="Times New Roman"/>
          <w:b w:val="false"/>
          <w:i w:val="false"/>
          <w:color w:val="000000"/>
          <w:sz w:val="28"/>
        </w:rPr>
        <w:t>выявлять и анализировать причины эмоций;</w:t>
      </w:r>
    </w:p>
    <w:p>
      <w:pPr>
        <w:numPr>
          <w:ilvl w:val="0"/>
          <w:numId w:val="17"/>
        </w:numPr>
        <w:spacing w:before="0" w:after="0" w:line="264"/>
        <w:jc w:val="both"/>
      </w:pPr>
      <w:r>
        <w:rPr>
          <w:rFonts w:ascii="Times New Roman" w:hAnsi="Times New Roman"/>
          <w:b w:val="false"/>
          <w:i w:val="false"/>
          <w:color w:val="000000"/>
          <w:sz w:val="28"/>
        </w:rPr>
        <w:t>ставить себя на место другого человека, понимать мотивы и намерения другого;</w:t>
      </w:r>
    </w:p>
    <w:p>
      <w:pPr>
        <w:numPr>
          <w:ilvl w:val="0"/>
          <w:numId w:val="17"/>
        </w:numPr>
        <w:spacing w:before="0" w:after="0" w:line="264"/>
        <w:jc w:val="both"/>
      </w:pPr>
      <w:r>
        <w:rPr>
          <w:rFonts w:ascii="Times New Roman" w:hAnsi="Times New Roman"/>
          <w:b w:val="false"/>
          <w:i w:val="false"/>
          <w:color w:val="000000"/>
          <w:sz w:val="28"/>
        </w:rPr>
        <w:t>регулировать способ выражения эмоций.</w:t>
      </w:r>
    </w:p>
    <w:p>
      <w:pPr>
        <w:spacing w:before="0" w:after="0" w:line="264"/>
        <w:ind w:firstLine="600"/>
        <w:jc w:val="both"/>
      </w:pPr>
      <w:r>
        <w:rPr>
          <w:rFonts w:ascii="Times New Roman" w:hAnsi="Times New Roman"/>
          <w:b/>
          <w:i w:val="false"/>
          <w:color w:val="000000"/>
          <w:sz w:val="28"/>
        </w:rPr>
        <w:t>Принимать себя и других</w:t>
      </w:r>
    </w:p>
    <w:p>
      <w:pPr>
        <w:numPr>
          <w:ilvl w:val="0"/>
          <w:numId w:val="18"/>
        </w:numPr>
        <w:spacing w:before="0" w:after="0" w:line="264"/>
        <w:jc w:val="both"/>
      </w:pPr>
      <w:r>
        <w:rPr>
          <w:rFonts w:ascii="Times New Roman" w:hAnsi="Times New Roman"/>
          <w:b w:val="false"/>
          <w:i w:val="false"/>
          <w:color w:val="000000"/>
          <w:sz w:val="28"/>
        </w:rPr>
        <w:t>осознанно относиться к другому человеку, его мнению; признавать своё право на ошибку и такое же право другого;</w:t>
      </w:r>
    </w:p>
    <w:p>
      <w:pPr>
        <w:numPr>
          <w:ilvl w:val="0"/>
          <w:numId w:val="18"/>
        </w:numPr>
        <w:spacing w:before="0" w:after="0" w:line="264"/>
        <w:jc w:val="both"/>
      </w:pPr>
      <w:r>
        <w:rPr>
          <w:rFonts w:ascii="Times New Roman" w:hAnsi="Times New Roman"/>
          <w:b w:val="false"/>
          <w:i w:val="false"/>
          <w:color w:val="000000"/>
          <w:sz w:val="28"/>
        </w:rPr>
        <w:t>принимать себя и других, не осуждая;</w:t>
      </w:r>
    </w:p>
    <w:p>
      <w:pPr>
        <w:numPr>
          <w:ilvl w:val="0"/>
          <w:numId w:val="18"/>
        </w:numPr>
        <w:spacing w:before="0" w:after="0" w:line="264"/>
        <w:jc w:val="both"/>
      </w:pPr>
      <w:r>
        <w:rPr>
          <w:rFonts w:ascii="Times New Roman" w:hAnsi="Times New Roman"/>
          <w:b w:val="false"/>
          <w:i w:val="false"/>
          <w:color w:val="000000"/>
          <w:sz w:val="28"/>
        </w:rPr>
        <w:t>открытость себе и другим;</w:t>
      </w:r>
    </w:p>
    <w:p>
      <w:pPr>
        <w:numPr>
          <w:ilvl w:val="0"/>
          <w:numId w:val="18"/>
        </w:numPr>
        <w:spacing w:before="0" w:after="0" w:line="264"/>
        <w:jc w:val="both"/>
      </w:pPr>
      <w:r>
        <w:rPr>
          <w:rFonts w:ascii="Times New Roman" w:hAnsi="Times New Roman"/>
          <w:b w:val="false"/>
          <w:i w:val="false"/>
          <w:color w:val="000000"/>
          <w:sz w:val="28"/>
        </w:rPr>
        <w:t>осознавать невозможность контролировать всё вокруг.</w:t>
      </w:r>
    </w:p>
    <w:p>
      <w:pPr>
        <w:spacing w:before="0" w:after="0" w:line="264"/>
        <w:ind w:left="120"/>
        <w:jc w:val="both"/>
      </w:pPr>
    </w:p>
    <w:p>
      <w:pPr>
        <w:spacing w:before="0" w:after="0" w:line="264"/>
        <w:ind w:left="120"/>
        <w:jc w:val="both"/>
      </w:pPr>
      <w:r>
        <w:rPr>
          <w:rFonts w:ascii="Times New Roman" w:hAnsi="Times New Roman"/>
          <w:b/>
          <w:i w:val="false"/>
          <w:color w:val="000000"/>
          <w:sz w:val="28"/>
        </w:rPr>
        <w:t>ПРЕДМЕТНЫЕ РЕЗУЛЬТАТЫ</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 xml:space="preserve">Предметные результаты </w:t>
      </w:r>
      <w:r>
        <w:rPr>
          <w:rFonts w:ascii="Times New Roman" w:hAnsi="Times New Roman"/>
          <w:b w:val="false"/>
          <w:i w:val="false"/>
          <w:color w:val="000000"/>
          <w:sz w:val="28"/>
        </w:rPr>
        <w:t>освоения программы по и</w:t>
      </w:r>
      <w:r>
        <w:rPr>
          <w:rFonts w:ascii="Times New Roman" w:hAnsi="Times New Roman"/>
          <w:b w:val="false"/>
          <w:i w:val="false"/>
          <w:color w:val="000000"/>
          <w:sz w:val="28"/>
        </w:rPr>
        <w:t>ностранному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её составляющих – речевой, языковой, социокультурной, компенсаторной, метапредметной (учебно-познавательной).</w:t>
      </w:r>
    </w:p>
    <w:p>
      <w:pPr>
        <w:spacing w:before="0" w:after="0" w:line="264"/>
        <w:ind w:firstLine="600"/>
        <w:jc w:val="both"/>
      </w:pPr>
      <w:r>
        <w:rPr>
          <w:rFonts w:ascii="Times New Roman" w:hAnsi="Times New Roman"/>
          <w:b w:val="false"/>
          <w:i w:val="false"/>
          <w:color w:val="000000"/>
          <w:sz w:val="28"/>
        </w:rPr>
        <w:t xml:space="preserve">Предметные результаты освоения программы по иностранному (английскому) языку к концу обучения </w:t>
      </w:r>
      <w:r>
        <w:rPr>
          <w:rFonts w:ascii="Times New Roman" w:hAnsi="Times New Roman"/>
          <w:b/>
          <w:i/>
          <w:color w:val="000000"/>
          <w:sz w:val="28"/>
        </w:rPr>
        <w:t>в 5 классе</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1) владеть основными видами речевой деятельности:</w:t>
      </w:r>
    </w:p>
    <w:p>
      <w:pPr>
        <w:spacing w:before="0" w:after="0" w:line="264"/>
        <w:ind w:firstLine="600"/>
        <w:jc w:val="both"/>
      </w:pPr>
      <w:r>
        <w:rPr>
          <w:rFonts w:ascii="Times New Roman" w:hAnsi="Times New Roman"/>
          <w:b w:val="false"/>
          <w:i w:val="false"/>
          <w:color w:val="000000"/>
          <w:sz w:val="28"/>
        </w:rPr>
        <w:t>говорение: вести разные виды диалогов (диалог этикетного характера, диалог</w:t>
      </w:r>
      <w:r>
        <w:rPr>
          <w:rFonts w:ascii="Times New Roman" w:hAnsi="Times New Roman"/>
          <w:b w:val="false"/>
          <w:i w:val="false"/>
          <w:color w:val="000000"/>
          <w:sz w:val="28"/>
        </w:rPr>
        <w:t>-</w:t>
      </w:r>
      <w:r>
        <w:rPr>
          <w:rFonts w:ascii="Times New Roman" w:hAnsi="Times New Roman"/>
          <w:b w:val="false"/>
          <w:i w:val="false"/>
          <w:color w:val="000000"/>
          <w:sz w:val="28"/>
        </w:rPr>
        <w:t>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pPr>
        <w:spacing w:before="0" w:after="0" w:line="264"/>
        <w:ind w:firstLine="600"/>
        <w:jc w:val="both"/>
      </w:pPr>
      <w:r>
        <w:rPr>
          <w:rFonts w:ascii="Times New Roman" w:hAnsi="Times New Roman"/>
          <w:b w:val="false"/>
          <w:i w:val="false"/>
          <w:color w:val="000000"/>
          <w:sz w:val="28"/>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
    <w:p>
      <w:pPr>
        <w:spacing w:before="0" w:after="0" w:line="264"/>
        <w:ind w:firstLine="600"/>
        <w:jc w:val="both"/>
      </w:pPr>
      <w:r>
        <w:rPr>
          <w:rFonts w:ascii="Times New Roman" w:hAnsi="Times New Roman"/>
          <w:b w:val="false"/>
          <w:i w:val="false"/>
          <w:color w:val="000000"/>
          <w:sz w:val="28"/>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pPr>
        <w:spacing w:before="0" w:after="0" w:line="264"/>
        <w:ind w:firstLine="600"/>
        <w:jc w:val="both"/>
      </w:pPr>
      <w:r>
        <w:rPr>
          <w:rFonts w:ascii="Times New Roman" w:hAnsi="Times New Roman"/>
          <w:b w:val="false"/>
          <w:i w:val="false"/>
          <w:color w:val="000000"/>
          <w:sz w:val="28"/>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несплошные тексты (таблицы) и понимать представленную в них информацию;</w:t>
      </w:r>
    </w:p>
    <w:p>
      <w:pPr>
        <w:spacing w:before="0" w:after="0" w:line="264"/>
        <w:ind w:firstLine="600"/>
        <w:jc w:val="both"/>
      </w:pPr>
      <w:r>
        <w:rPr>
          <w:rFonts w:ascii="Times New Roman" w:hAnsi="Times New Roman"/>
          <w:b w:val="false"/>
          <w:i w:val="false"/>
          <w:color w:val="000000"/>
          <w:sz w:val="28"/>
        </w:rPr>
        <w:t>письменная речь: 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60 слов);</w:t>
      </w:r>
    </w:p>
    <w:p>
      <w:pPr>
        <w:spacing w:before="0" w:after="0" w:line="264"/>
        <w:ind w:firstLine="600"/>
        <w:jc w:val="both"/>
      </w:pPr>
      <w:r>
        <w:rPr>
          <w:rFonts w:ascii="Times New Roman" w:hAnsi="Times New Roman"/>
          <w:b w:val="false"/>
          <w:i w:val="false"/>
          <w:color w:val="000000"/>
          <w:sz w:val="28"/>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pPr>
        <w:spacing w:before="0" w:after="0" w:line="264"/>
        <w:ind w:firstLine="600"/>
        <w:jc w:val="both"/>
      </w:pPr>
      <w:r>
        <w:rPr>
          <w:rFonts w:ascii="Times New Roman" w:hAnsi="Times New Roman"/>
          <w:b w:val="false"/>
          <w:i w:val="false"/>
          <w:color w:val="000000"/>
          <w:sz w:val="28"/>
        </w:rPr>
        <w:t>владеть орфографическими навыками: правильно писать изученные слова;</w:t>
      </w:r>
    </w:p>
    <w:p>
      <w:pPr>
        <w:spacing w:before="0" w:after="0" w:line="264"/>
        <w:ind w:firstLine="600"/>
        <w:jc w:val="both"/>
      </w:pPr>
      <w:r>
        <w:rPr>
          <w:rFonts w:ascii="Times New Roman" w:hAnsi="Times New Roman"/>
          <w:b w:val="false"/>
          <w:i w:val="false"/>
          <w:color w:val="000000"/>
          <w:sz w:val="2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pPr>
        <w:spacing w:before="0" w:after="0" w:line="264"/>
        <w:ind w:firstLine="600"/>
        <w:jc w:val="both"/>
      </w:pPr>
      <w:r>
        <w:rPr>
          <w:rFonts w:ascii="Times New Roman" w:hAnsi="Times New Roman"/>
          <w:b w:val="false"/>
          <w:i w:val="false"/>
          <w:color w:val="000000"/>
          <w:sz w:val="28"/>
        </w:rPr>
        <w:t>3) 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-er/-or, -ist, -sion/</w:t>
      </w:r>
      <w:r>
        <w:rPr>
          <w:rFonts w:ascii="Times New Roman" w:hAnsi="Times New Roman"/>
          <w:b w:val="false"/>
          <w:i w:val="false"/>
          <w:color w:val="000000"/>
          <w:sz w:val="28"/>
        </w:rPr>
        <w:t>-</w:t>
      </w:r>
      <w:r>
        <w:rPr>
          <w:rFonts w:ascii="Times New Roman" w:hAnsi="Times New Roman"/>
          <w:b w:val="false"/>
          <w:i w:val="false"/>
          <w:color w:val="000000"/>
          <w:sz w:val="28"/>
        </w:rPr>
        <w:t xml:space="preserve">tion, имена прилагательные с суффиксами -ful, -ian/-an, наречия с суффиксом </w:t>
      </w:r>
      <w:r>
        <w:rPr>
          <w:rFonts w:ascii="Times New Roman" w:hAnsi="Times New Roman"/>
          <w:b w:val="false"/>
          <w:i w:val="false"/>
          <w:color w:val="000000"/>
          <w:sz w:val="28"/>
        </w:rPr>
        <w:t>-</w:t>
      </w:r>
      <w:r>
        <w:rPr>
          <w:rFonts w:ascii="Times New Roman" w:hAnsi="Times New Roman"/>
          <w:b w:val="false"/>
          <w:i w:val="false"/>
          <w:color w:val="000000"/>
          <w:sz w:val="28"/>
        </w:rPr>
        <w:t>ly, имена прилагательные, имена существительные и наречия с отрицательным префиксом un-;</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 изученные синонимы и интернациональные слова;</w:t>
      </w:r>
    </w:p>
    <w:p>
      <w:pPr>
        <w:spacing w:before="0" w:after="0" w:line="264"/>
        <w:ind w:firstLine="600"/>
        <w:jc w:val="both"/>
      </w:pPr>
      <w:r>
        <w:rPr>
          <w:rFonts w:ascii="Times New Roman" w:hAnsi="Times New Roman"/>
          <w:b w:val="false"/>
          <w:i w:val="false"/>
          <w:color w:val="000000"/>
          <w:sz w:val="28"/>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w:t>
      </w:r>
    </w:p>
    <w:p>
      <w:pPr>
        <w:spacing w:before="0" w:after="0" w:line="264"/>
        <w:ind w:firstLine="600"/>
        <w:jc w:val="both"/>
      </w:pPr>
      <w:r>
        <w:rPr>
          <w:rFonts w:ascii="Times New Roman" w:hAnsi="Times New Roman"/>
          <w:b w:val="false"/>
          <w:i w:val="false"/>
          <w:color w:val="000000"/>
          <w:sz w:val="28"/>
        </w:rPr>
        <w:t>предложения с несколькими обстоятельствами, следующими в определённом порядке;</w:t>
      </w:r>
    </w:p>
    <w:p>
      <w:pPr>
        <w:spacing w:before="0" w:after="0" w:line="264"/>
        <w:ind w:firstLine="600"/>
        <w:jc w:val="both"/>
      </w:pPr>
      <w:r>
        <w:rPr>
          <w:rFonts w:ascii="Times New Roman" w:hAnsi="Times New Roman"/>
          <w:b w:val="false"/>
          <w:i w:val="false"/>
          <w:color w:val="000000"/>
          <w:sz w:val="28"/>
        </w:rPr>
        <w:t>вопросительные предложения (альтернативный и разделительный вопросы в Present/Past/Future Simple Tense);</w:t>
      </w:r>
    </w:p>
    <w:p>
      <w:pPr>
        <w:spacing w:before="0" w:after="0" w:line="264"/>
        <w:ind w:firstLine="600"/>
        <w:jc w:val="both"/>
      </w:pPr>
      <w:r>
        <w:rPr>
          <w:rFonts w:ascii="Times New Roman" w:hAnsi="Times New Roman"/>
          <w:b w:val="false"/>
          <w:i w:val="false"/>
          <w:color w:val="000000"/>
          <w:sz w:val="28"/>
        </w:rPr>
        <w:t>глаголы в видо-временных формах действительного залога в изъявительном наклонении в Present Perfect Tense в повествовательных (утвердительных и отрицательных) и вопросительных предложениях;</w:t>
      </w:r>
    </w:p>
    <w:p>
      <w:pPr>
        <w:spacing w:before="0" w:after="0" w:line="264"/>
        <w:ind w:firstLine="600"/>
        <w:jc w:val="both"/>
      </w:pPr>
      <w:r>
        <w:rPr>
          <w:rFonts w:ascii="Times New Roman" w:hAnsi="Times New Roman"/>
          <w:b w:val="false"/>
          <w:i w:val="false"/>
          <w:color w:val="000000"/>
          <w:sz w:val="28"/>
        </w:rPr>
        <w:t>имена существительные во множественном числе, в том числе имена существительные, имеющие форму только множественного числа;</w:t>
      </w:r>
    </w:p>
    <w:p>
      <w:pPr>
        <w:spacing w:before="0" w:after="0" w:line="264"/>
        <w:ind w:firstLine="600"/>
        <w:jc w:val="both"/>
      </w:pPr>
      <w:r>
        <w:rPr>
          <w:rFonts w:ascii="Times New Roman" w:hAnsi="Times New Roman"/>
          <w:b w:val="false"/>
          <w:i w:val="false"/>
          <w:color w:val="000000"/>
          <w:sz w:val="28"/>
        </w:rPr>
        <w:t>имена существительные с причастиями настоящего и прошедшего времени;</w:t>
      </w:r>
    </w:p>
    <w:p>
      <w:pPr>
        <w:spacing w:before="0" w:after="0" w:line="264"/>
        <w:ind w:firstLine="600"/>
        <w:jc w:val="both"/>
      </w:pPr>
      <w:r>
        <w:rPr>
          <w:rFonts w:ascii="Times New Roman" w:hAnsi="Times New Roman"/>
          <w:b w:val="false"/>
          <w:i w:val="false"/>
          <w:color w:val="000000"/>
          <w:sz w:val="28"/>
        </w:rPr>
        <w:t>наречия в положительной, сравнительной и превосходной степенях, образованные по правилу, и исключения;</w:t>
      </w:r>
    </w:p>
    <w:p>
      <w:pPr>
        <w:spacing w:before="0" w:after="0" w:line="264"/>
        <w:ind w:firstLine="600"/>
        <w:jc w:val="both"/>
      </w:pPr>
      <w:r>
        <w:rPr>
          <w:rFonts w:ascii="Times New Roman" w:hAnsi="Times New Roman"/>
          <w:b w:val="false"/>
          <w:i w:val="false"/>
          <w:color w:val="000000"/>
          <w:sz w:val="28"/>
        </w:rPr>
        <w:t>5) владеть социокультурными знаниями и умениями:</w:t>
      </w:r>
    </w:p>
    <w:p>
      <w:pPr>
        <w:spacing w:before="0" w:after="0" w:line="264"/>
        <w:ind w:firstLine="600"/>
        <w:jc w:val="both"/>
      </w:pPr>
      <w:r>
        <w:rPr>
          <w:rFonts w:ascii="Times New Roman" w:hAnsi="Times New Roman"/>
          <w:b w:val="false"/>
          <w:i w:val="false"/>
          <w:color w:val="000000"/>
          <w:sz w:val="28"/>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pPr>
        <w:spacing w:before="0" w:after="0" w:line="264"/>
        <w:ind w:firstLine="600"/>
        <w:jc w:val="both"/>
      </w:pPr>
      <w:r>
        <w:rPr>
          <w:rFonts w:ascii="Times New Roman" w:hAnsi="Times New Roman"/>
          <w:b w:val="false"/>
          <w:i w:val="false"/>
          <w:color w:val="000000"/>
          <w:sz w:val="28"/>
        </w:rPr>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pPr>
        <w:spacing w:before="0" w:after="0" w:line="264"/>
        <w:ind w:firstLine="600"/>
        <w:jc w:val="both"/>
      </w:pPr>
      <w:r>
        <w:rPr>
          <w:rFonts w:ascii="Times New Roman" w:hAnsi="Times New Roman"/>
          <w:b w:val="false"/>
          <w:i w:val="false"/>
          <w:color w:val="000000"/>
          <w:sz w:val="28"/>
        </w:rPr>
        <w:t>правильно оформлять адрес, писать фамилии и имена (свои, родственников и друзей) на английском языке (в анкете, формуляре);</w:t>
      </w:r>
    </w:p>
    <w:p>
      <w:pPr>
        <w:spacing w:before="0" w:after="0" w:line="264"/>
        <w:ind w:firstLine="600"/>
        <w:jc w:val="both"/>
      </w:pPr>
      <w:r>
        <w:rPr>
          <w:rFonts w:ascii="Times New Roman" w:hAnsi="Times New Roman"/>
          <w:b w:val="false"/>
          <w:i w:val="false"/>
          <w:color w:val="000000"/>
          <w:sz w:val="28"/>
        </w:rPr>
        <w:t>обладать базовыми знаниями о социокультурном портрете родной страны и страны (стран) изучаемого языка;</w:t>
      </w:r>
    </w:p>
    <w:p>
      <w:pPr>
        <w:spacing w:before="0" w:after="0" w:line="264"/>
        <w:ind w:firstLine="600"/>
        <w:jc w:val="both"/>
      </w:pPr>
      <w:r>
        <w:rPr>
          <w:rFonts w:ascii="Times New Roman" w:hAnsi="Times New Roman"/>
          <w:b w:val="false"/>
          <w:i w:val="false"/>
          <w:color w:val="000000"/>
          <w:sz w:val="28"/>
        </w:rPr>
        <w:t>кратко представлять Ро</w:t>
      </w:r>
      <w:r>
        <w:rPr>
          <w:rFonts w:ascii="Times New Roman" w:hAnsi="Times New Roman"/>
          <w:b w:val="false"/>
          <w:i w:val="false"/>
          <w:color w:val="000000"/>
          <w:sz w:val="28"/>
        </w:rPr>
        <w:t>ссию и страны (стран) изучаемого языка;</w:t>
      </w:r>
    </w:p>
    <w:p>
      <w:pPr>
        <w:spacing w:before="0" w:after="0" w:line="264"/>
        <w:ind w:firstLine="600"/>
        <w:jc w:val="both"/>
      </w:pPr>
      <w:r>
        <w:rPr>
          <w:rFonts w:ascii="Times New Roman" w:hAnsi="Times New Roman"/>
          <w:b w:val="false"/>
          <w:i w:val="false"/>
          <w:color w:val="000000"/>
          <w:sz w:val="28"/>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pPr>
        <w:spacing w:before="0" w:after="0" w:line="264"/>
        <w:ind w:firstLine="600"/>
        <w:jc w:val="both"/>
      </w:pPr>
      <w:r>
        <w:rPr>
          <w:rFonts w:ascii="Times New Roman" w:hAnsi="Times New Roman"/>
          <w:b w:val="false"/>
          <w:i w:val="false"/>
          <w:color w:val="000000"/>
          <w:sz w:val="28"/>
        </w:rPr>
        <w:t>7) 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pPr>
        <w:spacing w:before="0" w:after="0" w:line="264"/>
        <w:ind w:firstLine="600"/>
        <w:jc w:val="both"/>
      </w:pPr>
      <w:r>
        <w:rPr>
          <w:rFonts w:ascii="Times New Roman" w:hAnsi="Times New Roman"/>
          <w:b w:val="false"/>
          <w:i w:val="false"/>
          <w:color w:val="000000"/>
          <w:sz w:val="28"/>
        </w:rPr>
        <w:t>8) использовать иноязычные словари и справочники, в том числе информационно-справочные системы в электронной форме.</w:t>
      </w:r>
    </w:p>
    <w:p>
      <w:pPr>
        <w:spacing w:before="0" w:after="0" w:line="264"/>
        <w:ind w:firstLine="600"/>
        <w:jc w:val="both"/>
      </w:pPr>
      <w:r>
        <w:rPr>
          <w:rFonts w:ascii="Times New Roman" w:hAnsi="Times New Roman"/>
          <w:b w:val="false"/>
          <w:i w:val="false"/>
          <w:color w:val="000000"/>
          <w:sz w:val="28"/>
        </w:rPr>
        <w:t xml:space="preserve">Предметные результаты освоения программы по иностранному (английскому) языку к концу обучения </w:t>
      </w:r>
      <w:r>
        <w:rPr>
          <w:rFonts w:ascii="Times New Roman" w:hAnsi="Times New Roman"/>
          <w:b/>
          <w:i/>
          <w:color w:val="000000"/>
          <w:sz w:val="28"/>
        </w:rPr>
        <w:t>в 6 классе:</w:t>
      </w:r>
    </w:p>
    <w:p>
      <w:pPr>
        <w:spacing w:before="0" w:after="0" w:line="264"/>
        <w:ind w:firstLine="600"/>
        <w:jc w:val="both"/>
      </w:pPr>
      <w:r>
        <w:rPr>
          <w:rFonts w:ascii="Times New Roman" w:hAnsi="Times New Roman"/>
          <w:b w:val="false"/>
          <w:i w:val="false"/>
          <w:color w:val="000000"/>
          <w:sz w:val="28"/>
        </w:rPr>
        <w:t>1) владеть основными видами речевой деятельности:</w:t>
      </w:r>
    </w:p>
    <w:p>
      <w:pPr>
        <w:spacing w:before="0" w:after="0" w:line="264"/>
        <w:ind w:firstLine="600"/>
        <w:jc w:val="both"/>
      </w:pPr>
      <w:r>
        <w:rPr>
          <w:rFonts w:ascii="Times New Roman" w:hAnsi="Times New Roman"/>
          <w:b w:val="false"/>
          <w:i w:val="false"/>
          <w:color w:val="000000"/>
          <w:sz w:val="28"/>
        </w:rPr>
        <w:t>говорение: вести разные виды диалогов (диалог этикетного характера, диалог</w:t>
      </w:r>
      <w:r>
        <w:rPr>
          <w:rFonts w:ascii="Times New Roman" w:hAnsi="Times New Roman"/>
          <w:b w:val="false"/>
          <w:i w:val="false"/>
          <w:color w:val="000000"/>
          <w:sz w:val="28"/>
        </w:rPr>
        <w:t>-</w:t>
      </w:r>
      <w:r>
        <w:rPr>
          <w:rFonts w:ascii="Times New Roman" w:hAnsi="Times New Roman"/>
          <w:b w:val="false"/>
          <w:i w:val="false"/>
          <w:color w:val="000000"/>
          <w:sz w:val="28"/>
        </w:rPr>
        <w:t>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
    <w:p>
      <w:pPr>
        <w:spacing w:before="0" w:after="0" w:line="264"/>
        <w:ind w:firstLine="600"/>
        <w:jc w:val="both"/>
      </w:pPr>
      <w:r>
        <w:rPr>
          <w:rFonts w:ascii="Times New Roman" w:hAnsi="Times New Roman"/>
          <w:b w:val="false"/>
          <w:i w:val="false"/>
          <w:color w:val="000000"/>
          <w:sz w:val="28"/>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w:t>
      </w:r>
      <w:r>
        <w:rPr>
          <w:rFonts w:ascii="Times New Roman" w:hAnsi="Times New Roman"/>
          <w:b w:val="false"/>
          <w:i w:val="false"/>
          <w:color w:val="000000"/>
          <w:sz w:val="28"/>
        </w:rPr>
        <w:t xml:space="preserve"> </w:t>
      </w:r>
      <w:r>
        <w:rPr>
          <w:rFonts w:ascii="Times New Roman" w:hAnsi="Times New Roman"/>
          <w:b w:val="false"/>
          <w:i w:val="false"/>
          <w:color w:val="000000"/>
          <w:sz w:val="28"/>
        </w:rPr>
        <w:t>7–8 фраз); кратко излагать результаты выполненной проектной работы (объём –</w:t>
      </w:r>
      <w:r>
        <w:rPr>
          <w:rFonts w:ascii="Times New Roman" w:hAnsi="Times New Roman"/>
          <w:b w:val="false"/>
          <w:i w:val="false"/>
          <w:color w:val="000000"/>
          <w:sz w:val="28"/>
        </w:rPr>
        <w:t xml:space="preserve"> </w:t>
      </w:r>
      <w:r>
        <w:rPr>
          <w:rFonts w:ascii="Times New Roman" w:hAnsi="Times New Roman"/>
          <w:b w:val="false"/>
          <w:i w:val="false"/>
          <w:color w:val="000000"/>
          <w:sz w:val="28"/>
        </w:rPr>
        <w:t>7–8 фраз);</w:t>
      </w:r>
    </w:p>
    <w:p>
      <w:pPr>
        <w:spacing w:before="0" w:after="0" w:line="264"/>
        <w:ind w:firstLine="600"/>
        <w:jc w:val="both"/>
      </w:pPr>
      <w:r>
        <w:rPr>
          <w:rFonts w:ascii="Times New Roman" w:hAnsi="Times New Roman"/>
          <w:b w:val="false"/>
          <w:i w:val="false"/>
          <w:color w:val="000000"/>
          <w:sz w:val="28"/>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pPr>
        <w:spacing w:before="0" w:after="0" w:line="264"/>
        <w:ind w:firstLine="600"/>
        <w:jc w:val="both"/>
      </w:pPr>
      <w:r>
        <w:rPr>
          <w:rFonts w:ascii="Times New Roman" w:hAnsi="Times New Roman"/>
          <w:b w:val="false"/>
          <w:i w:val="false"/>
          <w:color w:val="000000"/>
          <w:sz w:val="28"/>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несплошные тексты (таблицы) и понимать представленную в них информацию, определять тему текста по заголовку;</w:t>
      </w:r>
    </w:p>
    <w:p>
      <w:pPr>
        <w:spacing w:before="0" w:after="0" w:line="264"/>
        <w:ind w:firstLine="600"/>
        <w:jc w:val="both"/>
      </w:pPr>
      <w:r>
        <w:rPr>
          <w:rFonts w:ascii="Times New Roman" w:hAnsi="Times New Roman"/>
          <w:b w:val="false"/>
          <w:i w:val="false"/>
          <w:color w:val="000000"/>
          <w:sz w:val="28"/>
        </w:rPr>
        <w:t xml:space="preserve">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w:t>
      </w:r>
      <w:r>
        <w:rPr>
          <w:rFonts w:ascii="Times New Roman" w:hAnsi="Times New Roman"/>
          <w:b w:val="false"/>
          <w:i w:val="false"/>
          <w:color w:val="000000"/>
          <w:sz w:val="28"/>
        </w:rPr>
        <w:t>использованием</w:t>
      </w:r>
      <w:r>
        <w:rPr>
          <w:rFonts w:ascii="Times New Roman" w:hAnsi="Times New Roman"/>
          <w:b w:val="false"/>
          <w:i w:val="false"/>
          <w:color w:val="000000"/>
          <w:sz w:val="28"/>
        </w:rPr>
        <w:t xml:space="preserve"> образц</w:t>
      </w:r>
      <w:r>
        <w:rPr>
          <w:rFonts w:ascii="Times New Roman" w:hAnsi="Times New Roman"/>
          <w:b w:val="false"/>
          <w:i w:val="false"/>
          <w:color w:val="000000"/>
          <w:sz w:val="28"/>
        </w:rPr>
        <w:t>а</w:t>
      </w:r>
      <w:r>
        <w:rPr>
          <w:rFonts w:ascii="Times New Roman" w:hAnsi="Times New Roman"/>
          <w:b w:val="false"/>
          <w:i w:val="false"/>
          <w:color w:val="000000"/>
          <w:sz w:val="28"/>
        </w:rPr>
        <w:t>, план</w:t>
      </w:r>
      <w:r>
        <w:rPr>
          <w:rFonts w:ascii="Times New Roman" w:hAnsi="Times New Roman"/>
          <w:b w:val="false"/>
          <w:i w:val="false"/>
          <w:color w:val="000000"/>
          <w:sz w:val="28"/>
        </w:rPr>
        <w:t>а</w:t>
      </w:r>
      <w:r>
        <w:rPr>
          <w:rFonts w:ascii="Times New Roman" w:hAnsi="Times New Roman"/>
          <w:b w:val="false"/>
          <w:i w:val="false"/>
          <w:color w:val="000000"/>
          <w:sz w:val="28"/>
        </w:rPr>
        <w:t>, ключевы</w:t>
      </w:r>
      <w:r>
        <w:rPr>
          <w:rFonts w:ascii="Times New Roman" w:hAnsi="Times New Roman"/>
          <w:b w:val="false"/>
          <w:i w:val="false"/>
          <w:color w:val="000000"/>
          <w:sz w:val="28"/>
        </w:rPr>
        <w:t>х</w:t>
      </w:r>
      <w:r>
        <w:rPr>
          <w:rFonts w:ascii="Times New Roman" w:hAnsi="Times New Roman"/>
          <w:b w:val="false"/>
          <w:i w:val="false"/>
          <w:color w:val="000000"/>
          <w:sz w:val="28"/>
        </w:rPr>
        <w:t xml:space="preserve"> слов, картин</w:t>
      </w:r>
      <w:r>
        <w:rPr>
          <w:rFonts w:ascii="Times New Roman" w:hAnsi="Times New Roman"/>
          <w:b w:val="false"/>
          <w:i w:val="false"/>
          <w:color w:val="000000"/>
          <w:sz w:val="28"/>
        </w:rPr>
        <w:t>ок</w:t>
      </w:r>
      <w:r>
        <w:rPr>
          <w:rFonts w:ascii="Times New Roman" w:hAnsi="Times New Roman"/>
          <w:b w:val="false"/>
          <w:i w:val="false"/>
          <w:color w:val="000000"/>
          <w:sz w:val="28"/>
        </w:rPr>
        <w:t xml:space="preserve"> (объём высказывания – до 70 слов);</w:t>
      </w:r>
    </w:p>
    <w:p>
      <w:pPr>
        <w:spacing w:before="0" w:after="0" w:line="264"/>
        <w:ind w:firstLine="600"/>
        <w:jc w:val="both"/>
      </w:pPr>
      <w:r>
        <w:rPr>
          <w:rFonts w:ascii="Times New Roman" w:hAnsi="Times New Roman"/>
          <w:b w:val="false"/>
          <w:i w:val="false"/>
          <w:color w:val="000000"/>
          <w:sz w:val="28"/>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pPr>
        <w:spacing w:before="0" w:after="0" w:line="264"/>
        <w:ind w:firstLine="600"/>
        <w:jc w:val="both"/>
      </w:pPr>
      <w:r>
        <w:rPr>
          <w:rFonts w:ascii="Times New Roman" w:hAnsi="Times New Roman"/>
          <w:b w:val="false"/>
          <w:i w:val="false"/>
          <w:color w:val="000000"/>
          <w:sz w:val="28"/>
        </w:rPr>
        <w:t xml:space="preserve">владеть </w:t>
      </w:r>
      <w:r>
        <w:rPr>
          <w:rFonts w:ascii="Times New Roman" w:hAnsi="Times New Roman"/>
          <w:b w:val="false"/>
          <w:i w:val="false"/>
          <w:color w:val="000000"/>
          <w:sz w:val="28"/>
        </w:rPr>
        <w:t>орфографическими навыками: правильно писать</w:t>
      </w:r>
      <w:r>
        <w:rPr>
          <w:rFonts w:ascii="Times New Roman" w:hAnsi="Times New Roman"/>
          <w:b w:val="false"/>
          <w:i w:val="false"/>
          <w:color w:val="000000"/>
          <w:sz w:val="28"/>
        </w:rPr>
        <w:t xml:space="preserve"> </w:t>
      </w:r>
      <w:r>
        <w:rPr>
          <w:rFonts w:ascii="Times New Roman" w:hAnsi="Times New Roman"/>
          <w:b w:val="false"/>
          <w:i w:val="false"/>
          <w:color w:val="000000"/>
          <w:sz w:val="28"/>
        </w:rPr>
        <w:t>изученные слова;</w:t>
      </w:r>
    </w:p>
    <w:p>
      <w:pPr>
        <w:spacing w:before="0" w:after="0" w:line="264"/>
        <w:ind w:firstLine="600"/>
        <w:jc w:val="both"/>
      </w:pPr>
      <w:r>
        <w:rPr>
          <w:rFonts w:ascii="Times New Roman" w:hAnsi="Times New Roman"/>
          <w:b w:val="false"/>
          <w:i w:val="false"/>
          <w:color w:val="000000"/>
          <w:sz w:val="2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pPr>
        <w:spacing w:before="0" w:after="0" w:line="264"/>
        <w:ind w:firstLine="600"/>
        <w:jc w:val="both"/>
      </w:pPr>
      <w:r>
        <w:rPr>
          <w:rFonts w:ascii="Times New Roman" w:hAnsi="Times New Roman"/>
          <w:b w:val="false"/>
          <w:i w:val="false"/>
          <w:color w:val="000000"/>
          <w:sz w:val="28"/>
        </w:rPr>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-ing, имена прилагательные с помощью суффиксов -ing, -less, -ive, -al;</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 изученные синонимы, антонимы и интернациональные слова;</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 различные средства связи для обеспечения целостности высказывания;</w:t>
      </w:r>
    </w:p>
    <w:p>
      <w:pPr>
        <w:spacing w:before="0" w:after="0" w:line="264"/>
        <w:ind w:firstLine="600"/>
        <w:jc w:val="both"/>
      </w:pPr>
      <w:r>
        <w:rPr>
          <w:rFonts w:ascii="Times New Roman" w:hAnsi="Times New Roman"/>
          <w:b w:val="false"/>
          <w:i w:val="false"/>
          <w:color w:val="000000"/>
          <w:sz w:val="28"/>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w:t>
      </w:r>
    </w:p>
    <w:p>
      <w:pPr>
        <w:spacing w:before="0" w:after="0" w:line="264"/>
        <w:ind w:firstLine="600"/>
        <w:jc w:val="both"/>
      </w:pPr>
      <w:r>
        <w:rPr>
          <w:rFonts w:ascii="Times New Roman" w:hAnsi="Times New Roman"/>
          <w:b w:val="false"/>
          <w:i w:val="false"/>
          <w:color w:val="000000"/>
          <w:sz w:val="28"/>
        </w:rPr>
        <w:t>сложноподчинённые предложения с придаточными определительными с союзными словами who, which, that;</w:t>
      </w:r>
    </w:p>
    <w:p>
      <w:pPr>
        <w:spacing w:before="0" w:after="0" w:line="264"/>
        <w:ind w:firstLine="600"/>
        <w:jc w:val="both"/>
      </w:pPr>
      <w:r>
        <w:rPr>
          <w:rFonts w:ascii="Times New Roman" w:hAnsi="Times New Roman"/>
          <w:b w:val="false"/>
          <w:i w:val="false"/>
          <w:color w:val="000000"/>
          <w:sz w:val="28"/>
        </w:rPr>
        <w:t>сложноподчинённые предложения с придаточными времени с союзами for, since;</w:t>
      </w:r>
    </w:p>
    <w:p>
      <w:pPr>
        <w:spacing w:before="0" w:after="0" w:line="264"/>
        <w:ind w:firstLine="600"/>
        <w:jc w:val="both"/>
      </w:pPr>
      <w:r>
        <w:rPr>
          <w:rFonts w:ascii="Times New Roman" w:hAnsi="Times New Roman"/>
          <w:b w:val="false"/>
          <w:i w:val="false"/>
          <w:color w:val="000000"/>
          <w:sz w:val="28"/>
        </w:rPr>
        <w:t>предложения с конструкциями as … as, not so … as;</w:t>
      </w:r>
    </w:p>
    <w:p>
      <w:pPr>
        <w:spacing w:before="0" w:after="0" w:line="264"/>
        <w:ind w:firstLine="600"/>
        <w:jc w:val="both"/>
      </w:pPr>
      <w:r>
        <w:rPr>
          <w:rFonts w:ascii="Times New Roman" w:hAnsi="Times New Roman"/>
          <w:b w:val="false"/>
          <w:i w:val="false"/>
          <w:color w:val="000000"/>
          <w:sz w:val="28"/>
        </w:rPr>
        <w:t>глаголы в видовременных формах действительного залога в изъявительном наклонении в Present/Past Continuous Tense;</w:t>
      </w:r>
    </w:p>
    <w:p>
      <w:pPr>
        <w:spacing w:before="0" w:after="0" w:line="264"/>
        <w:ind w:firstLine="600"/>
        <w:jc w:val="both"/>
      </w:pPr>
      <w:r>
        <w:rPr>
          <w:rFonts w:ascii="Times New Roman" w:hAnsi="Times New Roman"/>
          <w:b w:val="false"/>
          <w:i w:val="false"/>
          <w:color w:val="000000"/>
          <w:sz w:val="28"/>
        </w:rPr>
        <w:t>все типы вопросительных предложений (общий, специальный, альтернативный, разделительный вопросы) в Present/ Past Continuous Tense;</w:t>
      </w:r>
    </w:p>
    <w:p>
      <w:pPr>
        <w:spacing w:before="0" w:after="0" w:line="264"/>
        <w:ind w:firstLine="600"/>
        <w:jc w:val="both"/>
      </w:pPr>
      <w:r>
        <w:rPr>
          <w:rFonts w:ascii="Times New Roman" w:hAnsi="Times New Roman"/>
          <w:b w:val="false"/>
          <w:i w:val="false"/>
          <w:color w:val="000000"/>
          <w:sz w:val="28"/>
        </w:rPr>
        <w:t>модальные глаголы и их эквиваленты (can/be able to, must/ have to, may, should, need);</w:t>
      </w:r>
    </w:p>
    <w:p>
      <w:pPr>
        <w:spacing w:before="0" w:after="0" w:line="264"/>
        <w:ind w:firstLine="600"/>
        <w:jc w:val="both"/>
      </w:pPr>
      <w:r>
        <w:rPr>
          <w:rFonts w:ascii="Times New Roman" w:hAnsi="Times New Roman"/>
          <w:b w:val="false"/>
          <w:i w:val="false"/>
          <w:color w:val="000000"/>
          <w:sz w:val="28"/>
        </w:rPr>
        <w:t>cлова, выражающие количество (little/a little, few/a few);</w:t>
      </w:r>
    </w:p>
    <w:p>
      <w:pPr>
        <w:spacing w:before="0" w:after="0" w:line="264"/>
        <w:ind w:firstLine="600"/>
        <w:jc w:val="both"/>
      </w:pPr>
      <w:r>
        <w:rPr>
          <w:rFonts w:ascii="Times New Roman" w:hAnsi="Times New Roman"/>
          <w:b w:val="false"/>
          <w:i w:val="false"/>
          <w:color w:val="000000"/>
          <w:sz w:val="28"/>
        </w:rPr>
        <w:t>возвратные, неопределённые местоимения some, any и их производные (somebody, anybody; something, anything, etc.)</w:t>
      </w:r>
      <w:r>
        <w:rPr>
          <w:rFonts w:ascii="Times New Roman" w:hAnsi="Times New Roman"/>
          <w:b w:val="false"/>
          <w:i w:val="false"/>
          <w:color w:val="000000"/>
          <w:sz w:val="28"/>
        </w:rPr>
        <w:t>,</w:t>
      </w:r>
      <w:r>
        <w:rPr>
          <w:rFonts w:ascii="Times New Roman" w:hAnsi="Times New Roman"/>
          <w:b w:val="false"/>
          <w:i w:val="false"/>
          <w:color w:val="000000"/>
          <w:sz w:val="28"/>
        </w:rPr>
        <w:t xml:space="preserve"> every и производные (everybody, everything</w:t>
      </w:r>
      <w:r>
        <w:rPr>
          <w:rFonts w:ascii="Times New Roman" w:hAnsi="Times New Roman"/>
          <w:b w:val="false"/>
          <w:i w:val="false"/>
          <w:color w:val="000000"/>
          <w:sz w:val="28"/>
        </w:rPr>
        <w:t xml:space="preserve"> и другие</w:t>
      </w:r>
      <w:r>
        <w:rPr>
          <w:rFonts w:ascii="Times New Roman" w:hAnsi="Times New Roman"/>
          <w:b w:val="false"/>
          <w:i w:val="false"/>
          <w:color w:val="000000"/>
          <w:sz w:val="28"/>
        </w:rPr>
        <w:t>) в повествовательных (утвердительных и отрицательных) и вопросительных предложениях;</w:t>
      </w:r>
    </w:p>
    <w:p>
      <w:pPr>
        <w:spacing w:before="0" w:after="0" w:line="264"/>
        <w:ind w:firstLine="600"/>
        <w:jc w:val="both"/>
      </w:pPr>
      <w:r>
        <w:rPr>
          <w:rFonts w:ascii="Times New Roman" w:hAnsi="Times New Roman"/>
          <w:b w:val="false"/>
          <w:i w:val="false"/>
          <w:color w:val="000000"/>
          <w:sz w:val="28"/>
        </w:rPr>
        <w:t>числительные для обозначения дат и больших чисел (100</w:t>
      </w:r>
      <w:r>
        <w:rPr>
          <w:rFonts w:ascii="Times New Roman" w:hAnsi="Times New Roman"/>
          <w:b w:val="false"/>
          <w:i w:val="false"/>
          <w:color w:val="000000"/>
          <w:sz w:val="28"/>
        </w:rPr>
        <w:t>–</w:t>
      </w:r>
      <w:r>
        <w:rPr>
          <w:rFonts w:ascii="Times New Roman" w:hAnsi="Times New Roman"/>
          <w:b w:val="false"/>
          <w:i w:val="false"/>
          <w:color w:val="000000"/>
          <w:sz w:val="28"/>
        </w:rPr>
        <w:t>1000);</w:t>
      </w:r>
    </w:p>
    <w:p>
      <w:pPr>
        <w:spacing w:before="0" w:after="0" w:line="264"/>
        <w:ind w:firstLine="600"/>
        <w:jc w:val="both"/>
      </w:pPr>
      <w:r>
        <w:rPr>
          <w:rFonts w:ascii="Times New Roman" w:hAnsi="Times New Roman"/>
          <w:b w:val="false"/>
          <w:i w:val="false"/>
          <w:color w:val="000000"/>
          <w:sz w:val="28"/>
        </w:rPr>
        <w:t>5) владеть социокультурными знаниями и умениями:</w:t>
      </w:r>
    </w:p>
    <w:p>
      <w:pPr>
        <w:spacing w:before="0" w:after="0" w:line="264"/>
        <w:ind w:firstLine="600"/>
        <w:jc w:val="both"/>
      </w:pPr>
      <w:r>
        <w:rPr>
          <w:rFonts w:ascii="Times New Roman" w:hAnsi="Times New Roman"/>
          <w:b w:val="false"/>
          <w:i w:val="false"/>
          <w:color w:val="000000"/>
          <w:sz w:val="28"/>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pPr>
        <w:spacing w:before="0" w:after="0" w:line="264"/>
        <w:ind w:firstLine="600"/>
        <w:jc w:val="both"/>
      </w:pPr>
      <w:r>
        <w:rPr>
          <w:rFonts w:ascii="Times New Roman" w:hAnsi="Times New Roman"/>
          <w:b w:val="false"/>
          <w:i w:val="false"/>
          <w:color w:val="000000"/>
          <w:sz w:val="28"/>
        </w:rPr>
        <w:t>понимать и использовать в устной и письменной речи наиболее употребительную лексику</w:t>
      </w:r>
      <w:r>
        <w:rPr>
          <w:rFonts w:ascii="Times New Roman" w:hAnsi="Times New Roman"/>
          <w:b w:val="false"/>
          <w:i w:val="false"/>
          <w:color w:val="000000"/>
          <w:sz w:val="28"/>
        </w:rPr>
        <w:t xml:space="preserve"> </w:t>
      </w:r>
      <w:r>
        <w:rPr>
          <w:rFonts w:ascii="Times New Roman" w:hAnsi="Times New Roman"/>
          <w:b w:val="false"/>
          <w:i w:val="false"/>
          <w:color w:val="000000"/>
          <w:sz w:val="28"/>
        </w:rPr>
        <w:t>страны (стран) изучаемого языка в рамках тематического содержания речи;</w:t>
      </w:r>
    </w:p>
    <w:p>
      <w:pPr>
        <w:spacing w:before="0" w:after="0" w:line="264"/>
        <w:ind w:firstLine="600"/>
        <w:jc w:val="both"/>
      </w:pPr>
      <w:r>
        <w:rPr>
          <w:rFonts w:ascii="Times New Roman" w:hAnsi="Times New Roman"/>
          <w:b w:val="false"/>
          <w:i w:val="false"/>
          <w:color w:val="000000"/>
          <w:sz w:val="28"/>
        </w:rPr>
        <w:t>обладать базовыми знаниями о социокультурном портрете родной страны и страны (стран) изучаемого языка;</w:t>
      </w:r>
    </w:p>
    <w:p>
      <w:pPr>
        <w:spacing w:before="0" w:after="0" w:line="264"/>
        <w:ind w:firstLine="600"/>
        <w:jc w:val="both"/>
      </w:pPr>
      <w:r>
        <w:rPr>
          <w:rFonts w:ascii="Times New Roman" w:hAnsi="Times New Roman"/>
          <w:b w:val="false"/>
          <w:i w:val="false"/>
          <w:color w:val="000000"/>
          <w:sz w:val="28"/>
        </w:rPr>
        <w:t>кратко предс</w:t>
      </w:r>
      <w:r>
        <w:rPr>
          <w:rFonts w:ascii="Times New Roman" w:hAnsi="Times New Roman"/>
          <w:b w:val="false"/>
          <w:i w:val="false"/>
          <w:color w:val="000000"/>
          <w:sz w:val="28"/>
        </w:rPr>
        <w:t>тавлять Россию и страну (страны) изучаемого языка;</w:t>
      </w:r>
    </w:p>
    <w:p>
      <w:pPr>
        <w:spacing w:before="0" w:after="0" w:line="264"/>
        <w:ind w:firstLine="600"/>
        <w:jc w:val="both"/>
      </w:pPr>
      <w:r>
        <w:rPr>
          <w:rFonts w:ascii="Times New Roman" w:hAnsi="Times New Roman"/>
          <w:b w:val="false"/>
          <w:i w:val="false"/>
          <w:color w:val="000000"/>
          <w:sz w:val="28"/>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pPr>
        <w:spacing w:before="0" w:after="0" w:line="264"/>
        <w:ind w:firstLine="600"/>
        <w:jc w:val="both"/>
      </w:pPr>
      <w:r>
        <w:rPr>
          <w:rFonts w:ascii="Times New Roman" w:hAnsi="Times New Roman"/>
          <w:b w:val="false"/>
          <w:i w:val="false"/>
          <w:color w:val="000000"/>
          <w:sz w:val="28"/>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pPr>
        <w:spacing w:before="0" w:after="0" w:line="264"/>
        <w:ind w:firstLine="600"/>
        <w:jc w:val="both"/>
      </w:pPr>
      <w:r>
        <w:rPr>
          <w:rFonts w:ascii="Times New Roman" w:hAnsi="Times New Roman"/>
          <w:b w:val="false"/>
          <w:i w:val="false"/>
          <w:color w:val="000000"/>
          <w:sz w:val="28"/>
        </w:rPr>
        <w:t>8) использовать иноязычные словари и справочники, в том числе информационно-справочные системы в электронной форме;</w:t>
      </w:r>
    </w:p>
    <w:p>
      <w:pPr>
        <w:spacing w:before="0" w:after="0" w:line="264"/>
        <w:ind w:firstLine="600"/>
        <w:jc w:val="both"/>
      </w:pPr>
      <w:r>
        <w:rPr>
          <w:rFonts w:ascii="Times New Roman" w:hAnsi="Times New Roman"/>
          <w:b w:val="false"/>
          <w:i w:val="false"/>
          <w:color w:val="000000"/>
          <w:sz w:val="28"/>
        </w:rPr>
        <w:t>9) достигать взаимопонимания в процессе устного и письменного общения с носителями иностранного языка, с людьми другой культуры;</w:t>
      </w:r>
    </w:p>
    <w:p>
      <w:pPr>
        <w:spacing w:before="0" w:after="0" w:line="264"/>
        <w:ind w:firstLine="600"/>
        <w:jc w:val="both"/>
      </w:pPr>
      <w:r>
        <w:rPr>
          <w:rFonts w:ascii="Times New Roman" w:hAnsi="Times New Roman"/>
          <w:b w:val="false"/>
          <w:i w:val="false"/>
          <w:color w:val="000000"/>
          <w:sz w:val="28"/>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pPr>
        <w:spacing w:before="0" w:after="0" w:line="264"/>
        <w:ind w:firstLine="600"/>
        <w:jc w:val="both"/>
      </w:pPr>
      <w:r>
        <w:rPr>
          <w:rFonts w:ascii="Times New Roman" w:hAnsi="Times New Roman"/>
          <w:b w:val="false"/>
          <w:i w:val="false"/>
          <w:color w:val="000000"/>
          <w:sz w:val="28"/>
        </w:rPr>
        <w:t xml:space="preserve">Предметные результаты освоения программы по иностранному (английскому) языку к концу обучения </w:t>
      </w:r>
      <w:r>
        <w:rPr>
          <w:rFonts w:ascii="Times New Roman" w:hAnsi="Times New Roman"/>
          <w:b/>
          <w:i/>
          <w:color w:val="000000"/>
          <w:sz w:val="28"/>
        </w:rPr>
        <w:t>в 7 классе:</w:t>
      </w:r>
    </w:p>
    <w:p>
      <w:pPr>
        <w:spacing w:before="0" w:after="0" w:line="264"/>
        <w:ind w:firstLine="600"/>
        <w:jc w:val="both"/>
      </w:pPr>
      <w:r>
        <w:rPr>
          <w:rFonts w:ascii="Times New Roman" w:hAnsi="Times New Roman"/>
          <w:b w:val="false"/>
          <w:i w:val="false"/>
          <w:color w:val="000000"/>
          <w:sz w:val="28"/>
        </w:rPr>
        <w:t>1) владеть основными видами речевой деятельности:</w:t>
      </w:r>
    </w:p>
    <w:p>
      <w:pPr>
        <w:spacing w:before="0" w:after="0" w:line="264"/>
        <w:ind w:firstLine="600"/>
        <w:jc w:val="both"/>
      </w:pPr>
      <w:r>
        <w:rPr>
          <w:rFonts w:ascii="Times New Roman" w:hAnsi="Times New Roman"/>
          <w:b w:val="false"/>
          <w:i w:val="false"/>
          <w:color w:val="000000"/>
          <w:sz w:val="28"/>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
    <w:p>
      <w:pPr>
        <w:spacing w:before="0" w:after="0" w:line="264"/>
        <w:ind w:firstLine="600"/>
        <w:jc w:val="both"/>
      </w:pPr>
      <w:r>
        <w:rPr>
          <w:rFonts w:ascii="Times New Roman" w:hAnsi="Times New Roman"/>
          <w:b w:val="false"/>
          <w:i w:val="false"/>
          <w:color w:val="000000"/>
          <w:sz w:val="28"/>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
    <w:p>
      <w:pPr>
        <w:spacing w:before="0" w:after="0" w:line="264"/>
        <w:ind w:firstLine="600"/>
        <w:jc w:val="both"/>
      </w:pPr>
      <w:r>
        <w:rPr>
          <w:rFonts w:ascii="Times New Roman" w:hAnsi="Times New Roman"/>
          <w:b w:val="false"/>
          <w:i w:val="false"/>
          <w:color w:val="000000"/>
          <w:sz w:val="28"/>
        </w:rPr>
        <w:t>аудирование: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w:t>
      </w:r>
      <w:r>
        <w:rPr>
          <w:rFonts w:ascii="Times New Roman" w:hAnsi="Times New Roman"/>
          <w:b w:val="false"/>
          <w:i w:val="false"/>
          <w:color w:val="000000"/>
          <w:sz w:val="28"/>
        </w:rPr>
        <w:t xml:space="preserve"> </w:t>
      </w:r>
      <w:r>
        <w:rPr>
          <w:rFonts w:ascii="Times New Roman" w:hAnsi="Times New Roman"/>
          <w:b w:val="false"/>
          <w:i w:val="false"/>
          <w:color w:val="000000"/>
          <w:sz w:val="28"/>
        </w:rPr>
        <w:t>до 1,5 минут);</w:t>
      </w:r>
    </w:p>
    <w:p>
      <w:pPr>
        <w:spacing w:before="0" w:after="0" w:line="264"/>
        <w:ind w:firstLine="600"/>
        <w:jc w:val="both"/>
      </w:pPr>
      <w:r>
        <w:rPr>
          <w:rFonts w:ascii="Times New Roman" w:hAnsi="Times New Roman"/>
          <w:b w:val="false"/>
          <w:i w:val="false"/>
          <w:color w:val="000000"/>
          <w:sz w:val="28"/>
        </w:rPr>
        <w:t>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w:t>
      </w:r>
      <w:r>
        <w:rPr>
          <w:rFonts w:ascii="Times New Roman" w:hAnsi="Times New Roman"/>
          <w:b w:val="false"/>
          <w:i w:val="false"/>
          <w:color w:val="000000"/>
          <w:sz w:val="28"/>
        </w:rPr>
        <w:t>)</w:t>
      </w:r>
      <w:r>
        <w:rPr>
          <w:rFonts w:ascii="Times New Roman" w:hAnsi="Times New Roman"/>
          <w:b w:val="false"/>
          <w:i w:val="false"/>
          <w:color w:val="000000"/>
          <w:sz w:val="28"/>
        </w:rPr>
        <w:t xml:space="preserve"> форме (объём текста (текстов) для чтения –</w:t>
      </w:r>
      <w:r>
        <w:rPr>
          <w:rFonts w:ascii="Times New Roman" w:hAnsi="Times New Roman"/>
          <w:b w:val="false"/>
          <w:i w:val="false"/>
          <w:color w:val="000000"/>
          <w:sz w:val="28"/>
        </w:rPr>
        <w:t xml:space="preserve"> </w:t>
      </w:r>
      <w:r>
        <w:rPr>
          <w:rFonts w:ascii="Times New Roman" w:hAnsi="Times New Roman"/>
          <w:b w:val="false"/>
          <w:i w:val="false"/>
          <w:color w:val="000000"/>
          <w:sz w:val="28"/>
        </w:rPr>
        <w:t>до 350 слов), читать про себя несплошные тексты (таблицы, диаграммы) и понимать представленную в них информацию, определять последовательность главных фактов (событий) в тексте;</w:t>
      </w:r>
    </w:p>
    <w:p>
      <w:pPr>
        <w:spacing w:before="0" w:after="0" w:line="264"/>
        <w:ind w:firstLine="600"/>
        <w:jc w:val="both"/>
      </w:pPr>
      <w:r>
        <w:rPr>
          <w:rFonts w:ascii="Times New Roman" w:hAnsi="Times New Roman"/>
          <w:b w:val="false"/>
          <w:i w:val="false"/>
          <w:color w:val="000000"/>
          <w:sz w:val="28"/>
        </w:rPr>
        <w:t>письменная речь: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w:t>
      </w:r>
      <w:r>
        <w:rPr>
          <w:rFonts w:ascii="Times New Roman" w:hAnsi="Times New Roman"/>
          <w:b w:val="false"/>
          <w:i w:val="false"/>
          <w:color w:val="000000"/>
          <w:sz w:val="28"/>
        </w:rPr>
        <w:t xml:space="preserve"> </w:t>
      </w:r>
      <w:r>
        <w:rPr>
          <w:rFonts w:ascii="Times New Roman" w:hAnsi="Times New Roman"/>
          <w:b w:val="false"/>
          <w:i w:val="false"/>
          <w:color w:val="000000"/>
          <w:sz w:val="28"/>
        </w:rPr>
        <w:t xml:space="preserve">до 90 слов), создавать небольшое письменное высказывание с </w:t>
      </w:r>
      <w:r>
        <w:rPr>
          <w:rFonts w:ascii="Times New Roman" w:hAnsi="Times New Roman"/>
          <w:b w:val="false"/>
          <w:i w:val="false"/>
          <w:color w:val="000000"/>
          <w:sz w:val="28"/>
        </w:rPr>
        <w:t>использованием</w:t>
      </w:r>
      <w:r>
        <w:rPr>
          <w:rFonts w:ascii="Times New Roman" w:hAnsi="Times New Roman"/>
          <w:b w:val="false"/>
          <w:i w:val="false"/>
          <w:color w:val="000000"/>
          <w:sz w:val="28"/>
        </w:rPr>
        <w:t xml:space="preserve"> образц</w:t>
      </w:r>
      <w:r>
        <w:rPr>
          <w:rFonts w:ascii="Times New Roman" w:hAnsi="Times New Roman"/>
          <w:b w:val="false"/>
          <w:i w:val="false"/>
          <w:color w:val="000000"/>
          <w:sz w:val="28"/>
        </w:rPr>
        <w:t>а</w:t>
      </w:r>
      <w:r>
        <w:rPr>
          <w:rFonts w:ascii="Times New Roman" w:hAnsi="Times New Roman"/>
          <w:b w:val="false"/>
          <w:i w:val="false"/>
          <w:color w:val="000000"/>
          <w:sz w:val="28"/>
        </w:rPr>
        <w:t>, план</w:t>
      </w:r>
      <w:r>
        <w:rPr>
          <w:rFonts w:ascii="Times New Roman" w:hAnsi="Times New Roman"/>
          <w:b w:val="false"/>
          <w:i w:val="false"/>
          <w:color w:val="000000"/>
          <w:sz w:val="28"/>
        </w:rPr>
        <w:t>а</w:t>
      </w:r>
      <w:r>
        <w:rPr>
          <w:rFonts w:ascii="Times New Roman" w:hAnsi="Times New Roman"/>
          <w:b w:val="false"/>
          <w:i w:val="false"/>
          <w:color w:val="000000"/>
          <w:sz w:val="28"/>
        </w:rPr>
        <w:t>, ключевы</w:t>
      </w:r>
      <w:r>
        <w:rPr>
          <w:rFonts w:ascii="Times New Roman" w:hAnsi="Times New Roman"/>
          <w:b w:val="false"/>
          <w:i w:val="false"/>
          <w:color w:val="000000"/>
          <w:sz w:val="28"/>
        </w:rPr>
        <w:t>х</w:t>
      </w:r>
      <w:r>
        <w:rPr>
          <w:rFonts w:ascii="Times New Roman" w:hAnsi="Times New Roman"/>
          <w:b w:val="false"/>
          <w:i w:val="false"/>
          <w:color w:val="000000"/>
          <w:sz w:val="28"/>
        </w:rPr>
        <w:t xml:space="preserve"> слов, таблиц</w:t>
      </w:r>
      <w:r>
        <w:rPr>
          <w:rFonts w:ascii="Times New Roman" w:hAnsi="Times New Roman"/>
          <w:b w:val="false"/>
          <w:i w:val="false"/>
          <w:color w:val="000000"/>
          <w:sz w:val="28"/>
        </w:rPr>
        <w:t xml:space="preserve">ы </w:t>
      </w:r>
      <w:r>
        <w:rPr>
          <w:rFonts w:ascii="Times New Roman" w:hAnsi="Times New Roman"/>
          <w:b w:val="false"/>
          <w:i w:val="false"/>
          <w:color w:val="000000"/>
          <w:sz w:val="28"/>
        </w:rPr>
        <w:t>(объём высказывания – до 90 слов);</w:t>
      </w:r>
    </w:p>
    <w:p>
      <w:pPr>
        <w:spacing w:before="0" w:after="0" w:line="264"/>
        <w:ind w:firstLine="600"/>
        <w:jc w:val="both"/>
      </w:pPr>
      <w:r>
        <w:rPr>
          <w:rFonts w:ascii="Times New Roman" w:hAnsi="Times New Roman"/>
          <w:b w:val="false"/>
          <w:i w:val="false"/>
          <w:color w:val="000000"/>
          <w:sz w:val="28"/>
        </w:rPr>
        <w:t>2) владеть фонетическими навыками: различать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pPr>
        <w:spacing w:before="0" w:after="0" w:line="264"/>
        <w:ind w:firstLine="600"/>
        <w:jc w:val="both"/>
      </w:pPr>
      <w:r>
        <w:rPr>
          <w:rFonts w:ascii="Times New Roman" w:hAnsi="Times New Roman"/>
          <w:b w:val="false"/>
          <w:i w:val="false"/>
          <w:color w:val="000000"/>
          <w:sz w:val="28"/>
        </w:rPr>
        <w:t>владеть орфографическими навыками: правильно писать изученные слова;</w:t>
      </w:r>
    </w:p>
    <w:p>
      <w:pPr>
        <w:spacing w:before="0" w:after="0" w:line="264"/>
        <w:ind w:firstLine="600"/>
        <w:jc w:val="both"/>
      </w:pPr>
      <w:r>
        <w:rPr>
          <w:rFonts w:ascii="Times New Roman" w:hAnsi="Times New Roman"/>
          <w:b w:val="false"/>
          <w:i w:val="false"/>
          <w:color w:val="000000"/>
          <w:sz w:val="2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pPr>
        <w:spacing w:before="0" w:after="0" w:line="264"/>
        <w:ind w:firstLine="600"/>
        <w:jc w:val="both"/>
      </w:pPr>
      <w:r>
        <w:rPr>
          <w:rFonts w:ascii="Times New Roman" w:hAnsi="Times New Roman"/>
          <w:b w:val="false"/>
          <w:i w:val="false"/>
          <w:color w:val="000000"/>
          <w:sz w:val="28"/>
        </w:rPr>
        <w:t>3) 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-ness,</w:t>
      </w:r>
      <w:r>
        <w:rPr>
          <w:rFonts w:ascii="Times New Roman" w:hAnsi="Times New Roman"/>
          <w:b w:val="false"/>
          <w:i w:val="false"/>
          <w:color w:val="000000"/>
          <w:sz w:val="28"/>
        </w:rPr>
        <w:t xml:space="preserve"> </w:t>
      </w:r>
      <w:r>
        <w:rPr>
          <w:rFonts w:ascii="Times New Roman" w:hAnsi="Times New Roman"/>
          <w:b w:val="false"/>
          <w:i w:val="false"/>
          <w:color w:val="000000"/>
          <w:sz w:val="28"/>
        </w:rPr>
        <w:t>-ment, имена прилагательные с помощью суффиксов -ous, -ly,</w:t>
      </w:r>
      <w:r>
        <w:rPr>
          <w:rFonts w:ascii="Times New Roman" w:hAnsi="Times New Roman"/>
          <w:b w:val="false"/>
          <w:i w:val="false"/>
          <w:color w:val="000000"/>
          <w:sz w:val="28"/>
        </w:rPr>
        <w:t xml:space="preserve"> </w:t>
      </w:r>
      <w:r>
        <w:rPr>
          <w:rFonts w:ascii="Times New Roman" w:hAnsi="Times New Roman"/>
          <w:b w:val="false"/>
          <w:i w:val="false"/>
          <w:color w:val="000000"/>
          <w:sz w:val="28"/>
        </w:rPr>
        <w:t>-y, имена прилагательные и наречия с помощью отрицательных префиксов in-/im-, сложные имена прилагательные путем соединения основы прилагательного с основой существительного с добавлением суффикса -ed (blue-eyed);</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pPr>
        <w:spacing w:before="0" w:after="0" w:line="264"/>
        <w:ind w:firstLine="600"/>
        <w:jc w:val="both"/>
      </w:pPr>
      <w:r>
        <w:rPr>
          <w:rFonts w:ascii="Times New Roman" w:hAnsi="Times New Roman"/>
          <w:b w:val="false"/>
          <w:i w:val="false"/>
          <w:color w:val="000000"/>
          <w:sz w:val="28"/>
        </w:rPr>
        <w:t>4) понимать особенности структуры простых и сложных предложений и различных коммуникативных типов предложений английского языка;</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w:t>
      </w:r>
    </w:p>
    <w:p>
      <w:pPr>
        <w:spacing w:before="0" w:after="0" w:line="264"/>
        <w:ind w:firstLine="600"/>
        <w:jc w:val="both"/>
      </w:pPr>
      <w:r>
        <w:rPr>
          <w:rFonts w:ascii="Times New Roman" w:hAnsi="Times New Roman"/>
          <w:b w:val="false"/>
          <w:i w:val="false"/>
          <w:color w:val="000000"/>
          <w:sz w:val="28"/>
        </w:rPr>
        <w:t>предложения со сложным дополнением (Complex Object);</w:t>
      </w:r>
    </w:p>
    <w:p>
      <w:pPr>
        <w:spacing w:before="0" w:after="0" w:line="264"/>
        <w:ind w:firstLine="600"/>
        <w:jc w:val="both"/>
      </w:pPr>
      <w:r>
        <w:rPr>
          <w:rFonts w:ascii="Times New Roman" w:hAnsi="Times New Roman"/>
          <w:b w:val="false"/>
          <w:i w:val="false"/>
          <w:color w:val="000000"/>
          <w:sz w:val="28"/>
        </w:rPr>
        <w:t>условные предложения реального (Conditional 0, Conditional I) характера;</w:t>
      </w:r>
    </w:p>
    <w:p>
      <w:pPr>
        <w:spacing w:before="0" w:after="0" w:line="264"/>
        <w:ind w:firstLine="600"/>
        <w:jc w:val="both"/>
      </w:pPr>
      <w:r>
        <w:rPr>
          <w:rFonts w:ascii="Times New Roman" w:hAnsi="Times New Roman"/>
          <w:b w:val="false"/>
          <w:i w:val="false"/>
          <w:color w:val="000000"/>
          <w:sz w:val="28"/>
        </w:rPr>
        <w:t>предложения с конструкцией to be going to + инфинитив и формы Future Simple Tense и Present Continuous Tense для выражения будущего действия;</w:t>
      </w:r>
    </w:p>
    <w:p>
      <w:pPr>
        <w:spacing w:before="0" w:after="0" w:line="264"/>
        <w:ind w:firstLine="600"/>
        <w:jc w:val="both"/>
      </w:pPr>
      <w:r>
        <w:rPr>
          <w:rFonts w:ascii="Times New Roman" w:hAnsi="Times New Roman"/>
          <w:b w:val="false"/>
          <w:i w:val="false"/>
          <w:color w:val="000000"/>
          <w:sz w:val="28"/>
        </w:rPr>
        <w:t>конструкцию used to + инфинитив глагола;</w:t>
      </w:r>
    </w:p>
    <w:p>
      <w:pPr>
        <w:spacing w:before="0" w:after="0" w:line="264"/>
        <w:ind w:firstLine="600"/>
        <w:jc w:val="both"/>
      </w:pPr>
      <w:r>
        <w:rPr>
          <w:rFonts w:ascii="Times New Roman" w:hAnsi="Times New Roman"/>
          <w:b w:val="false"/>
          <w:i w:val="false"/>
          <w:color w:val="000000"/>
          <w:sz w:val="28"/>
        </w:rPr>
        <w:t>глаголы в наиболее употребительных формах страдательного залога (Present/Past Simple Passive);</w:t>
      </w:r>
    </w:p>
    <w:p>
      <w:pPr>
        <w:spacing w:before="0" w:after="0" w:line="264"/>
        <w:ind w:firstLine="600"/>
        <w:jc w:val="both"/>
      </w:pPr>
      <w:r>
        <w:rPr>
          <w:rFonts w:ascii="Times New Roman" w:hAnsi="Times New Roman"/>
          <w:b w:val="false"/>
          <w:i w:val="false"/>
          <w:color w:val="000000"/>
          <w:sz w:val="28"/>
        </w:rPr>
        <w:t>предлоги, употребляемые с глаголами в страдательном залоге;</w:t>
      </w:r>
    </w:p>
    <w:p>
      <w:pPr>
        <w:spacing w:before="0" w:after="0" w:line="264"/>
        <w:ind w:firstLine="600"/>
        <w:jc w:val="both"/>
      </w:pPr>
      <w:r>
        <w:rPr>
          <w:rFonts w:ascii="Times New Roman" w:hAnsi="Times New Roman"/>
          <w:b w:val="false"/>
          <w:i w:val="false"/>
          <w:color w:val="000000"/>
          <w:sz w:val="28"/>
        </w:rPr>
        <w:t>модальный глагол might;</w:t>
      </w:r>
    </w:p>
    <w:p>
      <w:pPr>
        <w:spacing w:before="0" w:after="0" w:line="264"/>
        <w:ind w:firstLine="600"/>
        <w:jc w:val="both"/>
      </w:pPr>
      <w:r>
        <w:rPr>
          <w:rFonts w:ascii="Times New Roman" w:hAnsi="Times New Roman"/>
          <w:b w:val="false"/>
          <w:i w:val="false"/>
          <w:color w:val="000000"/>
          <w:sz w:val="28"/>
        </w:rPr>
        <w:t>наречия, совпадающие по форме с прилагательными (fast, high; early);</w:t>
      </w:r>
    </w:p>
    <w:p>
      <w:pPr>
        <w:spacing w:before="0" w:after="0" w:line="264"/>
        <w:ind w:firstLine="600"/>
        <w:jc w:val="both"/>
      </w:pPr>
      <w:r>
        <w:rPr>
          <w:rFonts w:ascii="Times New Roman" w:hAnsi="Times New Roman"/>
          <w:b w:val="false"/>
          <w:i w:val="false"/>
          <w:color w:val="000000"/>
          <w:sz w:val="28"/>
        </w:rPr>
        <w:t>местоимения other/another, both, all, one;</w:t>
      </w:r>
    </w:p>
    <w:p>
      <w:pPr>
        <w:spacing w:before="0" w:after="0" w:line="264"/>
        <w:ind w:firstLine="600"/>
        <w:jc w:val="both"/>
      </w:pPr>
      <w:r>
        <w:rPr>
          <w:rFonts w:ascii="Times New Roman" w:hAnsi="Times New Roman"/>
          <w:b w:val="false"/>
          <w:i w:val="false"/>
          <w:color w:val="000000"/>
          <w:sz w:val="28"/>
        </w:rPr>
        <w:t>количественные числительные для обозначения больших чисел (до 1 000 000);</w:t>
      </w:r>
    </w:p>
    <w:p>
      <w:pPr>
        <w:spacing w:before="0" w:after="0" w:line="264"/>
        <w:ind w:firstLine="600"/>
        <w:jc w:val="both"/>
      </w:pPr>
      <w:r>
        <w:rPr>
          <w:rFonts w:ascii="Times New Roman" w:hAnsi="Times New Roman"/>
          <w:b w:val="false"/>
          <w:i w:val="false"/>
          <w:color w:val="000000"/>
          <w:sz w:val="28"/>
        </w:rPr>
        <w:t>5) владеть социокультурными знаниями и умениями:</w:t>
      </w:r>
    </w:p>
    <w:p>
      <w:pPr>
        <w:spacing w:before="0" w:after="0" w:line="264"/>
        <w:ind w:firstLine="600"/>
        <w:jc w:val="both"/>
      </w:pPr>
      <w:r>
        <w:rPr>
          <w:rFonts w:ascii="Times New Roman" w:hAnsi="Times New Roman"/>
          <w:b w:val="false"/>
          <w:i w:val="false"/>
          <w:color w:val="000000"/>
          <w:sz w:val="28"/>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pPr>
        <w:spacing w:before="0" w:after="0" w:line="264"/>
        <w:ind w:firstLine="600"/>
        <w:jc w:val="both"/>
      </w:pPr>
      <w:r>
        <w:rPr>
          <w:rFonts w:ascii="Times New Roman" w:hAnsi="Times New Roman"/>
          <w:b w:val="false"/>
          <w:i w:val="false"/>
          <w:color w:val="000000"/>
          <w:sz w:val="28"/>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pPr>
        <w:spacing w:before="0" w:after="0" w:line="264"/>
        <w:ind w:firstLine="600"/>
        <w:jc w:val="both"/>
      </w:pPr>
      <w:r>
        <w:rPr>
          <w:rFonts w:ascii="Times New Roman" w:hAnsi="Times New Roman"/>
          <w:b w:val="false"/>
          <w:i w:val="false"/>
          <w:color w:val="000000"/>
          <w:sz w:val="28"/>
        </w:rPr>
        <w:t>обладать базовыми знаниями о социокультурном портрете и культурном наследии родной страны и страны (стран) изучаемого языка;</w:t>
      </w:r>
    </w:p>
    <w:p>
      <w:pPr>
        <w:spacing w:before="0" w:after="0" w:line="264"/>
        <w:ind w:firstLine="600"/>
        <w:jc w:val="both"/>
      </w:pPr>
      <w:r>
        <w:rPr>
          <w:rFonts w:ascii="Times New Roman" w:hAnsi="Times New Roman"/>
          <w:b w:val="false"/>
          <w:i w:val="false"/>
          <w:color w:val="000000"/>
          <w:sz w:val="28"/>
        </w:rPr>
        <w:t>кратко представлять Россию и страну (страны) изучаемого языка;</w:t>
      </w:r>
    </w:p>
    <w:p>
      <w:pPr>
        <w:spacing w:before="0" w:after="0" w:line="264"/>
        <w:ind w:firstLine="600"/>
        <w:jc w:val="both"/>
      </w:pPr>
      <w:r>
        <w:rPr>
          <w:rFonts w:ascii="Times New Roman" w:hAnsi="Times New Roman"/>
          <w:b w:val="false"/>
          <w:i w:val="false"/>
          <w:color w:val="000000"/>
          <w:sz w:val="28"/>
        </w:rPr>
        <w:t>6) владеть компенсаторными умениями: использовать при чтении и аудировании языковую догадку, в том числе контекстуальную,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pPr>
        <w:spacing w:before="0" w:after="0" w:line="264"/>
        <w:ind w:firstLine="600"/>
        <w:jc w:val="both"/>
      </w:pPr>
      <w:r>
        <w:rPr>
          <w:rFonts w:ascii="Times New Roman" w:hAnsi="Times New Roman"/>
          <w:b w:val="false"/>
          <w:i w:val="false"/>
          <w:color w:val="000000"/>
          <w:sz w:val="28"/>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pPr>
        <w:spacing w:before="0" w:after="0" w:line="264"/>
        <w:ind w:firstLine="600"/>
        <w:jc w:val="both"/>
      </w:pPr>
      <w:r>
        <w:rPr>
          <w:rFonts w:ascii="Times New Roman" w:hAnsi="Times New Roman"/>
          <w:b w:val="false"/>
          <w:i w:val="false"/>
          <w:color w:val="000000"/>
          <w:sz w:val="28"/>
        </w:rPr>
        <w:t>8) использовать иноязычные словари и справочники, в том числе информационно-справочные системы в электронной форме;</w:t>
      </w:r>
    </w:p>
    <w:p>
      <w:pPr>
        <w:spacing w:before="0" w:after="0" w:line="264"/>
        <w:ind w:firstLine="600"/>
        <w:jc w:val="both"/>
      </w:pPr>
      <w:r>
        <w:rPr>
          <w:rFonts w:ascii="Times New Roman" w:hAnsi="Times New Roman"/>
          <w:b w:val="false"/>
          <w:i w:val="false"/>
          <w:color w:val="000000"/>
          <w:sz w:val="28"/>
        </w:rPr>
        <w:t>9) достигать взаимопонимания в процессе устного и письменного общения с носителями иностранного языка, с людьми другой культуры;</w:t>
      </w:r>
    </w:p>
    <w:p>
      <w:pPr>
        <w:spacing w:before="0" w:after="0" w:line="264"/>
        <w:ind w:firstLine="600"/>
        <w:jc w:val="both"/>
      </w:pPr>
      <w:r>
        <w:rPr>
          <w:rFonts w:ascii="Times New Roman" w:hAnsi="Times New Roman"/>
          <w:b w:val="false"/>
          <w:i w:val="false"/>
          <w:color w:val="000000"/>
          <w:sz w:val="28"/>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pPr>
        <w:spacing w:before="0" w:after="0" w:line="264"/>
        <w:ind w:firstLine="600"/>
        <w:jc w:val="both"/>
      </w:pPr>
      <w:r>
        <w:rPr>
          <w:rFonts w:ascii="Times New Roman" w:hAnsi="Times New Roman"/>
          <w:b w:val="false"/>
          <w:i w:val="false"/>
          <w:color w:val="000000"/>
          <w:sz w:val="28"/>
        </w:rPr>
        <w:t xml:space="preserve">Предметные результаты освоения программы по иностранному (английскому) языку к концу обучения </w:t>
      </w:r>
      <w:r>
        <w:rPr>
          <w:rFonts w:ascii="Times New Roman" w:hAnsi="Times New Roman"/>
          <w:b/>
          <w:i/>
          <w:color w:val="000000"/>
          <w:sz w:val="28"/>
        </w:rPr>
        <w:t>в 8 классе</w:t>
      </w:r>
      <w:r>
        <w:rPr>
          <w:rFonts w:ascii="Times New Roman" w:hAnsi="Times New Roman"/>
          <w:b w:val="false"/>
          <w:i w:val="false"/>
          <w:color w:val="000000"/>
          <w:sz w:val="28"/>
        </w:rPr>
        <w:t>:</w:t>
      </w:r>
    </w:p>
    <w:p>
      <w:pPr>
        <w:spacing w:before="0" w:after="0" w:line="264"/>
        <w:ind w:firstLine="600"/>
        <w:jc w:val="both"/>
      </w:pPr>
      <w:r>
        <w:rPr>
          <w:rFonts w:ascii="Times New Roman" w:hAnsi="Times New Roman"/>
          <w:b w:val="false"/>
          <w:i w:val="false"/>
          <w:color w:val="000000"/>
          <w:sz w:val="28"/>
        </w:rPr>
        <w:t>1) владеть основными видами речевой деятельности:</w:t>
      </w:r>
    </w:p>
    <w:p>
      <w:pPr>
        <w:spacing w:before="0" w:after="0" w:line="264"/>
        <w:ind w:firstLine="600"/>
        <w:jc w:val="both"/>
      </w:pPr>
      <w:r>
        <w:rPr>
          <w:rFonts w:ascii="Times New Roman" w:hAnsi="Times New Roman"/>
          <w:b w:val="false"/>
          <w:i w:val="false"/>
          <w:color w:val="000000"/>
          <w:sz w:val="28"/>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
    <w:p>
      <w:pPr>
        <w:spacing w:before="0" w:after="0" w:line="264"/>
        <w:ind w:firstLine="600"/>
        <w:jc w:val="both"/>
      </w:pPr>
      <w:r>
        <w:rPr>
          <w:rFonts w:ascii="Times New Roman" w:hAnsi="Times New Roman"/>
          <w:b w:val="false"/>
          <w:i w:val="false"/>
          <w:color w:val="000000"/>
          <w:sz w:val="28"/>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
    <w:p>
      <w:pPr>
        <w:spacing w:before="0" w:after="0" w:line="264"/>
        <w:ind w:firstLine="600"/>
        <w:jc w:val="both"/>
      </w:pPr>
      <w:r>
        <w:rPr>
          <w:rFonts w:ascii="Times New Roman" w:hAnsi="Times New Roman"/>
          <w:b w:val="false"/>
          <w:i w:val="false"/>
          <w:color w:val="000000"/>
          <w:sz w:val="28"/>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 прогнозировать содержание звучащего текста по началу сообщения;</w:t>
      </w:r>
    </w:p>
    <w:p>
      <w:pPr>
        <w:spacing w:before="0" w:after="0" w:line="264"/>
        <w:ind w:firstLine="600"/>
        <w:jc w:val="both"/>
      </w:pPr>
      <w:r>
        <w:rPr>
          <w:rFonts w:ascii="Times New Roman" w:hAnsi="Times New Roman"/>
          <w:b w:val="false"/>
          <w:i w:val="false"/>
          <w:color w:val="000000"/>
          <w:sz w:val="28"/>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 сплошные тексты (таблицы, диаграммы) и понимать представленную в них информацию, определять последовательность главных фактов (событий) в тексте;</w:t>
      </w:r>
    </w:p>
    <w:p>
      <w:pPr>
        <w:spacing w:before="0" w:after="0" w:line="264"/>
        <w:ind w:firstLine="600"/>
        <w:jc w:val="both"/>
      </w:pPr>
      <w:r>
        <w:rPr>
          <w:rFonts w:ascii="Times New Roman" w:hAnsi="Times New Roman"/>
          <w:b w:val="false"/>
          <w:i w:val="false"/>
          <w:color w:val="000000"/>
          <w:sz w:val="28"/>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w:t>
      </w:r>
      <w:r>
        <w:rPr>
          <w:rFonts w:ascii="Times New Roman" w:hAnsi="Times New Roman"/>
          <w:b w:val="false"/>
          <w:i w:val="false"/>
          <w:color w:val="000000"/>
          <w:sz w:val="28"/>
        </w:rPr>
        <w:t xml:space="preserve"> </w:t>
      </w:r>
      <w:r>
        <w:rPr>
          <w:rFonts w:ascii="Times New Roman" w:hAnsi="Times New Roman"/>
          <w:b w:val="false"/>
          <w:i w:val="false"/>
          <w:color w:val="000000"/>
          <w:sz w:val="28"/>
        </w:rPr>
        <w:t xml:space="preserve">110 слов), создавать небольшое письменное высказывание с </w:t>
      </w:r>
      <w:r>
        <w:rPr>
          <w:rFonts w:ascii="Times New Roman" w:hAnsi="Times New Roman"/>
          <w:b w:val="false"/>
          <w:i w:val="false"/>
          <w:color w:val="000000"/>
          <w:sz w:val="28"/>
        </w:rPr>
        <w:t>использованием</w:t>
      </w:r>
      <w:r>
        <w:rPr>
          <w:rFonts w:ascii="Times New Roman" w:hAnsi="Times New Roman"/>
          <w:b w:val="false"/>
          <w:i w:val="false"/>
          <w:color w:val="000000"/>
          <w:sz w:val="28"/>
        </w:rPr>
        <w:t xml:space="preserve"> образц</w:t>
      </w:r>
      <w:r>
        <w:rPr>
          <w:rFonts w:ascii="Times New Roman" w:hAnsi="Times New Roman"/>
          <w:b w:val="false"/>
          <w:i w:val="false"/>
          <w:color w:val="000000"/>
          <w:sz w:val="28"/>
        </w:rPr>
        <w:t>а</w:t>
      </w:r>
      <w:r>
        <w:rPr>
          <w:rFonts w:ascii="Times New Roman" w:hAnsi="Times New Roman"/>
          <w:b w:val="false"/>
          <w:i w:val="false"/>
          <w:color w:val="000000"/>
          <w:sz w:val="28"/>
        </w:rPr>
        <w:t>, план</w:t>
      </w:r>
      <w:r>
        <w:rPr>
          <w:rFonts w:ascii="Times New Roman" w:hAnsi="Times New Roman"/>
          <w:b w:val="false"/>
          <w:i w:val="false"/>
          <w:color w:val="000000"/>
          <w:sz w:val="28"/>
        </w:rPr>
        <w:t>а</w:t>
      </w:r>
      <w:r>
        <w:rPr>
          <w:rFonts w:ascii="Times New Roman" w:hAnsi="Times New Roman"/>
          <w:b w:val="false"/>
          <w:i w:val="false"/>
          <w:color w:val="000000"/>
          <w:sz w:val="28"/>
        </w:rPr>
        <w:t>, таблиц</w:t>
      </w:r>
      <w:r>
        <w:rPr>
          <w:rFonts w:ascii="Times New Roman" w:hAnsi="Times New Roman"/>
          <w:b w:val="false"/>
          <w:i w:val="false"/>
          <w:color w:val="000000"/>
          <w:sz w:val="28"/>
        </w:rPr>
        <w:t>ы</w:t>
      </w:r>
      <w:r>
        <w:rPr>
          <w:rFonts w:ascii="Times New Roman" w:hAnsi="Times New Roman"/>
          <w:b w:val="false"/>
          <w:i w:val="false"/>
          <w:color w:val="000000"/>
          <w:sz w:val="28"/>
        </w:rPr>
        <w:t xml:space="preserve"> и (или) прочитанн</w:t>
      </w:r>
      <w:r>
        <w:rPr>
          <w:rFonts w:ascii="Times New Roman" w:hAnsi="Times New Roman"/>
          <w:b w:val="false"/>
          <w:i w:val="false"/>
          <w:color w:val="000000"/>
          <w:sz w:val="28"/>
        </w:rPr>
        <w:t>ого</w:t>
      </w:r>
      <w:r>
        <w:rPr>
          <w:rFonts w:ascii="Times New Roman" w:hAnsi="Times New Roman"/>
          <w:b w:val="false"/>
          <w:i w:val="false"/>
          <w:color w:val="000000"/>
          <w:sz w:val="28"/>
        </w:rPr>
        <w:t xml:space="preserve"> (прослушанн</w:t>
      </w:r>
      <w:r>
        <w:rPr>
          <w:rFonts w:ascii="Times New Roman" w:hAnsi="Times New Roman"/>
          <w:b w:val="false"/>
          <w:i w:val="false"/>
          <w:color w:val="000000"/>
          <w:sz w:val="28"/>
        </w:rPr>
        <w:t>ого)</w:t>
      </w:r>
      <w:r>
        <w:rPr>
          <w:rFonts w:ascii="Times New Roman" w:hAnsi="Times New Roman"/>
          <w:b w:val="false"/>
          <w:i w:val="false"/>
          <w:color w:val="000000"/>
          <w:sz w:val="28"/>
        </w:rPr>
        <w:t xml:space="preserve"> текст</w:t>
      </w:r>
      <w:r>
        <w:rPr>
          <w:rFonts w:ascii="Times New Roman" w:hAnsi="Times New Roman"/>
          <w:b w:val="false"/>
          <w:i w:val="false"/>
          <w:color w:val="000000"/>
          <w:sz w:val="28"/>
        </w:rPr>
        <w:t>а</w:t>
      </w:r>
      <w:r>
        <w:rPr>
          <w:rFonts w:ascii="Times New Roman" w:hAnsi="Times New Roman"/>
          <w:b w:val="false"/>
          <w:i w:val="false"/>
          <w:color w:val="000000"/>
          <w:sz w:val="28"/>
        </w:rPr>
        <w:t xml:space="preserve"> (объём высказывания – до 110 слов);</w:t>
      </w:r>
    </w:p>
    <w:p>
      <w:pPr>
        <w:spacing w:before="0" w:after="0" w:line="264"/>
        <w:ind w:firstLine="600"/>
        <w:jc w:val="both"/>
      </w:pPr>
      <w:r>
        <w:rPr>
          <w:rFonts w:ascii="Times New Roman" w:hAnsi="Times New Roman"/>
          <w:b w:val="false"/>
          <w:i w:val="false"/>
          <w:color w:val="000000"/>
          <w:sz w:val="28"/>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 интонацией, демонстрирующей понимание текста, читать новые слова согласно основным правилам чтения, владеть орфографическими навыками: правильно писать изученные слова;</w:t>
      </w:r>
    </w:p>
    <w:p>
      <w:pPr>
        <w:spacing w:before="0" w:after="0" w:line="264"/>
        <w:ind w:firstLine="600"/>
        <w:jc w:val="both"/>
      </w:pPr>
      <w:r>
        <w:rPr>
          <w:rFonts w:ascii="Times New Roman" w:hAnsi="Times New Roman"/>
          <w:b w:val="false"/>
          <w:i w:val="false"/>
          <w:color w:val="000000"/>
          <w:sz w:val="2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pPr>
        <w:spacing w:before="0" w:after="0" w:line="264"/>
        <w:ind w:firstLine="600"/>
        <w:jc w:val="both"/>
      </w:pPr>
      <w:r>
        <w:rPr>
          <w:rFonts w:ascii="Times New Roman" w:hAnsi="Times New Roman"/>
          <w:b w:val="false"/>
          <w:i w:val="false"/>
          <w:color w:val="000000"/>
          <w:sz w:val="28"/>
        </w:rPr>
        <w:t>3) 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-ity, -ship,</w:t>
      </w:r>
      <w:r>
        <w:rPr>
          <w:rFonts w:ascii="Times New Roman" w:hAnsi="Times New Roman"/>
          <w:b w:val="false"/>
          <w:i w:val="false"/>
          <w:color w:val="000000"/>
          <w:sz w:val="28"/>
        </w:rPr>
        <w:t xml:space="preserve"> </w:t>
      </w:r>
      <w:r>
        <w:rPr>
          <w:rFonts w:ascii="Times New Roman" w:hAnsi="Times New Roman"/>
          <w:b w:val="false"/>
          <w:i w:val="false"/>
          <w:color w:val="000000"/>
          <w:sz w:val="28"/>
        </w:rPr>
        <w:t>-ance/-ence, имена прилагательные с помощью префикса inter-;</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 родственные слова, образованные с помощью конверсии (имя существительное от неопределённой формы глагола (to walk – a walk), глагол от имени существительного (a present – to present), имя существительное от прилагательного (rich – the rich);</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 изученные многозначные слова, синонимы, антонимы; наиболее частотные фразовые глаголы, сокращения и аббревиатуры;</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pPr>
        <w:spacing w:before="0" w:after="0" w:line="264"/>
        <w:ind w:firstLine="600"/>
        <w:jc w:val="both"/>
      </w:pPr>
      <w:r>
        <w:rPr>
          <w:rFonts w:ascii="Times New Roman" w:hAnsi="Times New Roman"/>
          <w:b w:val="false"/>
          <w:i w:val="false"/>
          <w:color w:val="000000"/>
          <w:sz w:val="28"/>
        </w:rPr>
        <w:t>4) понимать особенностей структуры простых и сложных предложений английского языка, различных коммуникативных типов предложений английского языка;</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w:t>
      </w:r>
    </w:p>
    <w:p>
      <w:pPr>
        <w:spacing w:before="0" w:after="0" w:line="264"/>
        <w:ind w:firstLine="600"/>
        <w:jc w:val="both"/>
      </w:pPr>
      <w:r>
        <w:rPr>
          <w:rFonts w:ascii="Times New Roman" w:hAnsi="Times New Roman"/>
          <w:b w:val="false"/>
          <w:i w:val="false"/>
          <w:color w:val="000000"/>
          <w:sz w:val="28"/>
        </w:rPr>
        <w:t>предложения со сложным дополнением (Complex Object);</w:t>
      </w:r>
    </w:p>
    <w:p>
      <w:pPr>
        <w:spacing w:before="0" w:after="0" w:line="264"/>
        <w:ind w:firstLine="600"/>
        <w:jc w:val="both"/>
      </w:pPr>
      <w:r>
        <w:rPr>
          <w:rFonts w:ascii="Times New Roman" w:hAnsi="Times New Roman"/>
          <w:b w:val="false"/>
          <w:i w:val="false"/>
          <w:color w:val="000000"/>
          <w:sz w:val="28"/>
        </w:rPr>
        <w:t>все типы вопросительных предложений в Past Perfect Tense;</w:t>
      </w:r>
    </w:p>
    <w:p>
      <w:pPr>
        <w:spacing w:before="0" w:after="0" w:line="264"/>
        <w:ind w:firstLine="600"/>
        <w:jc w:val="both"/>
      </w:pPr>
      <w:r>
        <w:rPr>
          <w:rFonts w:ascii="Times New Roman" w:hAnsi="Times New Roman"/>
          <w:b w:val="false"/>
          <w:i w:val="false"/>
          <w:color w:val="000000"/>
          <w:sz w:val="28"/>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pPr>
        <w:spacing w:before="0" w:after="0" w:line="264"/>
        <w:ind w:firstLine="600"/>
        <w:jc w:val="both"/>
      </w:pPr>
      <w:r>
        <w:rPr>
          <w:rFonts w:ascii="Times New Roman" w:hAnsi="Times New Roman"/>
          <w:b w:val="false"/>
          <w:i w:val="false"/>
          <w:color w:val="000000"/>
          <w:sz w:val="28"/>
        </w:rPr>
        <w:t>согласование времён в рамках сложного предложения;</w:t>
      </w:r>
    </w:p>
    <w:p>
      <w:pPr>
        <w:spacing w:before="0" w:after="0" w:line="264"/>
        <w:ind w:firstLine="600"/>
        <w:jc w:val="both"/>
      </w:pPr>
      <w:r>
        <w:rPr>
          <w:rFonts w:ascii="Times New Roman" w:hAnsi="Times New Roman"/>
          <w:b w:val="false"/>
          <w:i w:val="false"/>
          <w:color w:val="000000"/>
          <w:sz w:val="28"/>
        </w:rPr>
        <w:t>согласование подлежащего, выраженного собирательным существительным (family, police), со сказуемым;</w:t>
      </w:r>
    </w:p>
    <w:p>
      <w:pPr>
        <w:spacing w:before="0" w:after="0" w:line="264"/>
        <w:ind w:firstLine="600"/>
        <w:jc w:val="both"/>
      </w:pPr>
      <w:r>
        <w:rPr>
          <w:rFonts w:ascii="Times New Roman" w:hAnsi="Times New Roman"/>
          <w:b w:val="false"/>
          <w:i w:val="false"/>
          <w:color w:val="000000"/>
          <w:sz w:val="28"/>
        </w:rPr>
        <w:t>конструкции с глаголами на -ing: to love/hate doing something;</w:t>
      </w:r>
    </w:p>
    <w:p>
      <w:pPr>
        <w:spacing w:before="0" w:after="0" w:line="264"/>
        <w:ind w:firstLine="600"/>
        <w:jc w:val="both"/>
      </w:pPr>
      <w:r>
        <w:rPr>
          <w:rFonts w:ascii="Times New Roman" w:hAnsi="Times New Roman"/>
          <w:b w:val="false"/>
          <w:i w:val="false"/>
          <w:color w:val="000000"/>
          <w:sz w:val="28"/>
        </w:rPr>
        <w:t>конструкции, содержащие глаголы-связки to be/to look/to feel/to seem;</w:t>
      </w:r>
    </w:p>
    <w:p>
      <w:pPr>
        <w:spacing w:before="0" w:after="0" w:line="264"/>
        <w:ind w:firstLine="600"/>
        <w:jc w:val="both"/>
      </w:pPr>
      <w:r>
        <w:rPr>
          <w:rFonts w:ascii="Times New Roman" w:hAnsi="Times New Roman"/>
          <w:b w:val="false"/>
          <w:i w:val="false"/>
          <w:color w:val="000000"/>
          <w:sz w:val="28"/>
        </w:rPr>
        <w:t>конструкции be/get used to do something; be/get used doing something;</w:t>
      </w:r>
    </w:p>
    <w:p>
      <w:pPr>
        <w:spacing w:before="0" w:after="0" w:line="264"/>
        <w:ind w:firstLine="600"/>
        <w:jc w:val="both"/>
      </w:pPr>
      <w:r>
        <w:rPr>
          <w:rFonts w:ascii="Times New Roman" w:hAnsi="Times New Roman"/>
          <w:b w:val="false"/>
          <w:i w:val="false"/>
          <w:color w:val="000000"/>
          <w:sz w:val="28"/>
        </w:rPr>
        <w:t>конструкцию both … and …;</w:t>
      </w:r>
    </w:p>
    <w:p>
      <w:pPr>
        <w:spacing w:before="0" w:after="0" w:line="264"/>
        <w:ind w:firstLine="600"/>
        <w:jc w:val="both"/>
      </w:pPr>
      <w:r>
        <w:rPr>
          <w:rFonts w:ascii="Times New Roman" w:hAnsi="Times New Roman"/>
          <w:b w:val="false"/>
          <w:i w:val="false"/>
          <w:color w:val="000000"/>
          <w:sz w:val="28"/>
        </w:rPr>
        <w:t>конструкции c глаголами to stop, to remember, to forget (разница в значении to stop doing smth и to stop to do smth);</w:t>
      </w:r>
    </w:p>
    <w:p>
      <w:pPr>
        <w:spacing w:before="0" w:after="0" w:line="264"/>
        <w:ind w:firstLine="600"/>
        <w:jc w:val="both"/>
      </w:pPr>
      <w:r>
        <w:rPr>
          <w:rFonts w:ascii="Times New Roman" w:hAnsi="Times New Roman"/>
          <w:b w:val="false"/>
          <w:i w:val="false"/>
          <w:color w:val="000000"/>
          <w:sz w:val="28"/>
        </w:rPr>
        <w:t>глаголы в видовременных формах действительного залога в изъявительном наклонении (Past Perfect Tense, Present Perfect Continuous Tense, Future-in-the-Past);</w:t>
      </w:r>
    </w:p>
    <w:p>
      <w:pPr>
        <w:spacing w:before="0" w:after="0" w:line="264"/>
        <w:ind w:firstLine="600"/>
        <w:jc w:val="both"/>
      </w:pPr>
      <w:r>
        <w:rPr>
          <w:rFonts w:ascii="Times New Roman" w:hAnsi="Times New Roman"/>
          <w:b w:val="false"/>
          <w:i w:val="false"/>
          <w:color w:val="000000"/>
          <w:sz w:val="28"/>
        </w:rPr>
        <w:t>модальные глаголы в косвенной речи в настоящем и прошедшем времени;</w:t>
      </w:r>
    </w:p>
    <w:p>
      <w:pPr>
        <w:spacing w:before="0" w:after="0" w:line="264"/>
        <w:ind w:firstLine="600"/>
        <w:jc w:val="both"/>
      </w:pPr>
      <w:r>
        <w:rPr>
          <w:rFonts w:ascii="Times New Roman" w:hAnsi="Times New Roman"/>
          <w:b w:val="false"/>
          <w:i w:val="false"/>
          <w:color w:val="000000"/>
          <w:sz w:val="28"/>
        </w:rPr>
        <w:t>неличные формы глагола (инфинитив, герундий, причастия настоящего и прошедшего времени);</w:t>
      </w:r>
    </w:p>
    <w:p>
      <w:pPr>
        <w:spacing w:before="0" w:after="0" w:line="264"/>
        <w:ind w:firstLine="600"/>
        <w:jc w:val="both"/>
      </w:pPr>
      <w:r>
        <w:rPr>
          <w:rFonts w:ascii="Times New Roman" w:hAnsi="Times New Roman"/>
          <w:b w:val="false"/>
          <w:i w:val="false"/>
          <w:color w:val="000000"/>
          <w:sz w:val="28"/>
        </w:rPr>
        <w:t>наречия too – enough;</w:t>
      </w:r>
    </w:p>
    <w:p>
      <w:pPr>
        <w:spacing w:before="0" w:after="0" w:line="264"/>
        <w:ind w:firstLine="600"/>
        <w:jc w:val="both"/>
      </w:pPr>
      <w:r>
        <w:rPr>
          <w:rFonts w:ascii="Times New Roman" w:hAnsi="Times New Roman"/>
          <w:b w:val="false"/>
          <w:i w:val="false"/>
          <w:color w:val="000000"/>
          <w:sz w:val="28"/>
        </w:rPr>
        <w:t>отрицательные местоимения no (и его производные nobody, nothing, etc.), none;</w:t>
      </w:r>
    </w:p>
    <w:p>
      <w:pPr>
        <w:spacing w:before="0" w:after="0" w:line="264"/>
        <w:ind w:firstLine="600"/>
        <w:jc w:val="both"/>
      </w:pPr>
      <w:r>
        <w:rPr>
          <w:rFonts w:ascii="Times New Roman" w:hAnsi="Times New Roman"/>
          <w:b w:val="false"/>
          <w:i w:val="false"/>
          <w:color w:val="000000"/>
          <w:sz w:val="28"/>
        </w:rPr>
        <w:t>5) владеть социокультурными знаниями и умениями:</w:t>
      </w:r>
    </w:p>
    <w:p>
      <w:pPr>
        <w:spacing w:before="0" w:after="0" w:line="264"/>
        <w:ind w:firstLine="600"/>
        <w:jc w:val="both"/>
      </w:pPr>
      <w:r>
        <w:rPr>
          <w:rFonts w:ascii="Times New Roman" w:hAnsi="Times New Roman"/>
          <w:b w:val="false"/>
          <w:i w:val="false"/>
          <w:color w:val="000000"/>
          <w:sz w:val="28"/>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pPr>
        <w:spacing w:before="0" w:after="0" w:line="264"/>
        <w:ind w:firstLine="600"/>
        <w:jc w:val="both"/>
      </w:pPr>
      <w:r>
        <w:rPr>
          <w:rFonts w:ascii="Times New Roman" w:hAnsi="Times New Roman"/>
          <w:b w:val="false"/>
          <w:i w:val="false"/>
          <w:color w:val="000000"/>
          <w:sz w:val="28"/>
        </w:rPr>
        <w:t>кратко представлять родную страну/малую родину и страну (страны) изучаемого языка (культурные явления и события; достопримечательности, выдающиеся люди);</w:t>
      </w:r>
    </w:p>
    <w:p>
      <w:pPr>
        <w:spacing w:before="0" w:after="0" w:line="264"/>
        <w:ind w:firstLine="600"/>
        <w:jc w:val="both"/>
      </w:pPr>
      <w:r>
        <w:rPr>
          <w:rFonts w:ascii="Times New Roman" w:hAnsi="Times New Roman"/>
          <w:b w:val="false"/>
          <w:i w:val="false"/>
          <w:color w:val="000000"/>
          <w:sz w:val="28"/>
        </w:rPr>
        <w:t>оказывать помощь иностранным гостям в ситуациях повседневного общения (объяснить местонахождение объекта, сообщить возможный маршрут);</w:t>
      </w:r>
    </w:p>
    <w:p>
      <w:pPr>
        <w:spacing w:before="0" w:after="0" w:line="264"/>
        <w:ind w:firstLine="600"/>
        <w:jc w:val="both"/>
      </w:pPr>
      <w:r>
        <w:rPr>
          <w:rFonts w:ascii="Times New Roman" w:hAnsi="Times New Roman"/>
          <w:b w:val="false"/>
          <w:i w:val="false"/>
          <w:color w:val="000000"/>
          <w:sz w:val="28"/>
        </w:rPr>
        <w:t>6) владеть компенсаторными умениями: использовать при чтении и аудировании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pPr>
        <w:spacing w:before="0" w:after="0" w:line="264"/>
        <w:ind w:firstLine="600"/>
        <w:jc w:val="both"/>
      </w:pPr>
      <w:r>
        <w:rPr>
          <w:rFonts w:ascii="Times New Roman" w:hAnsi="Times New Roman"/>
          <w:b w:val="false"/>
          <w:i w:val="false"/>
          <w:color w:val="000000"/>
          <w:sz w:val="28"/>
        </w:rPr>
        <w:t>7) 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p>
      <w:pPr>
        <w:spacing w:before="0" w:after="0" w:line="264"/>
        <w:ind w:firstLine="600"/>
        <w:jc w:val="both"/>
      </w:pPr>
      <w:r>
        <w:rPr>
          <w:rFonts w:ascii="Times New Roman" w:hAnsi="Times New Roman"/>
          <w:b w:val="false"/>
          <w:i w:val="false"/>
          <w:color w:val="000000"/>
          <w:sz w:val="28"/>
        </w:rPr>
        <w:t>8) рассматривать несколько вариантов решения коммуникативной задачи в продуктивных видах речевой деятельности (говорении и письменной речи);</w:t>
      </w:r>
    </w:p>
    <w:p>
      <w:pPr>
        <w:spacing w:before="0" w:after="0" w:line="264"/>
        <w:ind w:firstLine="600"/>
        <w:jc w:val="both"/>
      </w:pPr>
      <w:r>
        <w:rPr>
          <w:rFonts w:ascii="Times New Roman" w:hAnsi="Times New Roman"/>
          <w:b w:val="false"/>
          <w:i w:val="false"/>
          <w:color w:val="000000"/>
          <w:sz w:val="28"/>
        </w:rPr>
        <w:t>9)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pPr>
        <w:spacing w:before="0" w:after="0" w:line="264"/>
        <w:ind w:firstLine="600"/>
        <w:jc w:val="both"/>
      </w:pPr>
      <w:r>
        <w:rPr>
          <w:rFonts w:ascii="Times New Roman" w:hAnsi="Times New Roman"/>
          <w:b w:val="false"/>
          <w:i w:val="false"/>
          <w:color w:val="000000"/>
          <w:sz w:val="28"/>
        </w:rPr>
        <w:t>10) использовать иноязычные словари и справочники, в том числе информационно-справочные системы в электронной форме;</w:t>
      </w:r>
    </w:p>
    <w:p>
      <w:pPr>
        <w:spacing w:before="0" w:after="0" w:line="264"/>
        <w:ind w:firstLine="600"/>
        <w:jc w:val="both"/>
      </w:pPr>
      <w:r>
        <w:rPr>
          <w:rFonts w:ascii="Times New Roman" w:hAnsi="Times New Roman"/>
          <w:b w:val="false"/>
          <w:i w:val="false"/>
          <w:color w:val="000000"/>
          <w:sz w:val="28"/>
        </w:rPr>
        <w:t>11) достигать взаимопонимания в процессе устного и письменного общения с носителями иностранного языка, людьми другой культуры;</w:t>
      </w:r>
    </w:p>
    <w:p>
      <w:pPr>
        <w:spacing w:before="0" w:after="0" w:line="264"/>
        <w:ind w:firstLine="600"/>
        <w:jc w:val="both"/>
      </w:pPr>
      <w:r>
        <w:rPr>
          <w:rFonts w:ascii="Times New Roman" w:hAnsi="Times New Roman"/>
          <w:b w:val="false"/>
          <w:i w:val="false"/>
          <w:color w:val="000000"/>
          <w:sz w:val="28"/>
        </w:rPr>
        <w:t>12)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pPr>
        <w:spacing w:before="0" w:after="0" w:line="264"/>
        <w:ind w:firstLine="600"/>
        <w:jc w:val="both"/>
      </w:pPr>
      <w:r>
        <w:rPr>
          <w:rFonts w:ascii="Times New Roman" w:hAnsi="Times New Roman"/>
          <w:b w:val="false"/>
          <w:i w:val="false"/>
          <w:color w:val="000000"/>
          <w:sz w:val="28"/>
        </w:rPr>
        <w:t xml:space="preserve">Предметные результаты освоения программы по иностранному (английскому) языку к концу обучения в </w:t>
      </w:r>
      <w:r>
        <w:rPr>
          <w:rFonts w:ascii="Times New Roman" w:hAnsi="Times New Roman"/>
          <w:b/>
          <w:i/>
          <w:color w:val="000000"/>
          <w:sz w:val="28"/>
        </w:rPr>
        <w:t>9 классе:</w:t>
      </w:r>
    </w:p>
    <w:p>
      <w:pPr>
        <w:spacing w:before="0" w:after="0" w:line="264"/>
        <w:ind w:firstLine="600"/>
        <w:jc w:val="both"/>
      </w:pPr>
      <w:r>
        <w:rPr>
          <w:rFonts w:ascii="Times New Roman" w:hAnsi="Times New Roman"/>
          <w:b w:val="false"/>
          <w:i w:val="false"/>
          <w:color w:val="000000"/>
          <w:sz w:val="28"/>
        </w:rPr>
        <w:t>1) владеть основными видами речевой деятельности:</w:t>
      </w:r>
    </w:p>
    <w:p>
      <w:pPr>
        <w:spacing w:before="0" w:after="0" w:line="264"/>
        <w:ind w:firstLine="600"/>
        <w:jc w:val="both"/>
      </w:pPr>
      <w:r>
        <w:rPr>
          <w:rFonts w:ascii="Times New Roman" w:hAnsi="Times New Roman"/>
          <w:b w:val="false"/>
          <w:i w:val="false"/>
          <w:color w:val="000000"/>
          <w:sz w:val="28"/>
        </w:rPr>
        <w:t>говорение: вести комбинированный диалог, включающий различные виды диалогов (диалог этикетного характера, диалог</w:t>
      </w:r>
      <w:r>
        <w:rPr>
          <w:rFonts w:ascii="Times New Roman" w:hAnsi="Times New Roman"/>
          <w:b w:val="false"/>
          <w:i w:val="false"/>
          <w:color w:val="000000"/>
          <w:sz w:val="28"/>
        </w:rPr>
        <w:t>-</w:t>
      </w:r>
      <w:r>
        <w:rPr>
          <w:rFonts w:ascii="Times New Roman" w:hAnsi="Times New Roman"/>
          <w:b w:val="false"/>
          <w:i w:val="false"/>
          <w:color w:val="000000"/>
          <w:sz w:val="28"/>
        </w:rPr>
        <w:t>побуждение к действию, диалог-расспрос), диалог</w:t>
      </w:r>
      <w:r>
        <w:rPr>
          <w:rFonts w:ascii="Times New Roman" w:hAnsi="Times New Roman"/>
          <w:b w:val="false"/>
          <w:i w:val="false"/>
          <w:color w:val="000000"/>
          <w:sz w:val="28"/>
        </w:rPr>
        <w:t>-</w:t>
      </w:r>
      <w:r>
        <w:rPr>
          <w:rFonts w:ascii="Times New Roman" w:hAnsi="Times New Roman"/>
          <w:b w:val="false"/>
          <w:i w:val="false"/>
          <w:color w:val="000000"/>
          <w:sz w:val="28"/>
        </w:rPr>
        <w:t>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
    <w:p>
      <w:pPr>
        <w:spacing w:before="0" w:after="0" w:line="264"/>
        <w:ind w:firstLine="600"/>
        <w:jc w:val="both"/>
      </w:pPr>
      <w:r>
        <w:rPr>
          <w:rFonts w:ascii="Times New Roman" w:hAnsi="Times New Roman"/>
          <w:b w:val="false"/>
          <w:i w:val="false"/>
          <w:color w:val="000000"/>
          <w:sz w:val="28"/>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
    <w:p>
      <w:pPr>
        <w:spacing w:before="0" w:after="0" w:line="264"/>
        <w:ind w:firstLine="600"/>
        <w:jc w:val="both"/>
      </w:pPr>
      <w:r>
        <w:rPr>
          <w:rFonts w:ascii="Times New Roman" w:hAnsi="Times New Roman"/>
          <w:b w:val="false"/>
          <w:i w:val="false"/>
          <w:color w:val="000000"/>
          <w:sz w:val="28"/>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pPr>
        <w:spacing w:before="0" w:after="0" w:line="264"/>
        <w:ind w:firstLine="600"/>
        <w:jc w:val="both"/>
      </w:pPr>
      <w:r>
        <w:rPr>
          <w:rFonts w:ascii="Times New Roman" w:hAnsi="Times New Roman"/>
          <w:b w:val="false"/>
          <w:i w:val="false"/>
          <w:color w:val="000000"/>
          <w:sz w:val="28"/>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несплошные тексты (таблицы, диаграммы) и понимать представленную в них информацию, обобщать и оценивать полученную при чтении информацию;</w:t>
      </w:r>
    </w:p>
    <w:p>
      <w:pPr>
        <w:spacing w:before="0" w:after="0" w:line="264"/>
        <w:ind w:firstLine="600"/>
        <w:jc w:val="both"/>
      </w:pPr>
      <w:r>
        <w:rPr>
          <w:rFonts w:ascii="Times New Roman" w:hAnsi="Times New Roman"/>
          <w:b w:val="false"/>
          <w:i w:val="false"/>
          <w:color w:val="000000"/>
          <w:sz w:val="28"/>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w:t>
      </w:r>
      <w:r>
        <w:rPr>
          <w:rFonts w:ascii="Times New Roman" w:hAnsi="Times New Roman"/>
          <w:b w:val="false"/>
          <w:i w:val="false"/>
          <w:color w:val="000000"/>
          <w:sz w:val="28"/>
        </w:rPr>
        <w:t xml:space="preserve"> </w:t>
      </w:r>
      <w:r>
        <w:rPr>
          <w:rFonts w:ascii="Times New Roman" w:hAnsi="Times New Roman"/>
          <w:b w:val="false"/>
          <w:i w:val="false"/>
          <w:color w:val="000000"/>
          <w:sz w:val="28"/>
        </w:rPr>
        <w:t xml:space="preserve">120 слов), создавать небольшое письменное высказывание с </w:t>
      </w:r>
      <w:r>
        <w:rPr>
          <w:rFonts w:ascii="Times New Roman" w:hAnsi="Times New Roman"/>
          <w:b w:val="false"/>
          <w:i w:val="false"/>
          <w:color w:val="000000"/>
          <w:sz w:val="28"/>
        </w:rPr>
        <w:t>использованием</w:t>
      </w:r>
      <w:r>
        <w:rPr>
          <w:rFonts w:ascii="Times New Roman" w:hAnsi="Times New Roman"/>
          <w:b w:val="false"/>
          <w:i w:val="false"/>
          <w:color w:val="000000"/>
          <w:sz w:val="28"/>
        </w:rPr>
        <w:t xml:space="preserve"> образц</w:t>
      </w:r>
      <w:r>
        <w:rPr>
          <w:rFonts w:ascii="Times New Roman" w:hAnsi="Times New Roman"/>
          <w:b w:val="false"/>
          <w:i w:val="false"/>
          <w:color w:val="000000"/>
          <w:sz w:val="28"/>
        </w:rPr>
        <w:t>а</w:t>
      </w:r>
      <w:r>
        <w:rPr>
          <w:rFonts w:ascii="Times New Roman" w:hAnsi="Times New Roman"/>
          <w:b w:val="false"/>
          <w:i w:val="false"/>
          <w:color w:val="000000"/>
          <w:sz w:val="28"/>
        </w:rPr>
        <w:t>, план</w:t>
      </w:r>
      <w:r>
        <w:rPr>
          <w:rFonts w:ascii="Times New Roman" w:hAnsi="Times New Roman"/>
          <w:b w:val="false"/>
          <w:i w:val="false"/>
          <w:color w:val="000000"/>
          <w:sz w:val="28"/>
        </w:rPr>
        <w:t>а</w:t>
      </w:r>
      <w:r>
        <w:rPr>
          <w:rFonts w:ascii="Times New Roman" w:hAnsi="Times New Roman"/>
          <w:b w:val="false"/>
          <w:i w:val="false"/>
          <w:color w:val="000000"/>
          <w:sz w:val="28"/>
        </w:rPr>
        <w:t>, таблиц</w:t>
      </w:r>
      <w:r>
        <w:rPr>
          <w:rFonts w:ascii="Times New Roman" w:hAnsi="Times New Roman"/>
          <w:b w:val="false"/>
          <w:i w:val="false"/>
          <w:color w:val="000000"/>
          <w:sz w:val="28"/>
        </w:rPr>
        <w:t>ы</w:t>
      </w:r>
      <w:r>
        <w:rPr>
          <w:rFonts w:ascii="Times New Roman" w:hAnsi="Times New Roman"/>
          <w:b w:val="false"/>
          <w:i w:val="false"/>
          <w:color w:val="000000"/>
          <w:sz w:val="28"/>
        </w:rPr>
        <w:t>, прочитанн</w:t>
      </w:r>
      <w:r>
        <w:rPr>
          <w:rFonts w:ascii="Times New Roman" w:hAnsi="Times New Roman"/>
          <w:b w:val="false"/>
          <w:i w:val="false"/>
          <w:color w:val="000000"/>
          <w:sz w:val="28"/>
        </w:rPr>
        <w:t>ого</w:t>
      </w:r>
      <w:r>
        <w:rPr>
          <w:rFonts w:ascii="Times New Roman" w:hAnsi="Times New Roman"/>
          <w:b w:val="false"/>
          <w:i w:val="false"/>
          <w:color w:val="000000"/>
          <w:sz w:val="28"/>
        </w:rPr>
        <w:t xml:space="preserve"> (прослушанн</w:t>
      </w:r>
      <w:r>
        <w:rPr>
          <w:rFonts w:ascii="Times New Roman" w:hAnsi="Times New Roman"/>
          <w:b w:val="false"/>
          <w:i w:val="false"/>
          <w:color w:val="000000"/>
          <w:sz w:val="28"/>
        </w:rPr>
        <w:t>ого)</w:t>
      </w:r>
      <w:r>
        <w:rPr>
          <w:rFonts w:ascii="Times New Roman" w:hAnsi="Times New Roman"/>
          <w:b w:val="false"/>
          <w:i w:val="false"/>
          <w:color w:val="000000"/>
          <w:sz w:val="28"/>
        </w:rPr>
        <w:t xml:space="preserve"> текст</w:t>
      </w:r>
      <w:r>
        <w:rPr>
          <w:rFonts w:ascii="Times New Roman" w:hAnsi="Times New Roman"/>
          <w:b w:val="false"/>
          <w:i w:val="false"/>
          <w:color w:val="000000"/>
          <w:sz w:val="28"/>
        </w:rPr>
        <w:t>а</w:t>
      </w:r>
      <w:r>
        <w:rPr>
          <w:rFonts w:ascii="Times New Roman" w:hAnsi="Times New Roman"/>
          <w:b w:val="false"/>
          <w:i w:val="false"/>
          <w:color w:val="000000"/>
          <w:sz w:val="28"/>
        </w:rPr>
        <w:t xml:space="preserve"> (объём высказывания – до 120 слов), заполнять таблицу, кратко фиксируя содержание прочитанного (прослушанного) текста, письменно представлять результаты выполненной проектной работы (объём – 100–120 слов);</w:t>
      </w:r>
    </w:p>
    <w:p>
      <w:pPr>
        <w:spacing w:before="0" w:after="0" w:line="264"/>
        <w:ind w:firstLine="600"/>
        <w:jc w:val="both"/>
      </w:pPr>
      <w:r>
        <w:rPr>
          <w:rFonts w:ascii="Times New Roman" w:hAnsi="Times New Roman"/>
          <w:b w:val="false"/>
          <w:i w:val="false"/>
          <w:color w:val="000000"/>
          <w:sz w:val="28"/>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pPr>
        <w:spacing w:before="0" w:after="0" w:line="264"/>
        <w:ind w:firstLine="600"/>
        <w:jc w:val="both"/>
      </w:pPr>
      <w:r>
        <w:rPr>
          <w:rFonts w:ascii="Times New Roman" w:hAnsi="Times New Roman"/>
          <w:b w:val="false"/>
          <w:i w:val="false"/>
          <w:color w:val="000000"/>
          <w:sz w:val="28"/>
        </w:rPr>
        <w:t>владеть орфографическими навыками: правильно писать изученные слова;</w:t>
      </w:r>
    </w:p>
    <w:p>
      <w:pPr>
        <w:spacing w:before="0" w:after="0" w:line="264"/>
        <w:ind w:firstLine="600"/>
        <w:jc w:val="both"/>
      </w:pPr>
      <w:r>
        <w:rPr>
          <w:rFonts w:ascii="Times New Roman" w:hAnsi="Times New Roman"/>
          <w:b w:val="false"/>
          <w:i w:val="false"/>
          <w:color w:val="000000"/>
          <w:sz w:val="28"/>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pPr>
        <w:spacing w:before="0" w:after="0" w:line="264"/>
        <w:ind w:firstLine="600"/>
        <w:jc w:val="both"/>
      </w:pPr>
      <w:r>
        <w:rPr>
          <w:rFonts w:ascii="Times New Roman" w:hAnsi="Times New Roman"/>
          <w:b w:val="false"/>
          <w:i w:val="false"/>
          <w:color w:val="000000"/>
          <w:sz w:val="28"/>
        </w:rPr>
        <w:t>3) распознавать в усной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 родственные слова, образованные с использованием аффиксации: глаголы с помощью префиксов under-, over-, dis-, mis-, имена прилагательные с помощью суффиксов -able/-ible, имена существительные с помощью отрицательных префиксов in-/im-, сложное прилагательное путём соединения основы числительного с основой существительного с добавлением суффикса -ed (eight-legged), сложное существительное путём соединения основ существительного с предлогом</w:t>
      </w:r>
      <w:r>
        <w:rPr>
          <w:rFonts w:ascii="Times New Roman" w:hAnsi="Times New Roman"/>
          <w:b w:val="false"/>
          <w:i w:val="false"/>
          <w:color w:val="000000"/>
          <w:sz w:val="28"/>
        </w:rPr>
        <w:t xml:space="preserve"> </w:t>
      </w:r>
      <w:r>
        <w:rPr>
          <w:rFonts w:ascii="Times New Roman" w:hAnsi="Times New Roman"/>
          <w:b w:val="false"/>
          <w:i w:val="false"/>
          <w:color w:val="000000"/>
          <w:sz w:val="28"/>
        </w:rPr>
        <w:t>(mother-in-law), сложное прилагательное путём соединения основы прилагательного с основой причастия I (nice-looking), сложное прилагательное путём соединения наречия с основой причастия II (well-behaved), глагол от прилагательного (cool – to cool);</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 различные средства связи в тексте для обеспечения логичности</w:t>
      </w:r>
      <w:r>
        <w:rPr>
          <w:rFonts w:ascii="Times New Roman" w:hAnsi="Times New Roman"/>
          <w:b w:val="false"/>
          <w:i w:val="false"/>
          <w:color w:val="000000"/>
          <w:sz w:val="28"/>
        </w:rPr>
        <w:t xml:space="preserve"> </w:t>
      </w:r>
      <w:r>
        <w:rPr>
          <w:rFonts w:ascii="Times New Roman" w:hAnsi="Times New Roman"/>
          <w:b w:val="false"/>
          <w:i w:val="false"/>
          <w:color w:val="000000"/>
          <w:sz w:val="28"/>
        </w:rPr>
        <w:t>и целостности высказывания;</w:t>
      </w:r>
    </w:p>
    <w:p>
      <w:pPr>
        <w:spacing w:before="0" w:after="0" w:line="264"/>
        <w:ind w:firstLine="600"/>
        <w:jc w:val="both"/>
      </w:pPr>
      <w:r>
        <w:rPr>
          <w:rFonts w:ascii="Times New Roman" w:hAnsi="Times New Roman"/>
          <w:b w:val="false"/>
          <w:i w:val="false"/>
          <w:color w:val="000000"/>
          <w:sz w:val="28"/>
        </w:rPr>
        <w:t>4) понимать особенности структуры простых и сложных предложений и различных коммуникативных типов предложений английского языка;</w:t>
      </w:r>
    </w:p>
    <w:p>
      <w:pPr>
        <w:spacing w:before="0" w:after="0" w:line="264"/>
        <w:ind w:firstLine="600"/>
        <w:jc w:val="both"/>
      </w:pPr>
      <w:r>
        <w:rPr>
          <w:rFonts w:ascii="Times New Roman" w:hAnsi="Times New Roman"/>
          <w:b w:val="false"/>
          <w:i w:val="false"/>
          <w:color w:val="000000"/>
          <w:sz w:val="28"/>
        </w:rPr>
        <w:t>распознавать и употреблять в устной и письменной речи:</w:t>
      </w:r>
    </w:p>
    <w:p>
      <w:pPr>
        <w:spacing w:before="0" w:after="0" w:line="264"/>
        <w:ind w:firstLine="600"/>
        <w:jc w:val="both"/>
      </w:pPr>
      <w:r>
        <w:rPr>
          <w:rFonts w:ascii="Times New Roman" w:hAnsi="Times New Roman"/>
          <w:b w:val="false"/>
          <w:i w:val="false"/>
          <w:color w:val="000000"/>
          <w:sz w:val="28"/>
        </w:rPr>
        <w:t>предложения со сложным дополнением (Complex Object) (I want to have my hair cut.);</w:t>
      </w:r>
    </w:p>
    <w:p>
      <w:pPr>
        <w:spacing w:before="0" w:after="0" w:line="264"/>
        <w:ind w:firstLine="600"/>
        <w:jc w:val="both"/>
      </w:pPr>
      <w:r>
        <w:rPr>
          <w:rFonts w:ascii="Times New Roman" w:hAnsi="Times New Roman"/>
          <w:b w:val="false"/>
          <w:i w:val="false"/>
          <w:color w:val="000000"/>
          <w:sz w:val="28"/>
        </w:rPr>
        <w:t>предложения с I wish;</w:t>
      </w:r>
    </w:p>
    <w:p>
      <w:pPr>
        <w:spacing w:before="0" w:after="0" w:line="264"/>
        <w:ind w:firstLine="600"/>
        <w:jc w:val="both"/>
      </w:pPr>
      <w:r>
        <w:rPr>
          <w:rFonts w:ascii="Times New Roman" w:hAnsi="Times New Roman"/>
          <w:b w:val="false"/>
          <w:i w:val="false"/>
          <w:color w:val="000000"/>
          <w:sz w:val="28"/>
        </w:rPr>
        <w:t>условные предложения нереального характера (Conditional II);</w:t>
      </w:r>
    </w:p>
    <w:p>
      <w:pPr>
        <w:spacing w:before="0" w:after="0" w:line="264"/>
        <w:ind w:firstLine="600"/>
        <w:jc w:val="both"/>
      </w:pPr>
      <w:r>
        <w:rPr>
          <w:rFonts w:ascii="Times New Roman" w:hAnsi="Times New Roman"/>
          <w:b w:val="false"/>
          <w:i w:val="false"/>
          <w:color w:val="000000"/>
          <w:sz w:val="28"/>
        </w:rPr>
        <w:t>конструкцию для выражения предпочтения I prefer …/I’d prefer …/I’d rather…;</w:t>
      </w:r>
    </w:p>
    <w:p>
      <w:pPr>
        <w:spacing w:before="0" w:after="0" w:line="264"/>
        <w:ind w:firstLine="600"/>
        <w:jc w:val="both"/>
      </w:pPr>
      <w:r>
        <w:rPr>
          <w:rFonts w:ascii="Times New Roman" w:hAnsi="Times New Roman"/>
          <w:b w:val="false"/>
          <w:i w:val="false"/>
          <w:color w:val="000000"/>
          <w:sz w:val="28"/>
        </w:rPr>
        <w:t>предложения с конструкцией either … or, neither … nor;</w:t>
      </w:r>
    </w:p>
    <w:p>
      <w:pPr>
        <w:spacing w:before="0" w:after="0" w:line="264"/>
        <w:ind w:firstLine="600"/>
        <w:jc w:val="both"/>
      </w:pPr>
      <w:r>
        <w:rPr>
          <w:rFonts w:ascii="Times New Roman" w:hAnsi="Times New Roman"/>
          <w:b w:val="false"/>
          <w:i w:val="false"/>
          <w:color w:val="000000"/>
          <w:sz w:val="28"/>
        </w:rPr>
        <w:t>формы страдательного залога Present Perfect Passive;</w:t>
      </w:r>
    </w:p>
    <w:p>
      <w:pPr>
        <w:spacing w:before="0" w:after="0" w:line="264"/>
        <w:ind w:firstLine="600"/>
        <w:jc w:val="both"/>
      </w:pPr>
      <w:r>
        <w:rPr>
          <w:rFonts w:ascii="Times New Roman" w:hAnsi="Times New Roman"/>
          <w:b w:val="false"/>
          <w:i w:val="false"/>
          <w:color w:val="000000"/>
          <w:sz w:val="28"/>
        </w:rPr>
        <w:t>порядок следования имён прилагательных (nice long blond hair);</w:t>
      </w:r>
    </w:p>
    <w:p>
      <w:pPr>
        <w:spacing w:before="0" w:after="0" w:line="264"/>
        <w:ind w:firstLine="600"/>
        <w:jc w:val="both"/>
      </w:pPr>
      <w:r>
        <w:rPr>
          <w:rFonts w:ascii="Times New Roman" w:hAnsi="Times New Roman"/>
          <w:b w:val="false"/>
          <w:i w:val="false"/>
          <w:color w:val="000000"/>
          <w:sz w:val="28"/>
        </w:rPr>
        <w:t>5) владеть социокультурными знаниями и умениями:</w:t>
      </w:r>
    </w:p>
    <w:p>
      <w:pPr>
        <w:spacing w:before="0" w:after="0" w:line="264"/>
        <w:ind w:firstLine="600"/>
        <w:jc w:val="both"/>
      </w:pPr>
      <w:r>
        <w:rPr>
          <w:rFonts w:ascii="Times New Roman" w:hAnsi="Times New Roman"/>
          <w:b w:val="false"/>
          <w:i w:val="false"/>
          <w:color w:val="000000"/>
          <w:sz w:val="28"/>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pPr>
        <w:spacing w:before="0" w:after="0" w:line="264"/>
        <w:ind w:firstLine="600"/>
        <w:jc w:val="both"/>
      </w:pPr>
      <w:r>
        <w:rPr>
          <w:rFonts w:ascii="Times New Roman" w:hAnsi="Times New Roman"/>
          <w:b w:val="false"/>
          <w:i w:val="false"/>
          <w:color w:val="000000"/>
          <w:sz w:val="28"/>
        </w:rPr>
        <w:t>выражать модальные значения, чувства и эмоции;</w:t>
      </w:r>
    </w:p>
    <w:p>
      <w:pPr>
        <w:spacing w:before="0" w:after="0" w:line="264"/>
        <w:ind w:firstLine="600"/>
        <w:jc w:val="both"/>
      </w:pPr>
      <w:r>
        <w:rPr>
          <w:rFonts w:ascii="Times New Roman" w:hAnsi="Times New Roman"/>
          <w:b w:val="false"/>
          <w:i w:val="false"/>
          <w:color w:val="000000"/>
          <w:sz w:val="28"/>
        </w:rPr>
        <w:t>иметь элементарные представления о различных вариантах английского языка;</w:t>
      </w:r>
    </w:p>
    <w:p>
      <w:pPr>
        <w:spacing w:before="0" w:after="0" w:line="264"/>
        <w:ind w:firstLine="600"/>
        <w:jc w:val="both"/>
      </w:pPr>
      <w:r>
        <w:rPr>
          <w:rFonts w:ascii="Times New Roman" w:hAnsi="Times New Roman"/>
          <w:b w:val="false"/>
          <w:i w:val="false"/>
          <w:color w:val="000000"/>
          <w:sz w:val="28"/>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pPr>
        <w:spacing w:before="0" w:after="0" w:line="264"/>
        <w:ind w:firstLine="600"/>
        <w:jc w:val="both"/>
      </w:pPr>
      <w:r>
        <w:rPr>
          <w:rFonts w:ascii="Times New Roman" w:hAnsi="Times New Roman"/>
          <w:b w:val="false"/>
          <w:i w:val="false"/>
          <w:color w:val="000000"/>
          <w:sz w:val="28"/>
        </w:rPr>
        <w:t>6) 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pPr>
        <w:spacing w:before="0" w:after="0" w:line="264"/>
        <w:ind w:firstLine="600"/>
        <w:jc w:val="both"/>
      </w:pPr>
      <w:r>
        <w:rPr>
          <w:rFonts w:ascii="Times New Roman" w:hAnsi="Times New Roman"/>
          <w:b w:val="false"/>
          <w:i w:val="false"/>
          <w:color w:val="000000"/>
          <w:sz w:val="28"/>
        </w:rPr>
        <w:t>7) рассматривать несколько вариантов решения коммуникативной задачи в продуктивных видах речевой деятельности (говорении и письменной речи);</w:t>
      </w:r>
    </w:p>
    <w:p>
      <w:pPr>
        <w:spacing w:before="0" w:after="0" w:line="264"/>
        <w:ind w:firstLine="600"/>
        <w:jc w:val="both"/>
      </w:pPr>
      <w:r>
        <w:rPr>
          <w:rFonts w:ascii="Times New Roman" w:hAnsi="Times New Roman"/>
          <w:b w:val="false"/>
          <w:i w:val="false"/>
          <w:color w:val="000000"/>
          <w:sz w:val="28"/>
        </w:rPr>
        <w:t>8)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pPr>
        <w:spacing w:before="0" w:after="0" w:line="264"/>
        <w:ind w:firstLine="600"/>
        <w:jc w:val="both"/>
      </w:pPr>
      <w:r>
        <w:rPr>
          <w:rFonts w:ascii="Times New Roman" w:hAnsi="Times New Roman"/>
          <w:b w:val="false"/>
          <w:i w:val="false"/>
          <w:color w:val="000000"/>
          <w:sz w:val="28"/>
        </w:rPr>
        <w:t>9) использовать иноязычные словари и справочники, в том числе информационно-справочные системы в электронной форме;</w:t>
      </w:r>
    </w:p>
    <w:p>
      <w:pPr>
        <w:spacing w:before="0" w:after="0" w:line="264"/>
        <w:ind w:firstLine="600"/>
        <w:jc w:val="both"/>
      </w:pPr>
      <w:r>
        <w:rPr>
          <w:rFonts w:ascii="Times New Roman" w:hAnsi="Times New Roman"/>
          <w:b w:val="false"/>
          <w:i w:val="false"/>
          <w:color w:val="000000"/>
          <w:sz w:val="28"/>
        </w:rPr>
        <w:t>10) достигать взаимопонимания в процессе устного и письменного общения с носителями иностранного языка, людьми другой культуры;</w:t>
      </w:r>
    </w:p>
    <w:p>
      <w:pPr>
        <w:spacing w:before="0" w:after="0" w:line="264"/>
        <w:ind w:firstLine="600"/>
        <w:jc w:val="both"/>
      </w:pPr>
      <w:r>
        <w:rPr>
          <w:rFonts w:ascii="Times New Roman" w:hAnsi="Times New Roman"/>
          <w:b w:val="false"/>
          <w:i w:val="false"/>
          <w:color w:val="000000"/>
          <w:sz w:val="28"/>
        </w:rPr>
        <w:t>11)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bookmarkStart w:name="block-62153291" w:id="12"/>
    <w:p>
      <w:pPr>
        <w:sectPr>
          <w:pgSz w:w="11906" w:h="16383" w:orient="portrait"/>
        </w:sectPr>
      </w:pPr>
    </w:p>
    <w:bookmarkEnd w:id="12"/>
    <w:bookmarkEnd w:id="11"/>
    <w:bookmarkStart w:name="block-62153292" w:id="13"/>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5 КЛАСС </w:t>
      </w:r>
    </w:p>
    <w:tbl>
      <w:tblPr>
        <w:tblW w:w="0" w:type="auto"/>
        <w:tblCellSpacing w:w="20" w:type="nil"/>
        <w:tblBorders>
          <w:top w:val="single"/>
          <w:left w:val="single"/>
          <w:bottom w:val="single"/>
          <w:right w:val="single"/>
          <w:insideH w:val="single"/>
          <w:insideV w:val="single"/>
        </w:tblBorders>
      </w:tblPr>
      <w:tblGrid>
        <w:gridCol w:w="842"/>
        <w:gridCol w:w="3600"/>
        <w:gridCol w:w="1708"/>
        <w:gridCol w:w="2791"/>
        <w:gridCol w:w="4653"/>
      </w:tblGrid>
      <w:tr>
        <w:trPr>
          <w:trHeight w:val="300" w:hRule="atLeast"/>
          <w:trHeight w:val="144" w:hRule="atLeast"/>
        </w:trPr>
        <w:tc>
          <w:tcPr>
            <w:tcW w:w="58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96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2"/>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325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19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95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5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Моя семья. Мои друзья. Семейные праздники: день рождения, Новый год</w:t>
            </w:r>
          </w:p>
        </w:tc>
        <w:tc>
          <w:tcPr>
            <w:tcW w:w="11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9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2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
              <w:r>
                <w:rPr>
                  <w:rFonts w:ascii="Times New Roman" w:hAnsi="Times New Roman"/>
                  <w:b w:val="false"/>
                  <w:i w:val="false"/>
                  <w:color w:val="0000ff"/>
                  <w:sz w:val="22"/>
                  <w:u w:val="single"/>
                </w:rPr>
                <w:t>https://m.edsoo.ru/7f413cd2</w:t>
              </w:r>
            </w:hyperlink>
          </w:p>
        </w:tc>
      </w:tr>
      <w:tr>
        <w:trPr>
          <w:trHeight w:val="1095" w:hRule="atLeast"/>
          <w:trHeight w:val="144" w:hRule="atLeast"/>
        </w:trPr>
        <w:tc>
          <w:tcPr>
            <w:tcW w:w="5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 человека (литературного персонажа)</w:t>
            </w:r>
          </w:p>
        </w:tc>
        <w:tc>
          <w:tcPr>
            <w:tcW w:w="11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9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2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
              <w:r>
                <w:rPr>
                  <w:rFonts w:ascii="Times New Roman" w:hAnsi="Times New Roman"/>
                  <w:b w:val="false"/>
                  <w:i w:val="false"/>
                  <w:color w:val="0000ff"/>
                  <w:sz w:val="22"/>
                  <w:u w:val="single"/>
                </w:rPr>
                <w:t>https://m.edsoo.ru/7f413cd2</w:t>
              </w:r>
            </w:hyperlink>
          </w:p>
        </w:tc>
      </w:tr>
      <w:tr>
        <w:trPr>
          <w:trHeight w:val="1095" w:hRule="atLeast"/>
          <w:trHeight w:val="144" w:hRule="atLeast"/>
        </w:trPr>
        <w:tc>
          <w:tcPr>
            <w:tcW w:w="5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(чтение, кино, спорт)</w:t>
            </w:r>
          </w:p>
        </w:tc>
        <w:tc>
          <w:tcPr>
            <w:tcW w:w="11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9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32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
              <w:r>
                <w:rPr>
                  <w:rFonts w:ascii="Times New Roman" w:hAnsi="Times New Roman"/>
                  <w:b w:val="false"/>
                  <w:i w:val="false"/>
                  <w:color w:val="0000ff"/>
                  <w:sz w:val="22"/>
                  <w:u w:val="single"/>
                </w:rPr>
                <w:t>https://m.edsoo.ru/7f413cd2</w:t>
              </w:r>
            </w:hyperlink>
          </w:p>
        </w:tc>
      </w:tr>
      <w:tr>
        <w:trPr>
          <w:trHeight w:val="825" w:hRule="atLeast"/>
          <w:trHeight w:val="144" w:hRule="atLeast"/>
        </w:trPr>
        <w:tc>
          <w:tcPr>
            <w:tcW w:w="5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режим труда и отдыха, здоровое питание</w:t>
            </w:r>
          </w:p>
        </w:tc>
        <w:tc>
          <w:tcPr>
            <w:tcW w:w="11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9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32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
              <w:r>
                <w:rPr>
                  <w:rFonts w:ascii="Times New Roman" w:hAnsi="Times New Roman"/>
                  <w:b w:val="false"/>
                  <w:i w:val="false"/>
                  <w:color w:val="0000ff"/>
                  <w:sz w:val="22"/>
                  <w:u w:val="single"/>
                </w:rPr>
                <w:t>https://m.edsoo.ru/7f413cd2</w:t>
              </w:r>
            </w:hyperlink>
          </w:p>
        </w:tc>
      </w:tr>
      <w:tr>
        <w:trPr>
          <w:trHeight w:val="555" w:hRule="atLeast"/>
          <w:trHeight w:val="144" w:hRule="atLeast"/>
        </w:trPr>
        <w:tc>
          <w:tcPr>
            <w:tcW w:w="5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одежда, обувь и продукты питания</w:t>
            </w:r>
          </w:p>
        </w:tc>
        <w:tc>
          <w:tcPr>
            <w:tcW w:w="11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9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2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
              <w:r>
                <w:rPr>
                  <w:rFonts w:ascii="Times New Roman" w:hAnsi="Times New Roman"/>
                  <w:b w:val="false"/>
                  <w:i w:val="false"/>
                  <w:color w:val="0000ff"/>
                  <w:sz w:val="22"/>
                  <w:u w:val="single"/>
                </w:rPr>
                <w:t>https://m.edsoo.ru/7f413cd2</w:t>
              </w:r>
            </w:hyperlink>
          </w:p>
        </w:tc>
      </w:tr>
      <w:tr>
        <w:trPr>
          <w:trHeight w:val="1635" w:hRule="atLeast"/>
          <w:trHeight w:val="144" w:hRule="atLeast"/>
        </w:trPr>
        <w:tc>
          <w:tcPr>
            <w:tcW w:w="5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школьная форма, изучаемые предметы. Переписка с иностранными сверстниками</w:t>
            </w:r>
          </w:p>
        </w:tc>
        <w:tc>
          <w:tcPr>
            <w:tcW w:w="11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9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2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
              <w:r>
                <w:rPr>
                  <w:rFonts w:ascii="Times New Roman" w:hAnsi="Times New Roman"/>
                  <w:b w:val="false"/>
                  <w:i w:val="false"/>
                  <w:color w:val="0000ff"/>
                  <w:sz w:val="22"/>
                  <w:u w:val="single"/>
                </w:rPr>
                <w:t>https://m.edsoo.ru/7f413cd2</w:t>
              </w:r>
            </w:hyperlink>
          </w:p>
        </w:tc>
      </w:tr>
      <w:tr>
        <w:trPr>
          <w:trHeight w:val="555" w:hRule="atLeast"/>
          <w:trHeight w:val="144" w:hRule="atLeast"/>
        </w:trPr>
        <w:tc>
          <w:tcPr>
            <w:tcW w:w="5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Каникулы в различное время года. Виды отдыха</w:t>
            </w:r>
          </w:p>
        </w:tc>
        <w:tc>
          <w:tcPr>
            <w:tcW w:w="11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9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2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
              <w:r>
                <w:rPr>
                  <w:rFonts w:ascii="Times New Roman" w:hAnsi="Times New Roman"/>
                  <w:b w:val="false"/>
                  <w:i w:val="false"/>
                  <w:color w:val="0000ff"/>
                  <w:sz w:val="22"/>
                  <w:u w:val="single"/>
                </w:rPr>
                <w:t>https://m.edsoo.ru/7f413cd2</w:t>
              </w:r>
            </w:hyperlink>
          </w:p>
        </w:tc>
      </w:tr>
      <w:tr>
        <w:trPr>
          <w:trHeight w:val="825" w:hRule="atLeast"/>
          <w:trHeight w:val="144" w:hRule="atLeast"/>
        </w:trPr>
        <w:tc>
          <w:tcPr>
            <w:tcW w:w="5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дикие и домашние животные. Погода</w:t>
            </w:r>
          </w:p>
        </w:tc>
        <w:tc>
          <w:tcPr>
            <w:tcW w:w="11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19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2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
              <w:r>
                <w:rPr>
                  <w:rFonts w:ascii="Times New Roman" w:hAnsi="Times New Roman"/>
                  <w:b w:val="false"/>
                  <w:i w:val="false"/>
                  <w:color w:val="0000ff"/>
                  <w:sz w:val="22"/>
                  <w:u w:val="single"/>
                </w:rPr>
                <w:t>https://m.edsoo.ru/7f413cd2</w:t>
              </w:r>
            </w:hyperlink>
          </w:p>
        </w:tc>
      </w:tr>
      <w:tr>
        <w:trPr>
          <w:trHeight w:val="555" w:hRule="atLeast"/>
          <w:trHeight w:val="144" w:hRule="atLeast"/>
        </w:trPr>
        <w:tc>
          <w:tcPr>
            <w:tcW w:w="5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Родной город (село). Транспорт</w:t>
            </w:r>
          </w:p>
        </w:tc>
        <w:tc>
          <w:tcPr>
            <w:tcW w:w="11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9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2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
              <w:r>
                <w:rPr>
                  <w:rFonts w:ascii="Times New Roman" w:hAnsi="Times New Roman"/>
                  <w:b w:val="false"/>
                  <w:i w:val="false"/>
                  <w:color w:val="0000ff"/>
                  <w:sz w:val="22"/>
                  <w:u w:val="single"/>
                </w:rPr>
                <w:t>https://m.edsoo.ru/7f413cd2</w:t>
              </w:r>
            </w:hyperlink>
          </w:p>
        </w:tc>
      </w:tr>
      <w:tr>
        <w:trPr>
          <w:trHeight w:val="2760" w:hRule="atLeast"/>
          <w:trHeight w:val="144" w:hRule="atLeast"/>
        </w:trPr>
        <w:tc>
          <w:tcPr>
            <w:tcW w:w="5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11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17 </w:t>
            </w:r>
          </w:p>
        </w:tc>
        <w:tc>
          <w:tcPr>
            <w:tcW w:w="19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2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
              <w:r>
                <w:rPr>
                  <w:rFonts w:ascii="Times New Roman" w:hAnsi="Times New Roman"/>
                  <w:b w:val="false"/>
                  <w:i w:val="false"/>
                  <w:color w:val="0000ff"/>
                  <w:sz w:val="22"/>
                  <w:u w:val="single"/>
                </w:rPr>
                <w:t>https://m.edsoo.ru/7f413cd2</w:t>
              </w:r>
            </w:hyperlink>
          </w:p>
        </w:tc>
      </w:tr>
      <w:tr>
        <w:trPr>
          <w:trHeight w:val="1095" w:hRule="atLeast"/>
          <w:trHeight w:val="144" w:hRule="atLeast"/>
        </w:trPr>
        <w:tc>
          <w:tcPr>
            <w:tcW w:w="5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(стран) изучаемого языка: писатели, поэты</w:t>
            </w:r>
          </w:p>
        </w:tc>
        <w:tc>
          <w:tcPr>
            <w:tcW w:w="11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9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2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
              <w:r>
                <w:rPr>
                  <w:rFonts w:ascii="Times New Roman" w:hAnsi="Times New Roman"/>
                  <w:b w:val="false"/>
                  <w:i w:val="false"/>
                  <w:color w:val="0000ff"/>
                  <w:sz w:val="22"/>
                  <w:u w:val="single"/>
                </w:rPr>
                <w:t>https://m.edsoo.ru/7f413cd2</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8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9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3257"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6 КЛАСС </w:t>
      </w:r>
    </w:p>
    <w:tbl>
      <w:tblPr>
        <w:tblW w:w="0" w:type="auto"/>
        <w:tblCellSpacing w:w="20" w:type="nil"/>
        <w:tblBorders>
          <w:top w:val="single"/>
          <w:left w:val="single"/>
          <w:bottom w:val="single"/>
          <w:right w:val="single"/>
          <w:insideH w:val="single"/>
          <w:insideV w:val="single"/>
        </w:tblBorders>
      </w:tblPr>
      <w:tblGrid>
        <w:gridCol w:w="842"/>
        <w:gridCol w:w="3600"/>
        <w:gridCol w:w="1708"/>
        <w:gridCol w:w="2791"/>
        <w:gridCol w:w="4653"/>
      </w:tblGrid>
      <w:tr>
        <w:trPr>
          <w:trHeight w:val="300" w:hRule="atLeast"/>
          <w:trHeight w:val="144" w:hRule="atLeast"/>
        </w:trPr>
        <w:tc>
          <w:tcPr>
            <w:tcW w:w="58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96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2"/>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325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19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95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5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Семейные праздники</w:t>
            </w:r>
          </w:p>
        </w:tc>
        <w:tc>
          <w:tcPr>
            <w:tcW w:w="11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19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2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
              <w:r>
                <w:rPr>
                  <w:rFonts w:ascii="Times New Roman" w:hAnsi="Times New Roman"/>
                  <w:b w:val="false"/>
                  <w:i w:val="false"/>
                  <w:color w:val="0000ff"/>
                  <w:sz w:val="22"/>
                  <w:u w:val="single"/>
                </w:rPr>
                <w:t>https://m.edsoo.ru/7f415104</w:t>
              </w:r>
            </w:hyperlink>
          </w:p>
        </w:tc>
      </w:tr>
      <w:tr>
        <w:trPr>
          <w:trHeight w:val="1095" w:hRule="atLeast"/>
          <w:trHeight w:val="144" w:hRule="atLeast"/>
        </w:trPr>
        <w:tc>
          <w:tcPr>
            <w:tcW w:w="5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 человека (литературного персонажа)</w:t>
            </w:r>
          </w:p>
        </w:tc>
        <w:tc>
          <w:tcPr>
            <w:tcW w:w="11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9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2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
              <w:r>
                <w:rPr>
                  <w:rFonts w:ascii="Times New Roman" w:hAnsi="Times New Roman"/>
                  <w:b w:val="false"/>
                  <w:i w:val="false"/>
                  <w:color w:val="0000ff"/>
                  <w:sz w:val="22"/>
                  <w:u w:val="single"/>
                </w:rPr>
                <w:t>https://m.edsoo.ru/7f415104</w:t>
              </w:r>
            </w:hyperlink>
          </w:p>
        </w:tc>
      </w:tr>
      <w:tr>
        <w:trPr>
          <w:trHeight w:val="1095" w:hRule="atLeast"/>
          <w:trHeight w:val="144" w:hRule="atLeast"/>
        </w:trPr>
        <w:tc>
          <w:tcPr>
            <w:tcW w:w="5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(чтение, кино, театр, спорт)</w:t>
            </w:r>
          </w:p>
        </w:tc>
        <w:tc>
          <w:tcPr>
            <w:tcW w:w="11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19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2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
              <w:r>
                <w:rPr>
                  <w:rFonts w:ascii="Times New Roman" w:hAnsi="Times New Roman"/>
                  <w:b w:val="false"/>
                  <w:i w:val="false"/>
                  <w:color w:val="0000ff"/>
                  <w:sz w:val="22"/>
                  <w:u w:val="single"/>
                </w:rPr>
                <w:t>https://m.edsoo.ru/7f415104</w:t>
              </w:r>
            </w:hyperlink>
          </w:p>
        </w:tc>
      </w:tr>
      <w:tr>
        <w:trPr>
          <w:trHeight w:val="1365" w:hRule="atLeast"/>
          <w:trHeight w:val="144" w:hRule="atLeast"/>
        </w:trPr>
        <w:tc>
          <w:tcPr>
            <w:tcW w:w="5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режим труда и отдыха, фитнес, сбалансированное питание</w:t>
            </w:r>
          </w:p>
        </w:tc>
        <w:tc>
          <w:tcPr>
            <w:tcW w:w="11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9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2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
              <w:r>
                <w:rPr>
                  <w:rFonts w:ascii="Times New Roman" w:hAnsi="Times New Roman"/>
                  <w:b w:val="false"/>
                  <w:i w:val="false"/>
                  <w:color w:val="0000ff"/>
                  <w:sz w:val="22"/>
                  <w:u w:val="single"/>
                </w:rPr>
                <w:t>https://m.edsoo.ru/7f415104</w:t>
              </w:r>
            </w:hyperlink>
          </w:p>
        </w:tc>
      </w:tr>
      <w:tr>
        <w:trPr>
          <w:trHeight w:val="555" w:hRule="atLeast"/>
          <w:trHeight w:val="144" w:hRule="atLeast"/>
        </w:trPr>
        <w:tc>
          <w:tcPr>
            <w:tcW w:w="5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одежда, обувь и продукты питания</w:t>
            </w:r>
          </w:p>
        </w:tc>
        <w:tc>
          <w:tcPr>
            <w:tcW w:w="11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9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2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
              <w:r>
                <w:rPr>
                  <w:rFonts w:ascii="Times New Roman" w:hAnsi="Times New Roman"/>
                  <w:b w:val="false"/>
                  <w:i w:val="false"/>
                  <w:color w:val="0000ff"/>
                  <w:sz w:val="22"/>
                  <w:u w:val="single"/>
                </w:rPr>
                <w:t>https://m.edsoo.ru/7f415104</w:t>
              </w:r>
            </w:hyperlink>
          </w:p>
        </w:tc>
      </w:tr>
      <w:tr>
        <w:trPr>
          <w:trHeight w:val="2175" w:hRule="atLeast"/>
          <w:trHeight w:val="144" w:hRule="atLeast"/>
        </w:trPr>
        <w:tc>
          <w:tcPr>
            <w:tcW w:w="5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школьная форма, изучаемые предметы, любимый предмет, правила поведения в школе. Переписка с иностранными сверстниками</w:t>
            </w:r>
          </w:p>
        </w:tc>
        <w:tc>
          <w:tcPr>
            <w:tcW w:w="11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9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2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
              <w:r>
                <w:rPr>
                  <w:rFonts w:ascii="Times New Roman" w:hAnsi="Times New Roman"/>
                  <w:b w:val="false"/>
                  <w:i w:val="false"/>
                  <w:color w:val="0000ff"/>
                  <w:sz w:val="22"/>
                  <w:u w:val="single"/>
                </w:rPr>
                <w:t>https://m.edsoo.ru/7f415104</w:t>
              </w:r>
            </w:hyperlink>
          </w:p>
        </w:tc>
      </w:tr>
      <w:tr>
        <w:trPr>
          <w:trHeight w:val="1095" w:hRule="atLeast"/>
          <w:trHeight w:val="144" w:hRule="atLeast"/>
        </w:trPr>
        <w:tc>
          <w:tcPr>
            <w:tcW w:w="5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Каникулы в различное время года. Виды отдыха. Путешествия по России и иностранным странам</w:t>
            </w:r>
          </w:p>
        </w:tc>
        <w:tc>
          <w:tcPr>
            <w:tcW w:w="11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9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2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
              <w:r>
                <w:rPr>
                  <w:rFonts w:ascii="Times New Roman" w:hAnsi="Times New Roman"/>
                  <w:b w:val="false"/>
                  <w:i w:val="false"/>
                  <w:color w:val="0000ff"/>
                  <w:sz w:val="22"/>
                  <w:u w:val="single"/>
                </w:rPr>
                <w:t>https://m.edsoo.ru/7f415104</w:t>
              </w:r>
            </w:hyperlink>
          </w:p>
        </w:tc>
      </w:tr>
      <w:tr>
        <w:trPr>
          <w:trHeight w:val="825" w:hRule="atLeast"/>
          <w:trHeight w:val="144" w:hRule="atLeast"/>
        </w:trPr>
        <w:tc>
          <w:tcPr>
            <w:tcW w:w="5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дикие и домашние животные. Климат, погода</w:t>
            </w:r>
          </w:p>
        </w:tc>
        <w:tc>
          <w:tcPr>
            <w:tcW w:w="11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9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32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
              <w:r>
                <w:rPr>
                  <w:rFonts w:ascii="Times New Roman" w:hAnsi="Times New Roman"/>
                  <w:b w:val="false"/>
                  <w:i w:val="false"/>
                  <w:color w:val="0000ff"/>
                  <w:sz w:val="22"/>
                  <w:u w:val="single"/>
                </w:rPr>
                <w:t>https://m.edsoo.ru/7f415104</w:t>
              </w:r>
            </w:hyperlink>
          </w:p>
        </w:tc>
      </w:tr>
      <w:tr>
        <w:trPr>
          <w:trHeight w:val="1095" w:hRule="atLeast"/>
          <w:trHeight w:val="144" w:hRule="atLeast"/>
        </w:trPr>
        <w:tc>
          <w:tcPr>
            <w:tcW w:w="5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городе и сельской местности. Описание родного города (села). Транспорт</w:t>
            </w:r>
          </w:p>
        </w:tc>
        <w:tc>
          <w:tcPr>
            <w:tcW w:w="11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19 </w:t>
            </w:r>
          </w:p>
        </w:tc>
        <w:tc>
          <w:tcPr>
            <w:tcW w:w="19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32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
              <w:r>
                <w:rPr>
                  <w:rFonts w:ascii="Times New Roman" w:hAnsi="Times New Roman"/>
                  <w:b w:val="false"/>
                  <w:i w:val="false"/>
                  <w:color w:val="0000ff"/>
                  <w:sz w:val="22"/>
                  <w:u w:val="single"/>
                </w:rPr>
                <w:t>https://m.edsoo.ru/7f415104</w:t>
              </w:r>
            </w:hyperlink>
          </w:p>
        </w:tc>
      </w:tr>
      <w:tr>
        <w:trPr>
          <w:trHeight w:val="3510" w:hRule="atLeast"/>
          <w:trHeight w:val="144" w:hRule="atLeast"/>
        </w:trPr>
        <w:tc>
          <w:tcPr>
            <w:tcW w:w="5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1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19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2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
              <w:r>
                <w:rPr>
                  <w:rFonts w:ascii="Times New Roman" w:hAnsi="Times New Roman"/>
                  <w:b w:val="false"/>
                  <w:i w:val="false"/>
                  <w:color w:val="0000ff"/>
                  <w:sz w:val="22"/>
                  <w:u w:val="single"/>
                </w:rPr>
                <w:t>https://m.edsoo.ru/7f415104</w:t>
              </w:r>
            </w:hyperlink>
          </w:p>
        </w:tc>
      </w:tr>
      <w:tr>
        <w:trPr>
          <w:trHeight w:val="1095" w:hRule="atLeast"/>
          <w:trHeight w:val="144" w:hRule="atLeast"/>
        </w:trPr>
        <w:tc>
          <w:tcPr>
            <w:tcW w:w="5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(стран) изучаемого языка: писатели, поэты, учёные</w:t>
            </w:r>
          </w:p>
        </w:tc>
        <w:tc>
          <w:tcPr>
            <w:tcW w:w="11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9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2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
              <w:r>
                <w:rPr>
                  <w:rFonts w:ascii="Times New Roman" w:hAnsi="Times New Roman"/>
                  <w:b w:val="false"/>
                  <w:i w:val="false"/>
                  <w:color w:val="0000ff"/>
                  <w:sz w:val="22"/>
                  <w:u w:val="single"/>
                </w:rPr>
                <w:t>https://m.edsoo.ru/7f415104</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8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9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3257"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7 КЛАСС </w:t>
      </w:r>
    </w:p>
    <w:tbl>
      <w:tblPr>
        <w:tblW w:w="0" w:type="auto"/>
        <w:tblCellSpacing w:w="20" w:type="nil"/>
        <w:tblBorders>
          <w:top w:val="single"/>
          <w:left w:val="single"/>
          <w:bottom w:val="single"/>
          <w:right w:val="single"/>
          <w:insideH w:val="single"/>
          <w:insideV w:val="single"/>
        </w:tblBorders>
      </w:tblPr>
      <w:tblGrid>
        <w:gridCol w:w="842"/>
        <w:gridCol w:w="3600"/>
        <w:gridCol w:w="1708"/>
        <w:gridCol w:w="2791"/>
        <w:gridCol w:w="4653"/>
      </w:tblGrid>
      <w:tr>
        <w:trPr>
          <w:trHeight w:val="300" w:hRule="atLeast"/>
          <w:trHeight w:val="144" w:hRule="atLeast"/>
        </w:trPr>
        <w:tc>
          <w:tcPr>
            <w:tcW w:w="58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96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2"/>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325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19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95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1095" w:hRule="atLeast"/>
          <w:trHeight w:val="144" w:hRule="atLeast"/>
        </w:trPr>
        <w:tc>
          <w:tcPr>
            <w:tcW w:w="5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Семейные праздники. Обязанности по дому</w:t>
            </w:r>
          </w:p>
        </w:tc>
        <w:tc>
          <w:tcPr>
            <w:tcW w:w="11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9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2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
              <w:r>
                <w:rPr>
                  <w:rFonts w:ascii="Times New Roman" w:hAnsi="Times New Roman"/>
                  <w:b w:val="false"/>
                  <w:i w:val="false"/>
                  <w:color w:val="0000ff"/>
                  <w:sz w:val="22"/>
                  <w:u w:val="single"/>
                </w:rPr>
                <w:t>https://m.edsoo.ru/7f416f2c</w:t>
              </w:r>
            </w:hyperlink>
          </w:p>
        </w:tc>
      </w:tr>
      <w:tr>
        <w:trPr>
          <w:trHeight w:val="1095" w:hRule="atLeast"/>
          <w:trHeight w:val="144" w:hRule="atLeast"/>
        </w:trPr>
        <w:tc>
          <w:tcPr>
            <w:tcW w:w="5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 человека (литературного персонажа)</w:t>
            </w:r>
          </w:p>
        </w:tc>
        <w:tc>
          <w:tcPr>
            <w:tcW w:w="11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9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2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
              <w:r>
                <w:rPr>
                  <w:rFonts w:ascii="Times New Roman" w:hAnsi="Times New Roman"/>
                  <w:b w:val="false"/>
                  <w:i w:val="false"/>
                  <w:color w:val="0000ff"/>
                  <w:sz w:val="22"/>
                  <w:u w:val="single"/>
                </w:rPr>
                <w:t>https://m.edsoo.ru/7f416f2c</w:t>
              </w:r>
            </w:hyperlink>
          </w:p>
        </w:tc>
      </w:tr>
      <w:tr>
        <w:trPr>
          <w:trHeight w:val="1365" w:hRule="atLeast"/>
          <w:trHeight w:val="144" w:hRule="atLeast"/>
        </w:trPr>
        <w:tc>
          <w:tcPr>
            <w:tcW w:w="5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(чтение, кино, театр, музей, спорт, музыка)</w:t>
            </w:r>
          </w:p>
        </w:tc>
        <w:tc>
          <w:tcPr>
            <w:tcW w:w="11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19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2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
              <w:r>
                <w:rPr>
                  <w:rFonts w:ascii="Times New Roman" w:hAnsi="Times New Roman"/>
                  <w:b w:val="false"/>
                  <w:i w:val="false"/>
                  <w:color w:val="0000ff"/>
                  <w:sz w:val="22"/>
                  <w:u w:val="single"/>
                </w:rPr>
                <w:t>https://m.edsoo.ru/7f416f2c</w:t>
              </w:r>
            </w:hyperlink>
          </w:p>
        </w:tc>
      </w:tr>
      <w:tr>
        <w:trPr>
          <w:trHeight w:val="1365" w:hRule="atLeast"/>
          <w:trHeight w:val="144" w:hRule="atLeast"/>
        </w:trPr>
        <w:tc>
          <w:tcPr>
            <w:tcW w:w="5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режим труда и отдыха, фитнес, сбалансированное питание</w:t>
            </w:r>
          </w:p>
        </w:tc>
        <w:tc>
          <w:tcPr>
            <w:tcW w:w="11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9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2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
              <w:r>
                <w:rPr>
                  <w:rFonts w:ascii="Times New Roman" w:hAnsi="Times New Roman"/>
                  <w:b w:val="false"/>
                  <w:i w:val="false"/>
                  <w:color w:val="0000ff"/>
                  <w:sz w:val="22"/>
                  <w:u w:val="single"/>
                </w:rPr>
                <w:t>https://m.edsoo.ru/7f416f2c</w:t>
              </w:r>
            </w:hyperlink>
          </w:p>
        </w:tc>
      </w:tr>
      <w:tr>
        <w:trPr>
          <w:trHeight w:val="555" w:hRule="atLeast"/>
          <w:trHeight w:val="144" w:hRule="atLeast"/>
        </w:trPr>
        <w:tc>
          <w:tcPr>
            <w:tcW w:w="5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одежда, обувь и продукты питания</w:t>
            </w:r>
          </w:p>
        </w:tc>
        <w:tc>
          <w:tcPr>
            <w:tcW w:w="11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9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2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
              <w:r>
                <w:rPr>
                  <w:rFonts w:ascii="Times New Roman" w:hAnsi="Times New Roman"/>
                  <w:b w:val="false"/>
                  <w:i w:val="false"/>
                  <w:color w:val="0000ff"/>
                  <w:sz w:val="22"/>
                  <w:u w:val="single"/>
                </w:rPr>
                <w:t>https://m.edsoo.ru/7f416f2c</w:t>
              </w:r>
            </w:hyperlink>
          </w:p>
        </w:tc>
      </w:tr>
      <w:tr>
        <w:trPr>
          <w:trHeight w:val="2970" w:hRule="atLeast"/>
          <w:trHeight w:val="144" w:hRule="atLeast"/>
        </w:trPr>
        <w:tc>
          <w:tcPr>
            <w:tcW w:w="5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tc>
        <w:tc>
          <w:tcPr>
            <w:tcW w:w="11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9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2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
              <w:r>
                <w:rPr>
                  <w:rFonts w:ascii="Times New Roman" w:hAnsi="Times New Roman"/>
                  <w:b w:val="false"/>
                  <w:i w:val="false"/>
                  <w:color w:val="0000ff"/>
                  <w:sz w:val="22"/>
                  <w:u w:val="single"/>
                </w:rPr>
                <w:t>https://m.edsoo.ru/7f416f2c</w:t>
              </w:r>
            </w:hyperlink>
          </w:p>
        </w:tc>
      </w:tr>
      <w:tr>
        <w:trPr>
          <w:trHeight w:val="1095" w:hRule="atLeast"/>
          <w:trHeight w:val="144" w:hRule="atLeast"/>
        </w:trPr>
        <w:tc>
          <w:tcPr>
            <w:tcW w:w="5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Каникулы в различное время года. Виды отдыха. Путешествия по России и зарубежным странам</w:t>
            </w:r>
          </w:p>
        </w:tc>
        <w:tc>
          <w:tcPr>
            <w:tcW w:w="11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9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2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
              <w:r>
                <w:rPr>
                  <w:rFonts w:ascii="Times New Roman" w:hAnsi="Times New Roman"/>
                  <w:b w:val="false"/>
                  <w:i w:val="false"/>
                  <w:color w:val="0000ff"/>
                  <w:sz w:val="22"/>
                  <w:u w:val="single"/>
                </w:rPr>
                <w:t>https://m.edsoo.ru/7f416f2c</w:t>
              </w:r>
            </w:hyperlink>
          </w:p>
        </w:tc>
      </w:tr>
      <w:tr>
        <w:trPr>
          <w:trHeight w:val="1215" w:hRule="atLeast"/>
          <w:trHeight w:val="144" w:hRule="atLeast"/>
        </w:trPr>
        <w:tc>
          <w:tcPr>
            <w:tcW w:w="5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дикие и домашние животные. Климат, погода</w:t>
            </w:r>
          </w:p>
        </w:tc>
        <w:tc>
          <w:tcPr>
            <w:tcW w:w="11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9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32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
              <w:r>
                <w:rPr>
                  <w:rFonts w:ascii="Times New Roman" w:hAnsi="Times New Roman"/>
                  <w:b w:val="false"/>
                  <w:i w:val="false"/>
                  <w:color w:val="0000ff"/>
                  <w:sz w:val="22"/>
                  <w:u w:val="single"/>
                </w:rPr>
                <w:t>https://m.edsoo.ru/7f416f2c</w:t>
              </w:r>
            </w:hyperlink>
          </w:p>
        </w:tc>
      </w:tr>
      <w:tr>
        <w:trPr>
          <w:trHeight w:val="1095" w:hRule="atLeast"/>
          <w:trHeight w:val="144" w:hRule="atLeast"/>
        </w:trPr>
        <w:tc>
          <w:tcPr>
            <w:tcW w:w="5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городе и сельской местности. Описание родного города (села). Транспорт</w:t>
            </w:r>
          </w:p>
        </w:tc>
        <w:tc>
          <w:tcPr>
            <w:tcW w:w="11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9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32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
              <w:r>
                <w:rPr>
                  <w:rFonts w:ascii="Times New Roman" w:hAnsi="Times New Roman"/>
                  <w:b w:val="false"/>
                  <w:i w:val="false"/>
                  <w:color w:val="0000ff"/>
                  <w:sz w:val="22"/>
                  <w:u w:val="single"/>
                </w:rPr>
                <w:t>https://m.edsoo.ru/7f416f2c</w:t>
              </w:r>
            </w:hyperlink>
          </w:p>
        </w:tc>
      </w:tr>
      <w:tr>
        <w:trPr>
          <w:trHeight w:val="1095" w:hRule="atLeast"/>
          <w:trHeight w:val="144" w:hRule="atLeast"/>
        </w:trPr>
        <w:tc>
          <w:tcPr>
            <w:tcW w:w="5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массовой информации (телевидение, журналы, Интернет)</w:t>
            </w:r>
          </w:p>
        </w:tc>
        <w:tc>
          <w:tcPr>
            <w:tcW w:w="11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9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2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
              <w:r>
                <w:rPr>
                  <w:rFonts w:ascii="Times New Roman" w:hAnsi="Times New Roman"/>
                  <w:b w:val="false"/>
                  <w:i w:val="false"/>
                  <w:color w:val="0000ff"/>
                  <w:sz w:val="22"/>
                  <w:u w:val="single"/>
                </w:rPr>
                <w:t>https://m.edsoo.ru/7f416f2c</w:t>
              </w:r>
            </w:hyperlink>
          </w:p>
        </w:tc>
      </w:tr>
      <w:tr>
        <w:trPr>
          <w:trHeight w:val="3240" w:hRule="atLeast"/>
          <w:trHeight w:val="144" w:hRule="atLeast"/>
        </w:trPr>
        <w:tc>
          <w:tcPr>
            <w:tcW w:w="5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1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9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32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
              <w:r>
                <w:rPr>
                  <w:rFonts w:ascii="Times New Roman" w:hAnsi="Times New Roman"/>
                  <w:b w:val="false"/>
                  <w:i w:val="false"/>
                  <w:color w:val="0000ff"/>
                  <w:sz w:val="22"/>
                  <w:u w:val="single"/>
                </w:rPr>
                <w:t>https://m.edsoo.ru/7f416f2c</w:t>
              </w:r>
            </w:hyperlink>
          </w:p>
        </w:tc>
      </w:tr>
      <w:tr>
        <w:trPr>
          <w:trHeight w:val="1365" w:hRule="atLeast"/>
          <w:trHeight w:val="144" w:hRule="atLeast"/>
        </w:trPr>
        <w:tc>
          <w:tcPr>
            <w:tcW w:w="5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(стран) изучаемого языка: учёные, писатели, поэты, спортсмены</w:t>
            </w:r>
          </w:p>
        </w:tc>
        <w:tc>
          <w:tcPr>
            <w:tcW w:w="11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9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32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
              <w:r>
                <w:rPr>
                  <w:rFonts w:ascii="Times New Roman" w:hAnsi="Times New Roman"/>
                  <w:b w:val="false"/>
                  <w:i w:val="false"/>
                  <w:color w:val="0000ff"/>
                  <w:sz w:val="22"/>
                  <w:u w:val="single"/>
                </w:rPr>
                <w:t>https://m.edsoo.ru/7f416f2c</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8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9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3257"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842"/>
        <w:gridCol w:w="3600"/>
        <w:gridCol w:w="1708"/>
        <w:gridCol w:w="2791"/>
        <w:gridCol w:w="4653"/>
      </w:tblGrid>
      <w:tr>
        <w:trPr>
          <w:trHeight w:val="300" w:hRule="atLeast"/>
          <w:trHeight w:val="144" w:hRule="atLeast"/>
        </w:trPr>
        <w:tc>
          <w:tcPr>
            <w:tcW w:w="58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96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2"/>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325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19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95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1095" w:hRule="atLeast"/>
          <w:trHeight w:val="144" w:hRule="atLeast"/>
        </w:trPr>
        <w:tc>
          <w:tcPr>
            <w:tcW w:w="5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Семейные праздники. Обязанности по дому</w:t>
            </w:r>
          </w:p>
        </w:tc>
        <w:tc>
          <w:tcPr>
            <w:tcW w:w="11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9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2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
              <w:r>
                <w:rPr>
                  <w:rFonts w:ascii="Times New Roman" w:hAnsi="Times New Roman"/>
                  <w:b w:val="false"/>
                  <w:i w:val="false"/>
                  <w:color w:val="0000ff"/>
                  <w:sz w:val="22"/>
                  <w:u w:val="single"/>
                </w:rPr>
                <w:t>https://m.edsoo.ru/7f418fe8</w:t>
              </w:r>
            </w:hyperlink>
          </w:p>
        </w:tc>
      </w:tr>
      <w:tr>
        <w:trPr>
          <w:trHeight w:val="1095" w:hRule="atLeast"/>
          <w:trHeight w:val="144" w:hRule="atLeast"/>
        </w:trPr>
        <w:tc>
          <w:tcPr>
            <w:tcW w:w="5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 человека (литературного персонажа)</w:t>
            </w:r>
          </w:p>
        </w:tc>
        <w:tc>
          <w:tcPr>
            <w:tcW w:w="11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9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2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
              <w:r>
                <w:rPr>
                  <w:rFonts w:ascii="Times New Roman" w:hAnsi="Times New Roman"/>
                  <w:b w:val="false"/>
                  <w:i w:val="false"/>
                  <w:color w:val="0000ff"/>
                  <w:sz w:val="22"/>
                  <w:u w:val="single"/>
                </w:rPr>
                <w:t>https://m.edsoo.ru/7f418fe8</w:t>
              </w:r>
            </w:hyperlink>
          </w:p>
        </w:tc>
      </w:tr>
      <w:tr>
        <w:trPr>
          <w:trHeight w:val="1365" w:hRule="atLeast"/>
          <w:trHeight w:val="144" w:hRule="atLeast"/>
        </w:trPr>
        <w:tc>
          <w:tcPr>
            <w:tcW w:w="5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(чтение, кино, театр, музей, спорт, музыка)</w:t>
            </w:r>
          </w:p>
        </w:tc>
        <w:tc>
          <w:tcPr>
            <w:tcW w:w="11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9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32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
              <w:r>
                <w:rPr>
                  <w:rFonts w:ascii="Times New Roman" w:hAnsi="Times New Roman"/>
                  <w:b w:val="false"/>
                  <w:i w:val="false"/>
                  <w:color w:val="0000ff"/>
                  <w:sz w:val="22"/>
                  <w:u w:val="single"/>
                </w:rPr>
                <w:t>https://m.edsoo.ru/7f418fe8</w:t>
              </w:r>
            </w:hyperlink>
          </w:p>
        </w:tc>
      </w:tr>
      <w:tr>
        <w:trPr>
          <w:trHeight w:val="1365" w:hRule="atLeast"/>
          <w:trHeight w:val="144" w:hRule="atLeast"/>
        </w:trPr>
        <w:tc>
          <w:tcPr>
            <w:tcW w:w="5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режим труда и отдыха, фитнес, сбалансированное питание</w:t>
            </w:r>
          </w:p>
        </w:tc>
        <w:tc>
          <w:tcPr>
            <w:tcW w:w="11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9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32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
              <w:r>
                <w:rPr>
                  <w:rFonts w:ascii="Times New Roman" w:hAnsi="Times New Roman"/>
                  <w:b w:val="false"/>
                  <w:i w:val="false"/>
                  <w:color w:val="0000ff"/>
                  <w:sz w:val="22"/>
                  <w:u w:val="single"/>
                </w:rPr>
                <w:t>https://m.edsoo.ru/7f418fe8</w:t>
              </w:r>
            </w:hyperlink>
          </w:p>
        </w:tc>
      </w:tr>
      <w:tr>
        <w:trPr>
          <w:trHeight w:val="555" w:hRule="atLeast"/>
          <w:trHeight w:val="144" w:hRule="atLeast"/>
        </w:trPr>
        <w:tc>
          <w:tcPr>
            <w:tcW w:w="5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одежда, обувь и продукты питания</w:t>
            </w:r>
          </w:p>
        </w:tc>
        <w:tc>
          <w:tcPr>
            <w:tcW w:w="11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9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2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
              <w:r>
                <w:rPr>
                  <w:rFonts w:ascii="Times New Roman" w:hAnsi="Times New Roman"/>
                  <w:b w:val="false"/>
                  <w:i w:val="false"/>
                  <w:color w:val="0000ff"/>
                  <w:sz w:val="22"/>
                  <w:u w:val="single"/>
                </w:rPr>
                <w:t>https://m.edsoo.ru/7f418fe8</w:t>
              </w:r>
            </w:hyperlink>
          </w:p>
        </w:tc>
      </w:tr>
      <w:tr>
        <w:trPr>
          <w:trHeight w:val="3030" w:hRule="atLeast"/>
          <w:trHeight w:val="144" w:hRule="atLeast"/>
        </w:trPr>
        <w:tc>
          <w:tcPr>
            <w:tcW w:w="5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tc>
        <w:tc>
          <w:tcPr>
            <w:tcW w:w="11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9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2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
              <w:r>
                <w:rPr>
                  <w:rFonts w:ascii="Times New Roman" w:hAnsi="Times New Roman"/>
                  <w:b w:val="false"/>
                  <w:i w:val="false"/>
                  <w:color w:val="0000ff"/>
                  <w:sz w:val="22"/>
                  <w:u w:val="single"/>
                </w:rPr>
                <w:t>https://m.edsoo.ru/7f418fe8</w:t>
              </w:r>
            </w:hyperlink>
          </w:p>
        </w:tc>
      </w:tr>
      <w:tr>
        <w:trPr>
          <w:trHeight w:val="1095" w:hRule="atLeast"/>
          <w:trHeight w:val="144" w:hRule="atLeast"/>
        </w:trPr>
        <w:tc>
          <w:tcPr>
            <w:tcW w:w="5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Каникулы в различное время года. Виды отдыха. Путешествия по России и зарубежным странам</w:t>
            </w:r>
          </w:p>
        </w:tc>
        <w:tc>
          <w:tcPr>
            <w:tcW w:w="11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9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2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
              <w:r>
                <w:rPr>
                  <w:rFonts w:ascii="Times New Roman" w:hAnsi="Times New Roman"/>
                  <w:b w:val="false"/>
                  <w:i w:val="false"/>
                  <w:color w:val="0000ff"/>
                  <w:sz w:val="22"/>
                  <w:u w:val="single"/>
                </w:rPr>
                <w:t>https://m.edsoo.ru/7f418fe8</w:t>
              </w:r>
            </w:hyperlink>
          </w:p>
        </w:tc>
      </w:tr>
      <w:tr>
        <w:trPr>
          <w:trHeight w:val="825" w:hRule="atLeast"/>
          <w:trHeight w:val="144" w:hRule="atLeast"/>
        </w:trPr>
        <w:tc>
          <w:tcPr>
            <w:tcW w:w="5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дикие и домашние животные. Климат, погода</w:t>
            </w:r>
          </w:p>
        </w:tc>
        <w:tc>
          <w:tcPr>
            <w:tcW w:w="11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13 </w:t>
            </w:r>
          </w:p>
        </w:tc>
        <w:tc>
          <w:tcPr>
            <w:tcW w:w="19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2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
              <w:r>
                <w:rPr>
                  <w:rFonts w:ascii="Times New Roman" w:hAnsi="Times New Roman"/>
                  <w:b w:val="false"/>
                  <w:i w:val="false"/>
                  <w:color w:val="0000ff"/>
                  <w:sz w:val="22"/>
                  <w:u w:val="single"/>
                </w:rPr>
                <w:t>https://m.edsoo.ru/7f418fe8</w:t>
              </w:r>
            </w:hyperlink>
          </w:p>
        </w:tc>
      </w:tr>
      <w:tr>
        <w:trPr>
          <w:trHeight w:val="1095" w:hRule="atLeast"/>
          <w:trHeight w:val="144" w:hRule="atLeast"/>
        </w:trPr>
        <w:tc>
          <w:tcPr>
            <w:tcW w:w="5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городе и сельской местности. Описание родного города (села). Транспорт</w:t>
            </w:r>
          </w:p>
        </w:tc>
        <w:tc>
          <w:tcPr>
            <w:tcW w:w="11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9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2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
              <w:r>
                <w:rPr>
                  <w:rFonts w:ascii="Times New Roman" w:hAnsi="Times New Roman"/>
                  <w:b w:val="false"/>
                  <w:i w:val="false"/>
                  <w:color w:val="0000ff"/>
                  <w:sz w:val="22"/>
                  <w:u w:val="single"/>
                </w:rPr>
                <w:t>https://m.edsoo.ru/7f418fe8</w:t>
              </w:r>
            </w:hyperlink>
          </w:p>
        </w:tc>
      </w:tr>
      <w:tr>
        <w:trPr>
          <w:trHeight w:val="1095" w:hRule="atLeast"/>
          <w:trHeight w:val="144" w:hRule="atLeast"/>
        </w:trPr>
        <w:tc>
          <w:tcPr>
            <w:tcW w:w="5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массовой информации (телевидение, журналы, Интернет)</w:t>
            </w:r>
          </w:p>
        </w:tc>
        <w:tc>
          <w:tcPr>
            <w:tcW w:w="11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9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2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
              <w:r>
                <w:rPr>
                  <w:rFonts w:ascii="Times New Roman" w:hAnsi="Times New Roman"/>
                  <w:b w:val="false"/>
                  <w:i w:val="false"/>
                  <w:color w:val="0000ff"/>
                  <w:sz w:val="22"/>
                  <w:u w:val="single"/>
                </w:rPr>
                <w:t>https://m.edsoo.ru/7f418fe8</w:t>
              </w:r>
            </w:hyperlink>
          </w:p>
        </w:tc>
      </w:tr>
      <w:tr>
        <w:trPr>
          <w:trHeight w:val="3240" w:hRule="atLeast"/>
          <w:trHeight w:val="144" w:hRule="atLeast"/>
        </w:trPr>
        <w:tc>
          <w:tcPr>
            <w:tcW w:w="5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1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9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32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
              <w:r>
                <w:rPr>
                  <w:rFonts w:ascii="Times New Roman" w:hAnsi="Times New Roman"/>
                  <w:b w:val="false"/>
                  <w:i w:val="false"/>
                  <w:color w:val="0000ff"/>
                  <w:sz w:val="22"/>
                  <w:u w:val="single"/>
                </w:rPr>
                <w:t>https://m.edsoo.ru/7f418fe8</w:t>
              </w:r>
            </w:hyperlink>
          </w:p>
        </w:tc>
      </w:tr>
      <w:tr>
        <w:trPr>
          <w:trHeight w:val="1365" w:hRule="atLeast"/>
          <w:trHeight w:val="144" w:hRule="atLeast"/>
        </w:trPr>
        <w:tc>
          <w:tcPr>
            <w:tcW w:w="5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(стран) изучаемого языка: учёные, писатели, поэты, спортсмены</w:t>
            </w:r>
          </w:p>
        </w:tc>
        <w:tc>
          <w:tcPr>
            <w:tcW w:w="11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9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32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
              <w:r>
                <w:rPr>
                  <w:rFonts w:ascii="Times New Roman" w:hAnsi="Times New Roman"/>
                  <w:b w:val="false"/>
                  <w:i w:val="false"/>
                  <w:color w:val="0000ff"/>
                  <w:sz w:val="22"/>
                  <w:u w:val="single"/>
                </w:rPr>
                <w:t>https://m.edsoo.ru/7f418fe8</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8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9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3257"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9 КЛАСС </w:t>
      </w:r>
    </w:p>
    <w:tbl>
      <w:tblPr>
        <w:tblW w:w="0" w:type="auto"/>
        <w:tblCellSpacing w:w="20" w:type="nil"/>
        <w:tblBorders>
          <w:top w:val="single"/>
          <w:left w:val="single"/>
          <w:bottom w:val="single"/>
          <w:right w:val="single"/>
          <w:insideH w:val="single"/>
          <w:insideV w:val="single"/>
        </w:tblBorders>
      </w:tblPr>
      <w:tblGrid>
        <w:gridCol w:w="842"/>
        <w:gridCol w:w="3600"/>
        <w:gridCol w:w="1708"/>
        <w:gridCol w:w="2791"/>
        <w:gridCol w:w="4653"/>
      </w:tblGrid>
      <w:tr>
        <w:trPr>
          <w:trHeight w:val="300" w:hRule="atLeast"/>
          <w:trHeight w:val="144" w:hRule="atLeast"/>
        </w:trPr>
        <w:tc>
          <w:tcPr>
            <w:tcW w:w="58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96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2"/>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325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19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95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1095" w:hRule="atLeast"/>
          <w:trHeight w:val="144" w:hRule="atLeast"/>
        </w:trPr>
        <w:tc>
          <w:tcPr>
            <w:tcW w:w="5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Конфликты и их разрешение</w:t>
            </w:r>
          </w:p>
        </w:tc>
        <w:tc>
          <w:tcPr>
            <w:tcW w:w="11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9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2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
              <w:r>
                <w:rPr>
                  <w:rFonts w:ascii="Times New Roman" w:hAnsi="Times New Roman"/>
                  <w:b w:val="false"/>
                  <w:i w:val="false"/>
                  <w:color w:val="0000ff"/>
                  <w:sz w:val="22"/>
                  <w:u w:val="single"/>
                </w:rPr>
                <w:t>https://m.edsoo.ru/7f41b2a2</w:t>
              </w:r>
            </w:hyperlink>
          </w:p>
        </w:tc>
      </w:tr>
      <w:tr>
        <w:trPr>
          <w:trHeight w:val="1545" w:hRule="atLeast"/>
          <w:trHeight w:val="144" w:hRule="atLeast"/>
        </w:trPr>
        <w:tc>
          <w:tcPr>
            <w:tcW w:w="5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 человека (литературного персонажа)</w:t>
            </w:r>
          </w:p>
        </w:tc>
        <w:tc>
          <w:tcPr>
            <w:tcW w:w="11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9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2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
              <w:r>
                <w:rPr>
                  <w:rFonts w:ascii="Times New Roman" w:hAnsi="Times New Roman"/>
                  <w:b w:val="false"/>
                  <w:i w:val="false"/>
                  <w:color w:val="0000ff"/>
                  <w:sz w:val="22"/>
                  <w:u w:val="single"/>
                </w:rPr>
                <w:t>https://m.edsoo.ru/7f41b2a2</w:t>
              </w:r>
            </w:hyperlink>
          </w:p>
        </w:tc>
      </w:tr>
      <w:tr>
        <w:trPr>
          <w:trHeight w:val="2175" w:hRule="atLeast"/>
          <w:trHeight w:val="144" w:hRule="atLeast"/>
        </w:trPr>
        <w:tc>
          <w:tcPr>
            <w:tcW w:w="5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(чтение, кино, театр, музыка, музей, спорт, живопись; компьютерные игры). Роль книги в жизни подростка</w:t>
            </w:r>
          </w:p>
        </w:tc>
        <w:tc>
          <w:tcPr>
            <w:tcW w:w="11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19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2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
              <w:r>
                <w:rPr>
                  <w:rFonts w:ascii="Times New Roman" w:hAnsi="Times New Roman"/>
                  <w:b w:val="false"/>
                  <w:i w:val="false"/>
                  <w:color w:val="0000ff"/>
                  <w:sz w:val="22"/>
                  <w:u w:val="single"/>
                </w:rPr>
                <w:t>https://m.edsoo.ru/7f41b2a2</w:t>
              </w:r>
            </w:hyperlink>
          </w:p>
        </w:tc>
      </w:tr>
      <w:tr>
        <w:trPr>
          <w:trHeight w:val="1635" w:hRule="atLeast"/>
          <w:trHeight w:val="144" w:hRule="atLeast"/>
        </w:trPr>
        <w:tc>
          <w:tcPr>
            <w:tcW w:w="5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режим труда и отдыха, фитнес, сбалансированное питание. Посещение врача</w:t>
            </w:r>
          </w:p>
        </w:tc>
        <w:tc>
          <w:tcPr>
            <w:tcW w:w="11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9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2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
              <w:r>
                <w:rPr>
                  <w:rFonts w:ascii="Times New Roman" w:hAnsi="Times New Roman"/>
                  <w:b w:val="false"/>
                  <w:i w:val="false"/>
                  <w:color w:val="0000ff"/>
                  <w:sz w:val="22"/>
                  <w:u w:val="single"/>
                </w:rPr>
                <w:t>https://m.edsoo.ru/7f41b2a2</w:t>
              </w:r>
            </w:hyperlink>
          </w:p>
        </w:tc>
      </w:tr>
      <w:tr>
        <w:trPr>
          <w:trHeight w:val="1095" w:hRule="atLeast"/>
          <w:trHeight w:val="144" w:hRule="atLeast"/>
        </w:trPr>
        <w:tc>
          <w:tcPr>
            <w:tcW w:w="5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одежда, обувь и продукты питания. Карманные деньги. Молодёжная мода</w:t>
            </w:r>
          </w:p>
        </w:tc>
        <w:tc>
          <w:tcPr>
            <w:tcW w:w="11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4 </w:t>
            </w:r>
          </w:p>
        </w:tc>
        <w:tc>
          <w:tcPr>
            <w:tcW w:w="19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2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
              <w:r>
                <w:rPr>
                  <w:rFonts w:ascii="Times New Roman" w:hAnsi="Times New Roman"/>
                  <w:b w:val="false"/>
                  <w:i w:val="false"/>
                  <w:color w:val="0000ff"/>
                  <w:sz w:val="22"/>
                  <w:u w:val="single"/>
                </w:rPr>
                <w:t>https://m.edsoo.ru/7f41b2a2</w:t>
              </w:r>
            </w:hyperlink>
          </w:p>
        </w:tc>
      </w:tr>
      <w:tr>
        <w:trPr>
          <w:trHeight w:val="2175" w:hRule="atLeast"/>
          <w:trHeight w:val="144" w:hRule="atLeast"/>
        </w:trPr>
        <w:tc>
          <w:tcPr>
            <w:tcW w:w="5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tc>
        <w:tc>
          <w:tcPr>
            <w:tcW w:w="11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9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2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5">
              <w:r>
                <w:rPr>
                  <w:rFonts w:ascii="Times New Roman" w:hAnsi="Times New Roman"/>
                  <w:b w:val="false"/>
                  <w:i w:val="false"/>
                  <w:color w:val="0000ff"/>
                  <w:sz w:val="22"/>
                  <w:u w:val="single"/>
                </w:rPr>
                <w:t>https://m.edsoo.ru/7f41b2a2</w:t>
              </w:r>
            </w:hyperlink>
          </w:p>
        </w:tc>
      </w:tr>
      <w:tr>
        <w:trPr>
          <w:trHeight w:val="1095" w:hRule="atLeast"/>
          <w:trHeight w:val="144" w:hRule="atLeast"/>
        </w:trPr>
        <w:tc>
          <w:tcPr>
            <w:tcW w:w="5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отдыха в различное время года. Путешествия по России и иностранным странам. Транспорт</w:t>
            </w:r>
          </w:p>
        </w:tc>
        <w:tc>
          <w:tcPr>
            <w:tcW w:w="11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9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2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6">
              <w:r>
                <w:rPr>
                  <w:rFonts w:ascii="Times New Roman" w:hAnsi="Times New Roman"/>
                  <w:b w:val="false"/>
                  <w:i w:val="false"/>
                  <w:color w:val="0000ff"/>
                  <w:sz w:val="22"/>
                  <w:u w:val="single"/>
                </w:rPr>
                <w:t>https://m.edsoo.ru/7f41b2a2</w:t>
              </w:r>
            </w:hyperlink>
          </w:p>
        </w:tc>
      </w:tr>
      <w:tr>
        <w:trPr>
          <w:trHeight w:val="1365" w:hRule="atLeast"/>
          <w:trHeight w:val="144" w:hRule="atLeast"/>
        </w:trPr>
        <w:tc>
          <w:tcPr>
            <w:tcW w:w="5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флора и фауна. Проблемы экологии. Защита окружающей среды. Климат, погода. Стихийные бедствия</w:t>
            </w:r>
          </w:p>
        </w:tc>
        <w:tc>
          <w:tcPr>
            <w:tcW w:w="11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11 </w:t>
            </w:r>
          </w:p>
        </w:tc>
        <w:tc>
          <w:tcPr>
            <w:tcW w:w="19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2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7">
              <w:r>
                <w:rPr>
                  <w:rFonts w:ascii="Times New Roman" w:hAnsi="Times New Roman"/>
                  <w:b w:val="false"/>
                  <w:i w:val="false"/>
                  <w:color w:val="0000ff"/>
                  <w:sz w:val="22"/>
                  <w:u w:val="single"/>
                </w:rPr>
                <w:t>https://m.edsoo.ru/7f41b2a2</w:t>
              </w:r>
            </w:hyperlink>
          </w:p>
        </w:tc>
      </w:tr>
      <w:tr>
        <w:trPr>
          <w:trHeight w:val="1095" w:hRule="atLeast"/>
          <w:trHeight w:val="144" w:hRule="atLeast"/>
        </w:trPr>
        <w:tc>
          <w:tcPr>
            <w:tcW w:w="5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массовой информации (телевидение, радио, пресса, Интернет)</w:t>
            </w:r>
          </w:p>
        </w:tc>
        <w:tc>
          <w:tcPr>
            <w:tcW w:w="11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9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32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8">
              <w:r>
                <w:rPr>
                  <w:rFonts w:ascii="Times New Roman" w:hAnsi="Times New Roman"/>
                  <w:b w:val="false"/>
                  <w:i w:val="false"/>
                  <w:color w:val="0000ff"/>
                  <w:sz w:val="22"/>
                  <w:u w:val="single"/>
                </w:rPr>
                <w:t>https://m.edsoo.ru/7f41b2a2</w:t>
              </w:r>
            </w:hyperlink>
          </w:p>
        </w:tc>
      </w:tr>
      <w:tr>
        <w:trPr>
          <w:trHeight w:val="4200" w:hRule="atLeast"/>
          <w:trHeight w:val="144" w:hRule="atLeast"/>
        </w:trPr>
        <w:tc>
          <w:tcPr>
            <w:tcW w:w="5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11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14 </w:t>
            </w:r>
          </w:p>
        </w:tc>
        <w:tc>
          <w:tcPr>
            <w:tcW w:w="19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32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9">
              <w:r>
                <w:rPr>
                  <w:rFonts w:ascii="Times New Roman" w:hAnsi="Times New Roman"/>
                  <w:b w:val="false"/>
                  <w:i w:val="false"/>
                  <w:color w:val="0000ff"/>
                  <w:sz w:val="22"/>
                  <w:u w:val="single"/>
                </w:rPr>
                <w:t>https://m.edsoo.ru/7f41b2a2</w:t>
              </w:r>
            </w:hyperlink>
          </w:p>
        </w:tc>
      </w:tr>
      <w:tr>
        <w:trPr>
          <w:trHeight w:val="2715" w:hRule="atLeast"/>
          <w:trHeight w:val="144" w:hRule="atLeast"/>
        </w:trPr>
        <w:tc>
          <w:tcPr>
            <w:tcW w:w="589"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96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11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19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0.5 </w:t>
            </w:r>
          </w:p>
        </w:tc>
        <w:tc>
          <w:tcPr>
            <w:tcW w:w="325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0">
              <w:r>
                <w:rPr>
                  <w:rFonts w:ascii="Times New Roman" w:hAnsi="Times New Roman"/>
                  <w:b w:val="false"/>
                  <w:i w:val="false"/>
                  <w:color w:val="0000ff"/>
                  <w:sz w:val="22"/>
                  <w:u w:val="single"/>
                </w:rPr>
                <w:t>https://m.edsoo.ru/7f41b2a2</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87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95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3257" w:type="dxa"/>
            <w:tcBorders/>
            <w:tcMar>
              <w:top w:w="50" w:type="dxa"/>
              <w:left w:w="100" w:type="dxa"/>
            </w:tcMar>
            <w:vAlign w:val="center"/>
          </w:tcPr>
          <w:p>
            <w:pPr>
              <w:jc w:val="left"/>
            </w:pPr>
          </w:p>
        </w:tc>
      </w:tr>
    </w:tbl>
    <w:p>
      <w:pPr>
        <w:sectPr>
          <w:pgSz w:w="16383" w:h="11906" w:orient="landscape"/>
        </w:sectPr>
      </w:pPr>
    </w:p>
    <w:bookmarkStart w:name="block-62153292" w:id="14"/>
    <w:p>
      <w:pPr>
        <w:sectPr>
          <w:pgSz w:w="16383" w:h="11906" w:orient="landscape"/>
        </w:sectPr>
      </w:pPr>
    </w:p>
    <w:bookmarkEnd w:id="14"/>
    <w:bookmarkEnd w:id="13"/>
    <w:bookmarkStart w:name="block-62153293" w:id="15"/>
    <w:p>
      <w:pPr>
        <w:spacing w:before="0" w:after="0"/>
        <w:ind w:left="120"/>
        <w:jc w:val="left"/>
      </w:pPr>
      <w:r>
        <w:rPr>
          <w:rFonts w:ascii="Times New Roman" w:hAnsi="Times New Roman"/>
          <w:b/>
          <w:i w:val="false"/>
          <w:color w:val="000000"/>
          <w:sz w:val="28"/>
        </w:rPr>
        <w:t xml:space="preserve"> ПОУРОЧНОЕ ПЛАНИРОВАНИЕ </w:t>
      </w:r>
    </w:p>
    <w:p>
      <w:pPr>
        <w:spacing w:before="0" w:after="0"/>
        <w:ind w:left="120"/>
        <w:jc w:val="left"/>
      </w:pPr>
      <w:r>
        <w:rPr>
          <w:rFonts w:ascii="Times New Roman" w:hAnsi="Times New Roman"/>
          <w:b/>
          <w:i w:val="false"/>
          <w:color w:val="000000"/>
          <w:sz w:val="28"/>
        </w:rPr>
        <w:t xml:space="preserve"> 5 КЛАСС </w:t>
      </w:r>
    </w:p>
    <w:tbl>
      <w:tblPr>
        <w:tblW w:w="0" w:type="auto"/>
        <w:tblCellSpacing w:w="20" w:type="nil"/>
        <w:tblBorders>
          <w:top w:val="single"/>
          <w:left w:val="single"/>
          <w:bottom w:val="single"/>
          <w:right w:val="single"/>
          <w:insideH w:val="single"/>
          <w:insideV w:val="single"/>
        </w:tblBorders>
      </w:tblPr>
      <w:tblGrid>
        <w:gridCol w:w="811"/>
        <w:gridCol w:w="3654"/>
        <w:gridCol w:w="1461"/>
        <w:gridCol w:w="2504"/>
        <w:gridCol w:w="2020"/>
        <w:gridCol w:w="3144"/>
      </w:tblGrid>
      <w:tr>
        <w:trPr>
          <w:trHeight w:val="300" w:hRule="atLeast"/>
          <w:trHeight w:val="144" w:hRule="atLeast"/>
        </w:trPr>
        <w:tc>
          <w:tcPr>
            <w:tcW w:w="56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401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2"/>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41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220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02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5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82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Моя семья (члены моей семьи)</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02.09.2025 </w:t>
            </w:r>
          </w:p>
        </w:tc>
        <w:tc>
          <w:tcPr>
            <w:tcW w:w="22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1">
              <w:r>
                <w:rPr>
                  <w:rFonts w:ascii="Times New Roman" w:hAnsi="Times New Roman"/>
                  <w:b w:val="false"/>
                  <w:i w:val="false"/>
                  <w:color w:val="0000ff"/>
                  <w:sz w:val="22"/>
                  <w:u w:val="single"/>
                </w:rPr>
                <w:t>https://m.edsoo.ru/83514d30</w:t>
              </w:r>
            </w:hyperlink>
          </w:p>
        </w:tc>
      </w:tr>
      <w:tr>
        <w:trPr>
          <w:trHeight w:val="82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Моя семья (представление членов моей семьи)</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04.09.2025 </w:t>
            </w:r>
          </w:p>
        </w:tc>
        <w:tc>
          <w:tcPr>
            <w:tcW w:w="22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2">
              <w:r>
                <w:rPr>
                  <w:rFonts w:ascii="Times New Roman" w:hAnsi="Times New Roman"/>
                  <w:b w:val="false"/>
                  <w:i w:val="false"/>
                  <w:color w:val="0000ff"/>
                  <w:sz w:val="22"/>
                  <w:u w:val="single"/>
                </w:rPr>
                <w:t>https://m.edsoo.ru/83514d30</w:t>
              </w:r>
            </w:hyperlink>
          </w:p>
        </w:tc>
      </w:tr>
      <w:tr>
        <w:trPr>
          <w:trHeight w:val="82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Моя семья (наши любимые занятия)</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05.09.2025 </w:t>
            </w:r>
          </w:p>
        </w:tc>
        <w:tc>
          <w:tcPr>
            <w:tcW w:w="22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3">
              <w:r>
                <w:rPr>
                  <w:rFonts w:ascii="Times New Roman" w:hAnsi="Times New Roman"/>
                  <w:b w:val="false"/>
                  <w:i w:val="false"/>
                  <w:color w:val="0000ff"/>
                  <w:sz w:val="22"/>
                  <w:u w:val="single"/>
                </w:rPr>
                <w:t>https://m.edsoo.ru/835159e2</w:t>
              </w:r>
            </w:hyperlink>
          </w:p>
        </w:tc>
      </w:tr>
      <w:tr>
        <w:trPr>
          <w:trHeight w:val="82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Моя семья (проводим время вместе)</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08.09.2025 </w:t>
            </w:r>
          </w:p>
        </w:tc>
        <w:tc>
          <w:tcPr>
            <w:tcW w:w="22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4">
              <w:r>
                <w:rPr>
                  <w:rFonts w:ascii="Times New Roman" w:hAnsi="Times New Roman"/>
                  <w:b w:val="false"/>
                  <w:i w:val="false"/>
                  <w:color w:val="0000ff"/>
                  <w:sz w:val="22"/>
                  <w:u w:val="single"/>
                </w:rPr>
                <w:t>https://m.edsoo.ru/83515bcc</w:t>
              </w:r>
            </w:hyperlink>
          </w:p>
        </w:tc>
      </w:tr>
      <w:tr>
        <w:trPr>
          <w:trHeight w:val="82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Семейные праздники и традиции (день рождения, Новый Год)</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11.09.2025 </w:t>
            </w:r>
          </w:p>
        </w:tc>
        <w:tc>
          <w:tcPr>
            <w:tcW w:w="22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5">
              <w:r>
                <w:rPr>
                  <w:rFonts w:ascii="Times New Roman" w:hAnsi="Times New Roman"/>
                  <w:b w:val="false"/>
                  <w:i w:val="false"/>
                  <w:color w:val="0000ff"/>
                  <w:sz w:val="22"/>
                  <w:u w:val="single"/>
                </w:rPr>
                <w:t>https://m.edsoo.ru/83514efc</w:t>
              </w:r>
            </w:hyperlink>
          </w:p>
        </w:tc>
      </w:tr>
      <w:tr>
        <w:trPr>
          <w:trHeight w:val="109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Моя семья (семейные праздники в разных странах)</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12.09.2025 </w:t>
            </w:r>
          </w:p>
        </w:tc>
        <w:tc>
          <w:tcPr>
            <w:tcW w:w="22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6">
              <w:r>
                <w:rPr>
                  <w:rFonts w:ascii="Times New Roman" w:hAnsi="Times New Roman"/>
                  <w:b w:val="false"/>
                  <w:i w:val="false"/>
                  <w:color w:val="0000ff"/>
                  <w:sz w:val="22"/>
                  <w:u w:val="single"/>
                </w:rPr>
                <w:t>https://m.edsoo.ru/83516f40</w:t>
              </w:r>
            </w:hyperlink>
            <w:r>
              <w:rPr>
                <w:rFonts w:ascii="Times New Roman" w:hAnsi="Times New Roman"/>
                <w:b w:val="false"/>
                <w:i w:val="false"/>
                <w:color w:val="000000"/>
                <w:sz w:val="24"/>
              </w:rPr>
              <w:t xml:space="preserve"> </w:t>
            </w:r>
            <w:hyperlink r:id="rId67">
              <w:r>
                <w:rPr>
                  <w:rFonts w:ascii="Times New Roman" w:hAnsi="Times New Roman"/>
                  <w:b w:val="false"/>
                  <w:i w:val="false"/>
                  <w:color w:val="0000ff"/>
                  <w:sz w:val="22"/>
                  <w:u w:val="single"/>
                </w:rPr>
                <w:t>https://m.edsoo.ru/8351712a</w:t>
              </w:r>
            </w:hyperlink>
          </w:p>
        </w:tc>
      </w:tr>
      <w:tr>
        <w:trPr>
          <w:trHeight w:val="82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Моя семья. Мои друзья</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15.09.2025 </w:t>
            </w:r>
          </w:p>
        </w:tc>
        <w:tc>
          <w:tcPr>
            <w:tcW w:w="22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8">
              <w:r>
                <w:rPr>
                  <w:rFonts w:ascii="Times New Roman" w:hAnsi="Times New Roman"/>
                  <w:b w:val="false"/>
                  <w:i w:val="false"/>
                  <w:color w:val="0000ff"/>
                  <w:sz w:val="22"/>
                  <w:u w:val="single"/>
                </w:rPr>
                <w:t>https://m.edsoo.ru/8351609a</w:t>
              </w:r>
            </w:hyperlink>
          </w:p>
        </w:tc>
      </w:tr>
      <w:tr>
        <w:trPr>
          <w:trHeight w:val="82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Моя семья. Мои друзья (мои вещи, одежда)</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18.09.2025 </w:t>
            </w:r>
          </w:p>
        </w:tc>
        <w:tc>
          <w:tcPr>
            <w:tcW w:w="22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9">
              <w:r>
                <w:rPr>
                  <w:rFonts w:ascii="Times New Roman" w:hAnsi="Times New Roman"/>
                  <w:b w:val="false"/>
                  <w:i w:val="false"/>
                  <w:color w:val="0000ff"/>
                  <w:sz w:val="22"/>
                  <w:u w:val="single"/>
                </w:rPr>
                <w:t>https://m.edsoo.ru/83518002</w:t>
              </w:r>
            </w:hyperlink>
          </w:p>
        </w:tc>
      </w:tr>
      <w:tr>
        <w:trPr>
          <w:trHeight w:val="82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Мои друзья (взаимоотношения с друзьями)</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19.09.2025 </w:t>
            </w:r>
          </w:p>
        </w:tc>
        <w:tc>
          <w:tcPr>
            <w:tcW w:w="22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0">
              <w:r>
                <w:rPr>
                  <w:rFonts w:ascii="Times New Roman" w:hAnsi="Times New Roman"/>
                  <w:b w:val="false"/>
                  <w:i w:val="false"/>
                  <w:color w:val="0000ff"/>
                  <w:sz w:val="22"/>
                  <w:u w:val="single"/>
                </w:rPr>
                <w:t>https://m.edsoo.ru/83515ea6</w:t>
              </w:r>
            </w:hyperlink>
          </w:p>
        </w:tc>
      </w:tr>
      <w:tr>
        <w:trPr>
          <w:trHeight w:val="82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Мои друзья (совместные занятия)</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22.09.2025 </w:t>
            </w:r>
          </w:p>
        </w:tc>
        <w:tc>
          <w:tcPr>
            <w:tcW w:w="22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1">
              <w:r>
                <w:rPr>
                  <w:rFonts w:ascii="Times New Roman" w:hAnsi="Times New Roman"/>
                  <w:b w:val="false"/>
                  <w:i w:val="false"/>
                  <w:color w:val="0000ff"/>
                  <w:sz w:val="22"/>
                  <w:u w:val="single"/>
                </w:rPr>
                <w:t>https://m.edsoo.ru/83516252</w:t>
              </w:r>
            </w:hyperlink>
          </w:p>
        </w:tc>
      </w:tr>
      <w:tr>
        <w:trPr>
          <w:trHeight w:val="187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"Моя семья. Мои друзья. Семейные праздники: день рождения, Новый год"</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25.09.2025 </w:t>
            </w:r>
          </w:p>
        </w:tc>
        <w:tc>
          <w:tcPr>
            <w:tcW w:w="2200" w:type="dxa"/>
            <w:tcBorders/>
            <w:tcMar>
              <w:top w:w="50" w:type="dxa"/>
              <w:left w:w="100" w:type="dxa"/>
            </w:tcMar>
            <w:vAlign w:val="center"/>
          </w:tcPr>
          <w:p>
            <w:pPr>
              <w:spacing w:before="0" w:after="0"/>
              <w:ind w:left="135"/>
              <w:jc w:val="left"/>
            </w:pPr>
            <w:hyperlink r:id="rId72">
              <w:r>
                <w:rPr>
                  <w:rFonts w:ascii="Times New Roman" w:hAnsi="Times New Roman"/>
                  <w:b w:val="false"/>
                  <w:i w:val="false"/>
                  <w:color w:val="0000ff"/>
                  <w:sz w:val="22"/>
                  <w:u w:val="single"/>
                </w:rPr>
                <w:t>https://prosv.ru/assistance/umk/english-spotlight.html</w:t>
              </w:r>
            </w:hyperlink>
          </w:p>
        </w:tc>
      </w:tr>
      <w:tr>
        <w:trPr>
          <w:trHeight w:val="136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"Моя семья. Мои друзья. Семейные праздники: день рождения, Новый год"</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26.09.2025 </w:t>
            </w:r>
          </w:p>
        </w:tc>
        <w:tc>
          <w:tcPr>
            <w:tcW w:w="2200" w:type="dxa"/>
            <w:tcBorders/>
            <w:tcMar>
              <w:top w:w="50" w:type="dxa"/>
              <w:left w:w="100" w:type="dxa"/>
            </w:tcMar>
            <w:vAlign w:val="center"/>
          </w:tcPr>
          <w:p>
            <w:pPr>
              <w:spacing w:before="0" w:after="0"/>
              <w:ind w:left="135"/>
              <w:jc w:val="left"/>
            </w:pPr>
            <w:hyperlink r:id="rId73">
              <w:r>
                <w:rPr>
                  <w:rFonts w:ascii="Times New Roman" w:hAnsi="Times New Roman"/>
                  <w:b w:val="false"/>
                  <w:i w:val="false"/>
                  <w:color w:val="0000ff"/>
                  <w:sz w:val="22"/>
                  <w:u w:val="single"/>
                </w:rPr>
                <w:t>https://prosv.ru/assistance/umk/english-spotlight.html</w:t>
              </w:r>
            </w:hyperlink>
          </w:p>
        </w:tc>
      </w:tr>
      <w:tr>
        <w:trPr>
          <w:trHeight w:val="82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Члены семьи: описание внешности</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29.09.2025 </w:t>
            </w:r>
          </w:p>
        </w:tc>
        <w:tc>
          <w:tcPr>
            <w:tcW w:w="22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4">
              <w:r>
                <w:rPr>
                  <w:rFonts w:ascii="Times New Roman" w:hAnsi="Times New Roman"/>
                  <w:b w:val="false"/>
                  <w:i w:val="false"/>
                  <w:color w:val="0000ff"/>
                  <w:sz w:val="22"/>
                  <w:u w:val="single"/>
                </w:rPr>
                <w:t>https://m.edsoo.ru/8351655e</w:t>
              </w:r>
            </w:hyperlink>
          </w:p>
        </w:tc>
      </w:tr>
      <w:tr>
        <w:trPr>
          <w:trHeight w:val="82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Члены семьи: описание характера</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02.10.2025 </w:t>
            </w:r>
          </w:p>
        </w:tc>
        <w:tc>
          <w:tcPr>
            <w:tcW w:w="22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5">
              <w:r>
                <w:rPr>
                  <w:rFonts w:ascii="Times New Roman" w:hAnsi="Times New Roman"/>
                  <w:b w:val="false"/>
                  <w:i w:val="false"/>
                  <w:color w:val="0000ff"/>
                  <w:sz w:val="22"/>
                  <w:u w:val="single"/>
                </w:rPr>
                <w:t>https://m.edsoo.ru/835163f6</w:t>
              </w:r>
            </w:hyperlink>
          </w:p>
        </w:tc>
      </w:tr>
      <w:tr>
        <w:trPr>
          <w:trHeight w:val="82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Мои друзья: описание внешности</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03.10.2025 </w:t>
            </w:r>
          </w:p>
        </w:tc>
        <w:tc>
          <w:tcPr>
            <w:tcW w:w="22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6">
              <w:r>
                <w:rPr>
                  <w:rFonts w:ascii="Times New Roman" w:hAnsi="Times New Roman"/>
                  <w:b w:val="false"/>
                  <w:i w:val="false"/>
                  <w:color w:val="0000ff"/>
                  <w:sz w:val="22"/>
                  <w:u w:val="single"/>
                </w:rPr>
                <w:t>https://m.edsoo.ru/83516c0c</w:t>
              </w:r>
            </w:hyperlink>
          </w:p>
        </w:tc>
      </w:tr>
      <w:tr>
        <w:trPr>
          <w:trHeight w:val="82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Мои друзья: описание характера</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06.10.2025 </w:t>
            </w:r>
          </w:p>
        </w:tc>
        <w:tc>
          <w:tcPr>
            <w:tcW w:w="22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77">
              <w:r>
                <w:rPr>
                  <w:rFonts w:ascii="Times New Roman" w:hAnsi="Times New Roman"/>
                  <w:b w:val="false"/>
                  <w:i w:val="false"/>
                  <w:color w:val="0000ff"/>
                  <w:sz w:val="22"/>
                  <w:u w:val="single"/>
                </w:rPr>
                <w:t>https://m.edsoo.ru/83516dba</w:t>
              </w:r>
            </w:hyperlink>
          </w:p>
        </w:tc>
      </w:tr>
      <w:tr>
        <w:trPr>
          <w:trHeight w:val="82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Мой любимый герой (описание внешности и характера)</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09.10.2025 </w:t>
            </w:r>
          </w:p>
        </w:tc>
        <w:tc>
          <w:tcPr>
            <w:tcW w:w="2200" w:type="dxa"/>
            <w:tcBorders/>
            <w:tcMar>
              <w:top w:w="50" w:type="dxa"/>
              <w:left w:w="100" w:type="dxa"/>
            </w:tcMar>
            <w:vAlign w:val="center"/>
          </w:tcPr>
          <w:p>
            <w:pPr>
              <w:spacing w:before="0" w:after="0"/>
              <w:ind w:left="135"/>
              <w:jc w:val="left"/>
            </w:pPr>
            <w:hyperlink r:id="rId78">
              <w:r>
                <w:rPr>
                  <w:rFonts w:ascii="Times New Roman" w:hAnsi="Times New Roman"/>
                  <w:b w:val="false"/>
                  <w:i w:val="false"/>
                  <w:color w:val="0000ff"/>
                  <w:sz w:val="22"/>
                  <w:u w:val="single"/>
                </w:rPr>
                <w:t>https://prosv.ru/assistance/umk/english-spotlight.html</w:t>
              </w:r>
            </w:hyperlink>
          </w:p>
        </w:tc>
      </w:tr>
      <w:tr>
        <w:trPr>
          <w:trHeight w:val="109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Мой любимый литературный персонаж (описание внешности и характера)</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10.10.2025 </w:t>
            </w:r>
          </w:p>
        </w:tc>
        <w:tc>
          <w:tcPr>
            <w:tcW w:w="2200" w:type="dxa"/>
            <w:tcBorders/>
            <w:tcMar>
              <w:top w:w="50" w:type="dxa"/>
              <w:left w:w="100" w:type="dxa"/>
            </w:tcMar>
            <w:vAlign w:val="center"/>
          </w:tcPr>
          <w:p>
            <w:pPr>
              <w:spacing w:before="0" w:after="0"/>
              <w:ind w:left="135"/>
              <w:jc w:val="left"/>
            </w:pPr>
            <w:hyperlink r:id="rId79">
              <w:r>
                <w:rPr>
                  <w:rFonts w:ascii="Times New Roman" w:hAnsi="Times New Roman"/>
                  <w:b w:val="false"/>
                  <w:i w:val="false"/>
                  <w:color w:val="0000ff"/>
                  <w:sz w:val="22"/>
                  <w:u w:val="single"/>
                </w:rPr>
                <w:t>https://prosv.ru/assistance/umk/english-spotlight.html</w:t>
              </w:r>
            </w:hyperlink>
          </w:p>
        </w:tc>
      </w:tr>
      <w:tr>
        <w:trPr>
          <w:trHeight w:val="136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"Внешность и характер человека (литературного персонажа)"</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13.10.2025 </w:t>
            </w:r>
          </w:p>
        </w:tc>
        <w:tc>
          <w:tcPr>
            <w:tcW w:w="2200" w:type="dxa"/>
            <w:tcBorders/>
            <w:tcMar>
              <w:top w:w="50" w:type="dxa"/>
              <w:left w:w="100" w:type="dxa"/>
            </w:tcMar>
            <w:vAlign w:val="center"/>
          </w:tcPr>
          <w:p>
            <w:pPr>
              <w:spacing w:before="0" w:after="0"/>
              <w:ind w:left="135"/>
              <w:jc w:val="left"/>
            </w:pPr>
            <w:hyperlink r:id="rId80">
              <w:r>
                <w:rPr>
                  <w:rFonts w:ascii="Times New Roman" w:hAnsi="Times New Roman"/>
                  <w:b w:val="false"/>
                  <w:i w:val="false"/>
                  <w:color w:val="0000ff"/>
                  <w:sz w:val="22"/>
                  <w:u w:val="single"/>
                </w:rPr>
                <w:t>https://prosv.ru/assistance/umk/english-spotlight.html</w:t>
              </w:r>
            </w:hyperlink>
          </w:p>
        </w:tc>
      </w:tr>
      <w:tr>
        <w:trPr>
          <w:trHeight w:val="136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"Внешность и характер человека (литературного персонажа)"</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16.10.2025 </w:t>
            </w:r>
          </w:p>
        </w:tc>
        <w:tc>
          <w:tcPr>
            <w:tcW w:w="2200" w:type="dxa"/>
            <w:tcBorders/>
            <w:tcMar>
              <w:top w:w="50" w:type="dxa"/>
              <w:left w:w="100" w:type="dxa"/>
            </w:tcMar>
            <w:vAlign w:val="center"/>
          </w:tcPr>
          <w:p>
            <w:pPr>
              <w:spacing w:before="0" w:after="0"/>
              <w:ind w:left="135"/>
              <w:jc w:val="left"/>
            </w:pPr>
            <w:hyperlink r:id="rId81">
              <w:r>
                <w:rPr>
                  <w:rFonts w:ascii="Times New Roman" w:hAnsi="Times New Roman"/>
                  <w:b w:val="false"/>
                  <w:i w:val="false"/>
                  <w:color w:val="0000ff"/>
                  <w:sz w:val="22"/>
                  <w:u w:val="single"/>
                </w:rPr>
                <w:t>https://prosv.ru/assistance/umk/english-spotlight.html</w:t>
              </w:r>
            </w:hyperlink>
          </w:p>
        </w:tc>
      </w:tr>
      <w:tr>
        <w:trPr>
          <w:trHeight w:val="82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современных подростков (любимые увлечения)</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17.10.2025 </w:t>
            </w:r>
          </w:p>
        </w:tc>
        <w:tc>
          <w:tcPr>
            <w:tcW w:w="22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2">
              <w:r>
                <w:rPr>
                  <w:rFonts w:ascii="Times New Roman" w:hAnsi="Times New Roman"/>
                  <w:b w:val="false"/>
                  <w:i w:val="false"/>
                  <w:color w:val="0000ff"/>
                  <w:sz w:val="22"/>
                  <w:u w:val="single"/>
                </w:rPr>
                <w:t>https://m.edsoo.ru/8351997a</w:t>
              </w:r>
            </w:hyperlink>
          </w:p>
        </w:tc>
      </w:tr>
      <w:tr>
        <w:trPr>
          <w:trHeight w:val="82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современных подростков (любимые занятия)</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20.10.2025 </w:t>
            </w:r>
          </w:p>
        </w:tc>
        <w:tc>
          <w:tcPr>
            <w:tcW w:w="22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3">
              <w:r>
                <w:rPr>
                  <w:rFonts w:ascii="Times New Roman" w:hAnsi="Times New Roman"/>
                  <w:b w:val="false"/>
                  <w:i w:val="false"/>
                  <w:color w:val="0000ff"/>
                  <w:sz w:val="22"/>
                  <w:u w:val="single"/>
                </w:rPr>
                <w:t>https://m.edsoo.ru/8351760c</w:t>
              </w:r>
            </w:hyperlink>
          </w:p>
        </w:tc>
      </w:tr>
      <w:tr>
        <w:trPr>
          <w:trHeight w:val="82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современных подростков (места для отдыха)</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23.10.2025 </w:t>
            </w:r>
          </w:p>
        </w:tc>
        <w:tc>
          <w:tcPr>
            <w:tcW w:w="2200" w:type="dxa"/>
            <w:tcBorders/>
            <w:tcMar>
              <w:top w:w="50" w:type="dxa"/>
              <w:left w:w="100" w:type="dxa"/>
            </w:tcMar>
            <w:vAlign w:val="center"/>
          </w:tcPr>
          <w:p>
            <w:pPr>
              <w:spacing w:before="0" w:after="0"/>
              <w:ind w:left="135"/>
              <w:jc w:val="left"/>
            </w:pPr>
            <w:hyperlink r:id="rId84">
              <w:r>
                <w:rPr>
                  <w:rFonts w:ascii="Times New Roman" w:hAnsi="Times New Roman"/>
                  <w:b w:val="false"/>
                  <w:i w:val="false"/>
                  <w:color w:val="0000ff"/>
                  <w:sz w:val="22"/>
                  <w:u w:val="single"/>
                </w:rPr>
                <w:t>https://prosv.ru/assistance/umk/english-spotlight.html</w:t>
              </w:r>
            </w:hyperlink>
          </w:p>
        </w:tc>
      </w:tr>
      <w:tr>
        <w:trPr>
          <w:trHeight w:val="82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Мое свободное время (театр)</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24.10.2025 </w:t>
            </w:r>
          </w:p>
        </w:tc>
        <w:tc>
          <w:tcPr>
            <w:tcW w:w="22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5">
              <w:r>
                <w:rPr>
                  <w:rFonts w:ascii="Times New Roman" w:hAnsi="Times New Roman"/>
                  <w:b w:val="false"/>
                  <w:i w:val="false"/>
                  <w:color w:val="0000ff"/>
                  <w:sz w:val="22"/>
                  <w:u w:val="single"/>
                </w:rPr>
                <w:t>https://m.edsoo.ru/835196d2</w:t>
              </w:r>
            </w:hyperlink>
          </w:p>
        </w:tc>
      </w:tr>
      <w:tr>
        <w:trPr>
          <w:trHeight w:val="82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Мое свободное время (кино)</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03.11.2025 </w:t>
            </w:r>
          </w:p>
        </w:tc>
        <w:tc>
          <w:tcPr>
            <w:tcW w:w="22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6">
              <w:r>
                <w:rPr>
                  <w:rFonts w:ascii="Times New Roman" w:hAnsi="Times New Roman"/>
                  <w:b w:val="false"/>
                  <w:i w:val="false"/>
                  <w:color w:val="0000ff"/>
                  <w:sz w:val="22"/>
                  <w:u w:val="single"/>
                </w:rPr>
                <w:t>https://m.edsoo.ru/83518174</w:t>
              </w:r>
            </w:hyperlink>
          </w:p>
        </w:tc>
      </w:tr>
      <w:tr>
        <w:trPr>
          <w:trHeight w:val="136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"Досуг и увлечения (хобби) современного подростка (чтение, кино, спорт)"</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06.11.2025 </w:t>
            </w:r>
          </w:p>
        </w:tc>
        <w:tc>
          <w:tcPr>
            <w:tcW w:w="22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7">
              <w:r>
                <w:rPr>
                  <w:rFonts w:ascii="Times New Roman" w:hAnsi="Times New Roman"/>
                  <w:b w:val="false"/>
                  <w:i w:val="false"/>
                  <w:color w:val="0000ff"/>
                  <w:sz w:val="22"/>
                  <w:u w:val="single"/>
                </w:rPr>
                <w:t>https://m.edsoo.ru/83518174</w:t>
              </w:r>
            </w:hyperlink>
          </w:p>
        </w:tc>
      </w:tr>
      <w:tr>
        <w:trPr>
          <w:trHeight w:val="82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(распорядок дня)</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07.11.2025 </w:t>
            </w:r>
          </w:p>
        </w:tc>
        <w:tc>
          <w:tcPr>
            <w:tcW w:w="22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88">
              <w:r>
                <w:rPr>
                  <w:rFonts w:ascii="Times New Roman" w:hAnsi="Times New Roman"/>
                  <w:b w:val="false"/>
                  <w:i w:val="false"/>
                  <w:color w:val="0000ff"/>
                  <w:sz w:val="22"/>
                  <w:u w:val="single"/>
                </w:rPr>
                <w:t>https://m.edsoo.ru/8351a618</w:t>
              </w:r>
            </w:hyperlink>
          </w:p>
        </w:tc>
      </w:tr>
      <w:tr>
        <w:trPr>
          <w:trHeight w:val="82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(режим труда и отдыха)</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10.11.2025 </w:t>
            </w:r>
          </w:p>
        </w:tc>
        <w:tc>
          <w:tcPr>
            <w:tcW w:w="2200" w:type="dxa"/>
            <w:tcBorders/>
            <w:tcMar>
              <w:top w:w="50" w:type="dxa"/>
              <w:left w:w="100" w:type="dxa"/>
            </w:tcMar>
            <w:vAlign w:val="center"/>
          </w:tcPr>
          <w:p>
            <w:pPr>
              <w:spacing w:before="0" w:after="0"/>
              <w:ind w:left="135"/>
              <w:jc w:val="left"/>
            </w:pPr>
            <w:hyperlink r:id="rId89">
              <w:r>
                <w:rPr>
                  <w:rFonts w:ascii="Times New Roman" w:hAnsi="Times New Roman"/>
                  <w:b w:val="false"/>
                  <w:i w:val="false"/>
                  <w:color w:val="0000ff"/>
                  <w:sz w:val="22"/>
                  <w:u w:val="single"/>
                </w:rPr>
                <w:t>https://prosv.ru/assistance/umk/english-spotlight.html</w:t>
              </w:r>
            </w:hyperlink>
          </w:p>
        </w:tc>
      </w:tr>
      <w:tr>
        <w:trPr>
          <w:trHeight w:val="82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(занятия спортом и активные виды отдыха)</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13.11.2025 </w:t>
            </w:r>
          </w:p>
        </w:tc>
        <w:tc>
          <w:tcPr>
            <w:tcW w:w="22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0">
              <w:r>
                <w:rPr>
                  <w:rFonts w:ascii="Times New Roman" w:hAnsi="Times New Roman"/>
                  <w:b w:val="false"/>
                  <w:i w:val="false"/>
                  <w:color w:val="0000ff"/>
                  <w:sz w:val="22"/>
                  <w:u w:val="single"/>
                </w:rPr>
                <w:t>https://m.edsoo.ru/835197fe</w:t>
              </w:r>
            </w:hyperlink>
          </w:p>
        </w:tc>
      </w:tr>
      <w:tr>
        <w:trPr>
          <w:trHeight w:val="82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(проводим выходные с пользой для здоровья)</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14.11.2025 </w:t>
            </w:r>
          </w:p>
        </w:tc>
        <w:tc>
          <w:tcPr>
            <w:tcW w:w="22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1">
              <w:r>
                <w:rPr>
                  <w:rFonts w:ascii="Times New Roman" w:hAnsi="Times New Roman"/>
                  <w:b w:val="false"/>
                  <w:i w:val="false"/>
                  <w:color w:val="0000ff"/>
                  <w:sz w:val="22"/>
                  <w:u w:val="single"/>
                </w:rPr>
                <w:t>https://m.edsoo.ru/83518e12</w:t>
              </w:r>
            </w:hyperlink>
          </w:p>
        </w:tc>
      </w:tr>
      <w:tr>
        <w:trPr>
          <w:trHeight w:val="82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(здоровое питание)</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17.11.2025 </w:t>
            </w:r>
          </w:p>
        </w:tc>
        <w:tc>
          <w:tcPr>
            <w:tcW w:w="22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2">
              <w:r>
                <w:rPr>
                  <w:rFonts w:ascii="Times New Roman" w:hAnsi="Times New Roman"/>
                  <w:b w:val="false"/>
                  <w:i w:val="false"/>
                  <w:color w:val="0000ff"/>
                  <w:sz w:val="22"/>
                  <w:u w:val="single"/>
                </w:rPr>
                <w:t>https://m.edsoo.ru/835193e4</w:t>
              </w:r>
            </w:hyperlink>
          </w:p>
        </w:tc>
      </w:tr>
      <w:tr>
        <w:trPr>
          <w:trHeight w:val="109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"Здоровый образ жизни: режим труда и отдыха, здоровое питание"</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20.11.2025 </w:t>
            </w:r>
          </w:p>
        </w:tc>
        <w:tc>
          <w:tcPr>
            <w:tcW w:w="2200" w:type="dxa"/>
            <w:tcBorders/>
            <w:tcMar>
              <w:top w:w="50" w:type="dxa"/>
              <w:left w:w="100" w:type="dxa"/>
            </w:tcMar>
            <w:vAlign w:val="center"/>
          </w:tcPr>
          <w:p>
            <w:pPr>
              <w:spacing w:before="0" w:after="0"/>
              <w:ind w:left="135"/>
              <w:jc w:val="left"/>
            </w:pPr>
            <w:hyperlink r:id="rId93">
              <w:r>
                <w:rPr>
                  <w:rFonts w:ascii="Times New Roman" w:hAnsi="Times New Roman"/>
                  <w:b w:val="false"/>
                  <w:i w:val="false"/>
                  <w:color w:val="0000ff"/>
                  <w:sz w:val="22"/>
                  <w:u w:val="single"/>
                </w:rPr>
                <w:t>https://prosv.ru/assistance/umk/english-spotlight.html</w:t>
              </w:r>
            </w:hyperlink>
          </w:p>
        </w:tc>
      </w:tr>
      <w:tr>
        <w:trPr>
          <w:trHeight w:val="217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темам "Досуг и увлечения (хобби) современного подростка (чтение, кино, спорт)" и "Здоровый образ жизни: режим труда и отдыха, здоровое питание"</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21.11.2025 </w:t>
            </w:r>
          </w:p>
        </w:tc>
        <w:tc>
          <w:tcPr>
            <w:tcW w:w="2200" w:type="dxa"/>
            <w:tcBorders/>
            <w:tcMar>
              <w:top w:w="50" w:type="dxa"/>
              <w:left w:w="100" w:type="dxa"/>
            </w:tcMar>
            <w:vAlign w:val="center"/>
          </w:tcPr>
          <w:p>
            <w:pPr>
              <w:spacing w:before="0" w:after="0"/>
              <w:ind w:left="135"/>
              <w:jc w:val="left"/>
            </w:pPr>
            <w:hyperlink r:id="rId94">
              <w:r>
                <w:rPr>
                  <w:rFonts w:ascii="Times New Roman" w:hAnsi="Times New Roman"/>
                  <w:b w:val="false"/>
                  <w:i w:val="false"/>
                  <w:color w:val="0000ff"/>
                  <w:sz w:val="22"/>
                  <w:u w:val="single"/>
                </w:rPr>
                <w:t>https://prosv.ru/assistance/umk/english-spotlight.html</w:t>
              </w:r>
            </w:hyperlink>
          </w:p>
        </w:tc>
      </w:tr>
      <w:tr>
        <w:trPr>
          <w:trHeight w:val="82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(одежда, обувь)</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24.11.2025 </w:t>
            </w:r>
          </w:p>
        </w:tc>
        <w:tc>
          <w:tcPr>
            <w:tcW w:w="22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5">
              <w:r>
                <w:rPr>
                  <w:rFonts w:ascii="Times New Roman" w:hAnsi="Times New Roman"/>
                  <w:b w:val="false"/>
                  <w:i w:val="false"/>
                  <w:color w:val="0000ff"/>
                  <w:sz w:val="22"/>
                  <w:u w:val="single"/>
                </w:rPr>
                <w:t>https://m.edsoo.ru/83518cbe</w:t>
              </w:r>
            </w:hyperlink>
          </w:p>
        </w:tc>
      </w:tr>
      <w:tr>
        <w:trPr>
          <w:trHeight w:val="82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(продукты питания)</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27.11.2025 </w:t>
            </w:r>
          </w:p>
        </w:tc>
        <w:tc>
          <w:tcPr>
            <w:tcW w:w="2200" w:type="dxa"/>
            <w:tcBorders/>
            <w:tcMar>
              <w:top w:w="50" w:type="dxa"/>
              <w:left w:w="100" w:type="dxa"/>
            </w:tcMar>
            <w:vAlign w:val="center"/>
          </w:tcPr>
          <w:p>
            <w:pPr>
              <w:spacing w:before="0" w:after="0"/>
              <w:ind w:left="135"/>
              <w:jc w:val="left"/>
            </w:pPr>
            <w:hyperlink r:id="rId96">
              <w:r>
                <w:rPr>
                  <w:rFonts w:ascii="Times New Roman" w:hAnsi="Times New Roman"/>
                  <w:b w:val="false"/>
                  <w:i w:val="false"/>
                  <w:color w:val="0000ff"/>
                  <w:sz w:val="22"/>
                  <w:u w:val="single"/>
                </w:rPr>
                <w:t>https://prosv.ru/assistance/umk/english-spotlight.html</w:t>
              </w:r>
            </w:hyperlink>
          </w:p>
        </w:tc>
      </w:tr>
      <w:tr>
        <w:trPr>
          <w:trHeight w:val="82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(сувениры)</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28.11.2025 </w:t>
            </w:r>
          </w:p>
        </w:tc>
        <w:tc>
          <w:tcPr>
            <w:tcW w:w="22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97">
              <w:r>
                <w:rPr>
                  <w:rFonts w:ascii="Times New Roman" w:hAnsi="Times New Roman"/>
                  <w:b w:val="false"/>
                  <w:i w:val="false"/>
                  <w:color w:val="0000ff"/>
                  <w:sz w:val="22"/>
                  <w:u w:val="single"/>
                </w:rPr>
                <w:t>https://m.edsoo.ru/8351c5bc</w:t>
              </w:r>
            </w:hyperlink>
          </w:p>
        </w:tc>
      </w:tr>
      <w:tr>
        <w:trPr>
          <w:trHeight w:val="82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(мои любимые магазины)</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01.12.2025 </w:t>
            </w:r>
          </w:p>
        </w:tc>
        <w:tc>
          <w:tcPr>
            <w:tcW w:w="2200" w:type="dxa"/>
            <w:tcBorders/>
            <w:tcMar>
              <w:top w:w="50" w:type="dxa"/>
              <w:left w:w="100" w:type="dxa"/>
            </w:tcMar>
            <w:vAlign w:val="center"/>
          </w:tcPr>
          <w:p>
            <w:pPr>
              <w:spacing w:before="0" w:after="0"/>
              <w:ind w:left="135"/>
              <w:jc w:val="left"/>
            </w:pPr>
            <w:hyperlink r:id="rId98">
              <w:r>
                <w:rPr>
                  <w:rFonts w:ascii="Times New Roman" w:hAnsi="Times New Roman"/>
                  <w:b w:val="false"/>
                  <w:i w:val="false"/>
                  <w:color w:val="0000ff"/>
                  <w:sz w:val="22"/>
                  <w:u w:val="single"/>
                </w:rPr>
                <w:t>https://prosv.ru/assistance/umk/english-spotlight.html</w:t>
              </w:r>
            </w:hyperlink>
          </w:p>
        </w:tc>
      </w:tr>
      <w:tr>
        <w:trPr>
          <w:trHeight w:val="82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"Покупки: одежда, обувь и продукты питания"</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04.12.2025 </w:t>
            </w:r>
          </w:p>
        </w:tc>
        <w:tc>
          <w:tcPr>
            <w:tcW w:w="2200" w:type="dxa"/>
            <w:tcBorders/>
            <w:tcMar>
              <w:top w:w="50" w:type="dxa"/>
              <w:left w:w="100" w:type="dxa"/>
            </w:tcMar>
            <w:vAlign w:val="center"/>
          </w:tcPr>
          <w:p>
            <w:pPr>
              <w:spacing w:before="0" w:after="0"/>
              <w:ind w:left="135"/>
              <w:jc w:val="left"/>
            </w:pPr>
            <w:hyperlink r:id="rId99">
              <w:r>
                <w:rPr>
                  <w:rFonts w:ascii="Times New Roman" w:hAnsi="Times New Roman"/>
                  <w:b w:val="false"/>
                  <w:i w:val="false"/>
                  <w:color w:val="0000ff"/>
                  <w:sz w:val="22"/>
                  <w:u w:val="single"/>
                </w:rPr>
                <w:t>https://prosv.ru/assistance/umk/english-spotlight.html</w:t>
              </w:r>
            </w:hyperlink>
          </w:p>
        </w:tc>
      </w:tr>
      <w:tr>
        <w:trPr>
          <w:trHeight w:val="82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"Покупки: одежда, обувь и продукты питания"</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05.12.2025 </w:t>
            </w:r>
          </w:p>
        </w:tc>
        <w:tc>
          <w:tcPr>
            <w:tcW w:w="2200" w:type="dxa"/>
            <w:tcBorders/>
            <w:tcMar>
              <w:top w:w="50" w:type="dxa"/>
              <w:left w:w="100" w:type="dxa"/>
            </w:tcMar>
            <w:vAlign w:val="center"/>
          </w:tcPr>
          <w:p>
            <w:pPr>
              <w:spacing w:before="0" w:after="0"/>
              <w:ind w:left="135"/>
              <w:jc w:val="left"/>
            </w:pPr>
            <w:hyperlink r:id="rId100">
              <w:r>
                <w:rPr>
                  <w:rFonts w:ascii="Times New Roman" w:hAnsi="Times New Roman"/>
                  <w:b w:val="false"/>
                  <w:i w:val="false"/>
                  <w:color w:val="0000ff"/>
                  <w:sz w:val="22"/>
                  <w:u w:val="single"/>
                </w:rPr>
                <w:t>https://prosv.ru/assistance/umk/english-spotlight.html</w:t>
              </w:r>
            </w:hyperlink>
          </w:p>
        </w:tc>
      </w:tr>
      <w:tr>
        <w:trPr>
          <w:trHeight w:val="82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(школьные предметы)</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08.12.2025 </w:t>
            </w:r>
          </w:p>
        </w:tc>
        <w:tc>
          <w:tcPr>
            <w:tcW w:w="22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1">
              <w:r>
                <w:rPr>
                  <w:rFonts w:ascii="Times New Roman" w:hAnsi="Times New Roman"/>
                  <w:b w:val="false"/>
                  <w:i w:val="false"/>
                  <w:color w:val="0000ff"/>
                  <w:sz w:val="22"/>
                  <w:u w:val="single"/>
                </w:rPr>
                <w:t>https://m.edsoo.ru/83519f10</w:t>
              </w:r>
            </w:hyperlink>
          </w:p>
        </w:tc>
      </w:tr>
      <w:tr>
        <w:trPr>
          <w:trHeight w:val="109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(мой любимый предмет)</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11.12.2025 </w:t>
            </w:r>
          </w:p>
        </w:tc>
        <w:tc>
          <w:tcPr>
            <w:tcW w:w="22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2">
              <w:r>
                <w:rPr>
                  <w:rFonts w:ascii="Times New Roman" w:hAnsi="Times New Roman"/>
                  <w:b w:val="false"/>
                  <w:i w:val="false"/>
                  <w:color w:val="0000ff"/>
                  <w:sz w:val="22"/>
                  <w:u w:val="single"/>
                </w:rPr>
                <w:t>https://m.edsoo.ru/83519f10</w:t>
              </w:r>
            </w:hyperlink>
          </w:p>
        </w:tc>
      </w:tr>
      <w:tr>
        <w:trPr>
          <w:trHeight w:val="82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(расписание уроков)</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12.12.2025 </w:t>
            </w:r>
          </w:p>
        </w:tc>
        <w:tc>
          <w:tcPr>
            <w:tcW w:w="22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3">
              <w:r>
                <w:rPr>
                  <w:rFonts w:ascii="Times New Roman" w:hAnsi="Times New Roman"/>
                  <w:b w:val="false"/>
                  <w:i w:val="false"/>
                  <w:color w:val="0000ff"/>
                  <w:sz w:val="22"/>
                  <w:u w:val="single"/>
                </w:rPr>
                <w:t>https://m.edsoo.ru/83519df8</w:t>
              </w:r>
            </w:hyperlink>
          </w:p>
        </w:tc>
      </w:tr>
      <w:tr>
        <w:trPr>
          <w:trHeight w:val="82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(общение с одноклассниками)</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15.12.2025 </w:t>
            </w:r>
          </w:p>
        </w:tc>
        <w:tc>
          <w:tcPr>
            <w:tcW w:w="22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4">
              <w:r>
                <w:rPr>
                  <w:rFonts w:ascii="Times New Roman" w:hAnsi="Times New Roman"/>
                  <w:b w:val="false"/>
                  <w:i w:val="false"/>
                  <w:color w:val="0000ff"/>
                  <w:sz w:val="22"/>
                  <w:u w:val="single"/>
                </w:rPr>
                <w:t>https://m.edsoo.ru/8351a780</w:t>
              </w:r>
            </w:hyperlink>
          </w:p>
        </w:tc>
      </w:tr>
      <w:tr>
        <w:trPr>
          <w:trHeight w:val="109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(занятия после уроков)</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18.12.2025 </w:t>
            </w:r>
          </w:p>
        </w:tc>
        <w:tc>
          <w:tcPr>
            <w:tcW w:w="22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5">
              <w:r>
                <w:rPr>
                  <w:rFonts w:ascii="Times New Roman" w:hAnsi="Times New Roman"/>
                  <w:b w:val="false"/>
                  <w:i w:val="false"/>
                  <w:color w:val="0000ff"/>
                  <w:sz w:val="22"/>
                  <w:u w:val="single"/>
                </w:rPr>
                <w:t>https://m.edsoo.ru/8351b414</w:t>
              </w:r>
            </w:hyperlink>
            <w:r>
              <w:rPr>
                <w:rFonts w:ascii="Times New Roman" w:hAnsi="Times New Roman"/>
                <w:b w:val="false"/>
                <w:i w:val="false"/>
                <w:color w:val="000000"/>
                <w:sz w:val="24"/>
              </w:rPr>
              <w:t xml:space="preserve"> </w:t>
            </w:r>
            <w:hyperlink r:id="rId106">
              <w:r>
                <w:rPr>
                  <w:rFonts w:ascii="Times New Roman" w:hAnsi="Times New Roman"/>
                  <w:b w:val="false"/>
                  <w:i w:val="false"/>
                  <w:color w:val="0000ff"/>
                  <w:sz w:val="22"/>
                  <w:u w:val="single"/>
                </w:rPr>
                <w:t>https://m.edsoo.ru/83519ab0</w:t>
              </w:r>
            </w:hyperlink>
          </w:p>
        </w:tc>
      </w:tr>
      <w:tr>
        <w:trPr>
          <w:trHeight w:val="109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(образование в стране/странах изучаемого языка)</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19.12.2025 </w:t>
            </w:r>
          </w:p>
        </w:tc>
        <w:tc>
          <w:tcPr>
            <w:tcW w:w="22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7">
              <w:r>
                <w:rPr>
                  <w:rFonts w:ascii="Times New Roman" w:hAnsi="Times New Roman"/>
                  <w:b w:val="false"/>
                  <w:i w:val="false"/>
                  <w:color w:val="0000ff"/>
                  <w:sz w:val="22"/>
                  <w:u w:val="single"/>
                </w:rPr>
                <w:t>https://m.edsoo.ru/8351b19e</w:t>
              </w:r>
            </w:hyperlink>
          </w:p>
        </w:tc>
      </w:tr>
      <w:tr>
        <w:trPr>
          <w:trHeight w:val="136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Переписка с зарубежными сверстниками (пишем электронное письмо другу)</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22.12.2025 </w:t>
            </w:r>
          </w:p>
        </w:tc>
        <w:tc>
          <w:tcPr>
            <w:tcW w:w="22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08">
              <w:r>
                <w:rPr>
                  <w:rFonts w:ascii="Times New Roman" w:hAnsi="Times New Roman"/>
                  <w:b w:val="false"/>
                  <w:i w:val="false"/>
                  <w:color w:val="0000ff"/>
                  <w:sz w:val="22"/>
                  <w:u w:val="single"/>
                </w:rPr>
                <w:t>https://m.edsoo.ru/8351b540</w:t>
              </w:r>
            </w:hyperlink>
          </w:p>
        </w:tc>
      </w:tr>
      <w:tr>
        <w:trPr>
          <w:trHeight w:val="190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"Школа, школьная жизнь, школьная форма, изучаемые предметы. Переписка с иностранными сверстниками"</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25.12.2025 </w:t>
            </w:r>
          </w:p>
        </w:tc>
        <w:tc>
          <w:tcPr>
            <w:tcW w:w="2200" w:type="dxa"/>
            <w:tcBorders/>
            <w:tcMar>
              <w:top w:w="50" w:type="dxa"/>
              <w:left w:w="100" w:type="dxa"/>
            </w:tcMar>
            <w:vAlign w:val="center"/>
          </w:tcPr>
          <w:p>
            <w:pPr>
              <w:spacing w:before="0" w:after="0"/>
              <w:ind w:left="135"/>
              <w:jc w:val="left"/>
            </w:pPr>
            <w:hyperlink r:id="rId109">
              <w:r>
                <w:rPr>
                  <w:rFonts w:ascii="Times New Roman" w:hAnsi="Times New Roman"/>
                  <w:b w:val="false"/>
                  <w:i w:val="false"/>
                  <w:color w:val="0000ff"/>
                  <w:sz w:val="22"/>
                  <w:u w:val="single"/>
                </w:rPr>
                <w:t>https://prosv.ru/assistance/umk/english-spotlight.html</w:t>
              </w:r>
            </w:hyperlink>
          </w:p>
        </w:tc>
      </w:tr>
      <w:tr>
        <w:trPr>
          <w:trHeight w:val="190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"Школа, школьная жизнь, школьная форма, изучаемые предметы. Переписка с иностранными сверстниками"</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29.12.2025 </w:t>
            </w:r>
          </w:p>
        </w:tc>
        <w:tc>
          <w:tcPr>
            <w:tcW w:w="2200" w:type="dxa"/>
            <w:tcBorders/>
            <w:tcMar>
              <w:top w:w="50" w:type="dxa"/>
              <w:left w:w="100" w:type="dxa"/>
            </w:tcMar>
            <w:vAlign w:val="center"/>
          </w:tcPr>
          <w:p>
            <w:pPr>
              <w:spacing w:before="0" w:after="0"/>
              <w:ind w:left="135"/>
              <w:jc w:val="left"/>
            </w:pPr>
            <w:hyperlink r:id="rId110">
              <w:r>
                <w:rPr>
                  <w:rFonts w:ascii="Times New Roman" w:hAnsi="Times New Roman"/>
                  <w:b w:val="false"/>
                  <w:i w:val="false"/>
                  <w:color w:val="0000ff"/>
                  <w:sz w:val="22"/>
                  <w:u w:val="single"/>
                </w:rPr>
                <w:t>https://prosv.ru/assistance/umk/english-spotlight.html</w:t>
              </w:r>
            </w:hyperlink>
          </w:p>
        </w:tc>
      </w:tr>
      <w:tr>
        <w:trPr>
          <w:trHeight w:val="163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Каникулы (виды путешествий)</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12.01.2026 </w:t>
            </w:r>
          </w:p>
        </w:tc>
        <w:tc>
          <w:tcPr>
            <w:tcW w:w="22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1">
              <w:r>
                <w:rPr>
                  <w:rFonts w:ascii="Times New Roman" w:hAnsi="Times New Roman"/>
                  <w:b w:val="false"/>
                  <w:i w:val="false"/>
                  <w:color w:val="0000ff"/>
                  <w:sz w:val="22"/>
                  <w:u w:val="single"/>
                </w:rPr>
                <w:t>https://m.edsoo.ru/8351b78e</w:t>
              </w:r>
            </w:hyperlink>
            <w:r>
              <w:rPr>
                <w:rFonts w:ascii="Times New Roman" w:hAnsi="Times New Roman"/>
                <w:b w:val="false"/>
                <w:i w:val="false"/>
                <w:color w:val="000000"/>
                <w:sz w:val="24"/>
              </w:rPr>
              <w:t xml:space="preserve"> </w:t>
            </w:r>
            <w:hyperlink r:id="rId112">
              <w:r>
                <w:rPr>
                  <w:rFonts w:ascii="Times New Roman" w:hAnsi="Times New Roman"/>
                  <w:b w:val="false"/>
                  <w:i w:val="false"/>
                  <w:color w:val="0000ff"/>
                  <w:sz w:val="22"/>
                  <w:u w:val="single"/>
                </w:rPr>
                <w:t>https://m.edsoo.ru/8351d818</w:t>
              </w:r>
            </w:hyperlink>
            <w:r>
              <w:rPr>
                <w:rFonts w:ascii="Times New Roman" w:hAnsi="Times New Roman"/>
                <w:b w:val="false"/>
                <w:i w:val="false"/>
                <w:color w:val="000000"/>
                <w:sz w:val="24"/>
              </w:rPr>
              <w:t xml:space="preserve"> </w:t>
            </w:r>
            <w:hyperlink r:id="rId113">
              <w:r>
                <w:rPr>
                  <w:rFonts w:ascii="Times New Roman" w:hAnsi="Times New Roman"/>
                  <w:b w:val="false"/>
                  <w:i w:val="false"/>
                  <w:color w:val="0000ff"/>
                  <w:sz w:val="22"/>
                  <w:u w:val="single"/>
                </w:rPr>
                <w:t>https://m.edsoo.ru/8351c2b0</w:t>
              </w:r>
            </w:hyperlink>
          </w:p>
        </w:tc>
      </w:tr>
      <w:tr>
        <w:trPr>
          <w:trHeight w:val="82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Каникулы (путешествуем в разное время года)</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15.01.2026 </w:t>
            </w:r>
          </w:p>
        </w:tc>
        <w:tc>
          <w:tcPr>
            <w:tcW w:w="22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4">
              <w:r>
                <w:rPr>
                  <w:rFonts w:ascii="Times New Roman" w:hAnsi="Times New Roman"/>
                  <w:b w:val="false"/>
                  <w:i w:val="false"/>
                  <w:color w:val="0000ff"/>
                  <w:sz w:val="22"/>
                  <w:u w:val="single"/>
                </w:rPr>
                <w:t>https://m.edsoo.ru/8351d552</w:t>
              </w:r>
            </w:hyperlink>
          </w:p>
        </w:tc>
      </w:tr>
      <w:tr>
        <w:trPr>
          <w:trHeight w:val="82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Каникулы (путешествуем с моей семьей и друзьями)</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16.01.2026 </w:t>
            </w:r>
          </w:p>
        </w:tc>
        <w:tc>
          <w:tcPr>
            <w:tcW w:w="22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5">
              <w:r>
                <w:rPr>
                  <w:rFonts w:ascii="Times New Roman" w:hAnsi="Times New Roman"/>
                  <w:b w:val="false"/>
                  <w:i w:val="false"/>
                  <w:color w:val="0000ff"/>
                  <w:sz w:val="22"/>
                  <w:u w:val="single"/>
                </w:rPr>
                <w:t>https://m.edsoo.ru/8351d552</w:t>
              </w:r>
            </w:hyperlink>
          </w:p>
        </w:tc>
      </w:tr>
      <w:tr>
        <w:trPr>
          <w:trHeight w:val="82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Каникулы (активные виды отдыха)</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19.01.2026 </w:t>
            </w:r>
          </w:p>
        </w:tc>
        <w:tc>
          <w:tcPr>
            <w:tcW w:w="22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6">
              <w:r>
                <w:rPr>
                  <w:rFonts w:ascii="Times New Roman" w:hAnsi="Times New Roman"/>
                  <w:b w:val="false"/>
                  <w:i w:val="false"/>
                  <w:color w:val="0000ff"/>
                  <w:sz w:val="22"/>
                  <w:u w:val="single"/>
                </w:rPr>
                <w:t>https://m.edsoo.ru/8351c896</w:t>
              </w:r>
            </w:hyperlink>
          </w:p>
        </w:tc>
      </w:tr>
      <w:tr>
        <w:trPr>
          <w:trHeight w:val="82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Каникулы (детский лагерь)</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22.01.2026 </w:t>
            </w:r>
          </w:p>
        </w:tc>
        <w:tc>
          <w:tcPr>
            <w:tcW w:w="22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7">
              <w:r>
                <w:rPr>
                  <w:rFonts w:ascii="Times New Roman" w:hAnsi="Times New Roman"/>
                  <w:b w:val="false"/>
                  <w:i w:val="false"/>
                  <w:color w:val="0000ff"/>
                  <w:sz w:val="22"/>
                  <w:u w:val="single"/>
                </w:rPr>
                <w:t>https://m.edsoo.ru/8351dc1e</w:t>
              </w:r>
            </w:hyperlink>
          </w:p>
        </w:tc>
      </w:tr>
      <w:tr>
        <w:trPr>
          <w:trHeight w:val="175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отдыха (активности)</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23.01.2026 </w:t>
            </w:r>
          </w:p>
        </w:tc>
        <w:tc>
          <w:tcPr>
            <w:tcW w:w="22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18">
              <w:r>
                <w:rPr>
                  <w:rFonts w:ascii="Times New Roman" w:hAnsi="Times New Roman"/>
                  <w:b w:val="false"/>
                  <w:i w:val="false"/>
                  <w:color w:val="0000ff"/>
                  <w:sz w:val="22"/>
                  <w:u w:val="single"/>
                </w:rPr>
                <w:t>https://m.edsoo.ru/8351bf4a</w:t>
              </w:r>
            </w:hyperlink>
            <w:r>
              <w:rPr>
                <w:rFonts w:ascii="Times New Roman" w:hAnsi="Times New Roman"/>
                <w:b w:val="false"/>
                <w:i w:val="false"/>
                <w:color w:val="000000"/>
                <w:sz w:val="24"/>
              </w:rPr>
              <w:t xml:space="preserve"> </w:t>
            </w:r>
            <w:hyperlink r:id="rId119">
              <w:r>
                <w:rPr>
                  <w:rFonts w:ascii="Times New Roman" w:hAnsi="Times New Roman"/>
                  <w:b w:val="false"/>
                  <w:i w:val="false"/>
                  <w:color w:val="0000ff"/>
                  <w:sz w:val="22"/>
                  <w:u w:val="single"/>
                </w:rPr>
                <w:t>https://m.edsoo.ru/8351c74c</w:t>
              </w:r>
            </w:hyperlink>
            <w:r>
              <w:rPr>
                <w:rFonts w:ascii="Times New Roman" w:hAnsi="Times New Roman"/>
                <w:b w:val="false"/>
                <w:i w:val="false"/>
                <w:color w:val="000000"/>
                <w:sz w:val="24"/>
              </w:rPr>
              <w:t xml:space="preserve"> </w:t>
            </w:r>
            <w:hyperlink r:id="rId120">
              <w:r>
                <w:rPr>
                  <w:rFonts w:ascii="Times New Roman" w:hAnsi="Times New Roman"/>
                  <w:b w:val="false"/>
                  <w:i w:val="false"/>
                  <w:color w:val="0000ff"/>
                  <w:sz w:val="22"/>
                  <w:u w:val="single"/>
                </w:rPr>
                <w:t>https://m.edsoo.ru/8351d6e2</w:t>
              </w:r>
            </w:hyperlink>
          </w:p>
        </w:tc>
      </w:tr>
      <w:tr>
        <w:trPr>
          <w:trHeight w:val="82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отдыха (поход)</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26.01.2026 </w:t>
            </w:r>
          </w:p>
        </w:tc>
        <w:tc>
          <w:tcPr>
            <w:tcW w:w="2200" w:type="dxa"/>
            <w:tcBorders/>
            <w:tcMar>
              <w:top w:w="50" w:type="dxa"/>
              <w:left w:w="100" w:type="dxa"/>
            </w:tcMar>
            <w:vAlign w:val="center"/>
          </w:tcPr>
          <w:p>
            <w:pPr>
              <w:spacing w:before="0" w:after="0"/>
              <w:ind w:left="135"/>
              <w:jc w:val="left"/>
            </w:pPr>
            <w:hyperlink r:id="rId121">
              <w:r>
                <w:rPr>
                  <w:rFonts w:ascii="Times New Roman" w:hAnsi="Times New Roman"/>
                  <w:b w:val="false"/>
                  <w:i w:val="false"/>
                  <w:color w:val="0000ff"/>
                  <w:sz w:val="22"/>
                  <w:u w:val="single"/>
                </w:rPr>
                <w:t>https://prosv.ru/assistance/umk/english-spotlight.html</w:t>
              </w:r>
            </w:hyperlink>
          </w:p>
        </w:tc>
      </w:tr>
      <w:tr>
        <w:trPr>
          <w:trHeight w:val="82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"Каникулы в различное время года. Виды отдыха"</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29.01.2026 </w:t>
            </w:r>
          </w:p>
        </w:tc>
        <w:tc>
          <w:tcPr>
            <w:tcW w:w="2200" w:type="dxa"/>
            <w:tcBorders/>
            <w:tcMar>
              <w:top w:w="50" w:type="dxa"/>
              <w:left w:w="100" w:type="dxa"/>
            </w:tcMar>
            <w:vAlign w:val="center"/>
          </w:tcPr>
          <w:p>
            <w:pPr>
              <w:spacing w:before="0" w:after="0"/>
              <w:ind w:left="135"/>
              <w:jc w:val="left"/>
            </w:pPr>
            <w:hyperlink r:id="rId122">
              <w:r>
                <w:rPr>
                  <w:rFonts w:ascii="Times New Roman" w:hAnsi="Times New Roman"/>
                  <w:b w:val="false"/>
                  <w:i w:val="false"/>
                  <w:color w:val="0000ff"/>
                  <w:sz w:val="22"/>
                  <w:u w:val="single"/>
                </w:rPr>
                <w:t>https://prosv.ru/assistance/umk/english-spotlight.html</w:t>
              </w:r>
            </w:hyperlink>
          </w:p>
        </w:tc>
      </w:tr>
      <w:tr>
        <w:trPr>
          <w:trHeight w:val="82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"Каникулы в различное время года. Виды отдыха"</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30.01.2026 </w:t>
            </w:r>
          </w:p>
        </w:tc>
        <w:tc>
          <w:tcPr>
            <w:tcW w:w="2200" w:type="dxa"/>
            <w:tcBorders/>
            <w:tcMar>
              <w:top w:w="50" w:type="dxa"/>
              <w:left w:w="100" w:type="dxa"/>
            </w:tcMar>
            <w:vAlign w:val="center"/>
          </w:tcPr>
          <w:p>
            <w:pPr>
              <w:spacing w:before="0" w:after="0"/>
              <w:ind w:left="135"/>
              <w:jc w:val="left"/>
            </w:pPr>
            <w:hyperlink r:id="rId123">
              <w:r>
                <w:rPr>
                  <w:rFonts w:ascii="Times New Roman" w:hAnsi="Times New Roman"/>
                  <w:b w:val="false"/>
                  <w:i w:val="false"/>
                  <w:color w:val="0000ff"/>
                  <w:sz w:val="22"/>
                  <w:u w:val="single"/>
                </w:rPr>
                <w:t>https://prosv.ru/assistance/umk/english-spotlight.html</w:t>
              </w:r>
            </w:hyperlink>
          </w:p>
        </w:tc>
      </w:tr>
      <w:tr>
        <w:trPr>
          <w:trHeight w:val="82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(дикие животные)</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02.02.2026 </w:t>
            </w:r>
          </w:p>
        </w:tc>
        <w:tc>
          <w:tcPr>
            <w:tcW w:w="2200" w:type="dxa"/>
            <w:tcBorders/>
            <w:tcMar>
              <w:top w:w="50" w:type="dxa"/>
              <w:left w:w="100" w:type="dxa"/>
            </w:tcMar>
            <w:vAlign w:val="center"/>
          </w:tcPr>
          <w:p>
            <w:pPr>
              <w:spacing w:before="0" w:after="0"/>
              <w:ind w:left="135"/>
              <w:jc w:val="left"/>
            </w:pPr>
            <w:hyperlink r:id="rId124">
              <w:r>
                <w:rPr>
                  <w:rFonts w:ascii="Times New Roman" w:hAnsi="Times New Roman"/>
                  <w:b w:val="false"/>
                  <w:i w:val="false"/>
                  <w:color w:val="0000ff"/>
                  <w:sz w:val="22"/>
                  <w:u w:val="single"/>
                </w:rPr>
                <w:t>https://prosv.ru/assistance/umk/english-spotlight.html</w:t>
              </w:r>
            </w:hyperlink>
          </w:p>
        </w:tc>
      </w:tr>
      <w:tr>
        <w:trPr>
          <w:trHeight w:val="82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(домашние животные)</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05.02.2026 </w:t>
            </w:r>
          </w:p>
        </w:tc>
        <w:tc>
          <w:tcPr>
            <w:tcW w:w="22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5">
              <w:r>
                <w:rPr>
                  <w:rFonts w:ascii="Times New Roman" w:hAnsi="Times New Roman"/>
                  <w:b w:val="false"/>
                  <w:i w:val="false"/>
                  <w:color w:val="0000ff"/>
                  <w:sz w:val="22"/>
                  <w:u w:val="single"/>
                </w:rPr>
                <w:t>https://m.edsoo.ru/8351e452</w:t>
              </w:r>
            </w:hyperlink>
          </w:p>
        </w:tc>
      </w:tr>
      <w:tr>
        <w:trPr>
          <w:trHeight w:val="82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(описание диких животных)</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06.02.2026 </w:t>
            </w:r>
          </w:p>
        </w:tc>
        <w:tc>
          <w:tcPr>
            <w:tcW w:w="2200" w:type="dxa"/>
            <w:tcBorders/>
            <w:tcMar>
              <w:top w:w="50" w:type="dxa"/>
              <w:left w:w="100" w:type="dxa"/>
            </w:tcMar>
            <w:vAlign w:val="center"/>
          </w:tcPr>
          <w:p>
            <w:pPr>
              <w:spacing w:before="0" w:after="0"/>
              <w:ind w:left="135"/>
              <w:jc w:val="left"/>
            </w:pPr>
            <w:hyperlink r:id="rId126">
              <w:r>
                <w:rPr>
                  <w:rFonts w:ascii="Times New Roman" w:hAnsi="Times New Roman"/>
                  <w:b w:val="false"/>
                  <w:i w:val="false"/>
                  <w:color w:val="0000ff"/>
                  <w:sz w:val="22"/>
                  <w:u w:val="single"/>
                </w:rPr>
                <w:t>https://prosv.ru/assistance/umk/english-spotlight.html</w:t>
              </w:r>
            </w:hyperlink>
          </w:p>
        </w:tc>
      </w:tr>
      <w:tr>
        <w:trPr>
          <w:trHeight w:val="82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(животные в зоопарке)</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09.02.2026 </w:t>
            </w:r>
          </w:p>
        </w:tc>
        <w:tc>
          <w:tcPr>
            <w:tcW w:w="22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7">
              <w:r>
                <w:rPr>
                  <w:rFonts w:ascii="Times New Roman" w:hAnsi="Times New Roman"/>
                  <w:b w:val="false"/>
                  <w:i w:val="false"/>
                  <w:color w:val="0000ff"/>
                  <w:sz w:val="22"/>
                  <w:u w:val="single"/>
                </w:rPr>
                <w:t>https://m.edsoo.ru/8351d6e2</w:t>
              </w:r>
            </w:hyperlink>
          </w:p>
        </w:tc>
      </w:tr>
      <w:tr>
        <w:trPr>
          <w:trHeight w:val="82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(описание домашних животных)</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12.02.2026 </w:t>
            </w:r>
          </w:p>
        </w:tc>
        <w:tc>
          <w:tcPr>
            <w:tcW w:w="2200" w:type="dxa"/>
            <w:tcBorders/>
            <w:tcMar>
              <w:top w:w="50" w:type="dxa"/>
              <w:left w:w="100" w:type="dxa"/>
            </w:tcMar>
            <w:vAlign w:val="center"/>
          </w:tcPr>
          <w:p>
            <w:pPr>
              <w:spacing w:before="0" w:after="0"/>
              <w:ind w:left="135"/>
              <w:jc w:val="left"/>
            </w:pPr>
            <w:hyperlink r:id="rId128">
              <w:r>
                <w:rPr>
                  <w:rFonts w:ascii="Times New Roman" w:hAnsi="Times New Roman"/>
                  <w:b w:val="false"/>
                  <w:i w:val="false"/>
                  <w:color w:val="0000ff"/>
                  <w:sz w:val="22"/>
                  <w:u w:val="single"/>
                </w:rPr>
                <w:t>https://prosv.ru/assistance/umk/english-spotlight.html</w:t>
              </w:r>
            </w:hyperlink>
          </w:p>
        </w:tc>
      </w:tr>
      <w:tr>
        <w:trPr>
          <w:trHeight w:val="82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(животные России)</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13.02.2026 </w:t>
            </w:r>
          </w:p>
        </w:tc>
        <w:tc>
          <w:tcPr>
            <w:tcW w:w="22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29">
              <w:r>
                <w:rPr>
                  <w:rFonts w:ascii="Times New Roman" w:hAnsi="Times New Roman"/>
                  <w:b w:val="false"/>
                  <w:i w:val="false"/>
                  <w:color w:val="0000ff"/>
                  <w:sz w:val="22"/>
                  <w:u w:val="single"/>
                </w:rPr>
                <w:t>https://m.edsoo.ru/83520130</w:t>
              </w:r>
            </w:hyperlink>
          </w:p>
        </w:tc>
      </w:tr>
      <w:tr>
        <w:trPr>
          <w:trHeight w:val="82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(животные страны/стран изучаемого языка)</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16.02.2026 </w:t>
            </w:r>
          </w:p>
        </w:tc>
        <w:tc>
          <w:tcPr>
            <w:tcW w:w="22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0">
              <w:r>
                <w:rPr>
                  <w:rFonts w:ascii="Times New Roman" w:hAnsi="Times New Roman"/>
                  <w:b w:val="false"/>
                  <w:i w:val="false"/>
                  <w:color w:val="0000ff"/>
                  <w:sz w:val="22"/>
                  <w:u w:val="single"/>
                </w:rPr>
                <w:t>https://m.edsoo.ru/83520130</w:t>
              </w:r>
            </w:hyperlink>
          </w:p>
        </w:tc>
      </w:tr>
      <w:tr>
        <w:trPr>
          <w:trHeight w:val="82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(насекомые)</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19.02.2026 </w:t>
            </w:r>
          </w:p>
        </w:tc>
        <w:tc>
          <w:tcPr>
            <w:tcW w:w="2200" w:type="dxa"/>
            <w:tcBorders/>
            <w:tcMar>
              <w:top w:w="50" w:type="dxa"/>
              <w:left w:w="100" w:type="dxa"/>
            </w:tcMar>
            <w:vAlign w:val="center"/>
          </w:tcPr>
          <w:p>
            <w:pPr>
              <w:spacing w:before="0" w:after="0"/>
              <w:ind w:left="135"/>
              <w:jc w:val="left"/>
            </w:pPr>
            <w:hyperlink r:id="rId131">
              <w:r>
                <w:rPr>
                  <w:rFonts w:ascii="Times New Roman" w:hAnsi="Times New Roman"/>
                  <w:b w:val="false"/>
                  <w:i w:val="false"/>
                  <w:color w:val="0000ff"/>
                  <w:sz w:val="22"/>
                  <w:u w:val="single"/>
                </w:rPr>
                <w:t>https://prosv.ru/assistance/umk/english-spotlight.html</w:t>
              </w:r>
            </w:hyperlink>
          </w:p>
        </w:tc>
      </w:tr>
      <w:tr>
        <w:trPr>
          <w:trHeight w:val="82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Погода. (говорим о погоде)</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20.02.2026 </w:t>
            </w:r>
          </w:p>
        </w:tc>
        <w:tc>
          <w:tcPr>
            <w:tcW w:w="22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2">
              <w:r>
                <w:rPr>
                  <w:rFonts w:ascii="Times New Roman" w:hAnsi="Times New Roman"/>
                  <w:b w:val="false"/>
                  <w:i w:val="false"/>
                  <w:color w:val="0000ff"/>
                  <w:sz w:val="22"/>
                  <w:u w:val="single"/>
                </w:rPr>
                <w:t>https://m.edsoo.ru/835182d2</w:t>
              </w:r>
            </w:hyperlink>
          </w:p>
        </w:tc>
      </w:tr>
      <w:tr>
        <w:trPr>
          <w:trHeight w:val="82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Погода в разные времена года, месяцы.</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23.02.2026 </w:t>
            </w:r>
          </w:p>
        </w:tc>
        <w:tc>
          <w:tcPr>
            <w:tcW w:w="22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3">
              <w:r>
                <w:rPr>
                  <w:rFonts w:ascii="Times New Roman" w:hAnsi="Times New Roman"/>
                  <w:b w:val="false"/>
                  <w:i w:val="false"/>
                  <w:color w:val="0000ff"/>
                  <w:sz w:val="22"/>
                  <w:u w:val="single"/>
                </w:rPr>
                <w:t>https://m.edsoo.ru/83518444</w:t>
              </w:r>
            </w:hyperlink>
          </w:p>
        </w:tc>
      </w:tr>
      <w:tr>
        <w:trPr>
          <w:trHeight w:val="82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Погода. (моё любимое время года)</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26.02.2026 </w:t>
            </w:r>
          </w:p>
        </w:tc>
        <w:tc>
          <w:tcPr>
            <w:tcW w:w="2200" w:type="dxa"/>
            <w:tcBorders/>
            <w:tcMar>
              <w:top w:w="50" w:type="dxa"/>
              <w:left w:w="100" w:type="dxa"/>
            </w:tcMar>
            <w:vAlign w:val="center"/>
          </w:tcPr>
          <w:p>
            <w:pPr>
              <w:spacing w:before="0" w:after="0"/>
              <w:ind w:left="135"/>
              <w:jc w:val="left"/>
            </w:pPr>
            <w:hyperlink r:id="rId134">
              <w:r>
                <w:rPr>
                  <w:rFonts w:ascii="Times New Roman" w:hAnsi="Times New Roman"/>
                  <w:b w:val="false"/>
                  <w:i w:val="false"/>
                  <w:color w:val="0000ff"/>
                  <w:sz w:val="22"/>
                  <w:u w:val="single"/>
                </w:rPr>
                <w:t>https://prosv.ru/assistance/umk/english-spotlight.html</w:t>
              </w:r>
            </w:hyperlink>
          </w:p>
        </w:tc>
      </w:tr>
      <w:tr>
        <w:trPr>
          <w:trHeight w:val="82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Погода (различные погодные явления)</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27.02.2026 </w:t>
            </w:r>
          </w:p>
        </w:tc>
        <w:tc>
          <w:tcPr>
            <w:tcW w:w="22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5">
              <w:r>
                <w:rPr>
                  <w:rFonts w:ascii="Times New Roman" w:hAnsi="Times New Roman"/>
                  <w:b w:val="false"/>
                  <w:i w:val="false"/>
                  <w:color w:val="0000ff"/>
                  <w:sz w:val="22"/>
                  <w:u w:val="single"/>
                </w:rPr>
                <w:t>https://m.edsoo.ru/8351e01a</w:t>
              </w:r>
            </w:hyperlink>
          </w:p>
        </w:tc>
      </w:tr>
      <w:tr>
        <w:trPr>
          <w:trHeight w:val="157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Одеваемся по погоде</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02.03.2026 </w:t>
            </w:r>
          </w:p>
        </w:tc>
        <w:tc>
          <w:tcPr>
            <w:tcW w:w="22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6">
              <w:r>
                <w:rPr>
                  <w:rFonts w:ascii="Times New Roman" w:hAnsi="Times New Roman"/>
                  <w:b w:val="false"/>
                  <w:i w:val="false"/>
                  <w:color w:val="0000ff"/>
                  <w:sz w:val="22"/>
                  <w:u w:val="single"/>
                </w:rPr>
                <w:t>https://m.edsoo.ru/83518cbe</w:t>
              </w:r>
            </w:hyperlink>
          </w:p>
        </w:tc>
      </w:tr>
      <w:tr>
        <w:trPr>
          <w:trHeight w:val="109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"Природа: дикие и домашние животные. Погода"</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05.03.2026 </w:t>
            </w:r>
          </w:p>
        </w:tc>
        <w:tc>
          <w:tcPr>
            <w:tcW w:w="2200" w:type="dxa"/>
            <w:tcBorders/>
            <w:tcMar>
              <w:top w:w="50" w:type="dxa"/>
              <w:left w:w="100" w:type="dxa"/>
            </w:tcMar>
            <w:vAlign w:val="center"/>
          </w:tcPr>
          <w:p>
            <w:pPr>
              <w:spacing w:before="0" w:after="0"/>
              <w:ind w:left="135"/>
              <w:jc w:val="left"/>
            </w:pPr>
            <w:hyperlink r:id="rId137">
              <w:r>
                <w:rPr>
                  <w:rFonts w:ascii="Times New Roman" w:hAnsi="Times New Roman"/>
                  <w:b w:val="false"/>
                  <w:i w:val="false"/>
                  <w:color w:val="0000ff"/>
                  <w:sz w:val="22"/>
                  <w:u w:val="single"/>
                </w:rPr>
                <w:t>https://prosv.ru/assistance/umk/english-spotlight.html</w:t>
              </w:r>
            </w:hyperlink>
          </w:p>
        </w:tc>
      </w:tr>
      <w:tr>
        <w:trPr>
          <w:trHeight w:val="109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"Природа: дикие и домашние животные. Погода"</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06.03.2026 </w:t>
            </w:r>
          </w:p>
        </w:tc>
        <w:tc>
          <w:tcPr>
            <w:tcW w:w="2200" w:type="dxa"/>
            <w:tcBorders/>
            <w:tcMar>
              <w:top w:w="50" w:type="dxa"/>
              <w:left w:w="100" w:type="dxa"/>
            </w:tcMar>
            <w:vAlign w:val="center"/>
          </w:tcPr>
          <w:p>
            <w:pPr>
              <w:spacing w:before="0" w:after="0"/>
              <w:ind w:left="135"/>
              <w:jc w:val="left"/>
            </w:pPr>
            <w:hyperlink r:id="rId138">
              <w:r>
                <w:rPr>
                  <w:rFonts w:ascii="Times New Roman" w:hAnsi="Times New Roman"/>
                  <w:b w:val="false"/>
                  <w:i w:val="false"/>
                  <w:color w:val="0000ff"/>
                  <w:sz w:val="22"/>
                  <w:u w:val="single"/>
                </w:rPr>
                <w:t>https://prosv.ru/assistance/umk/english-spotlight.html</w:t>
              </w:r>
            </w:hyperlink>
          </w:p>
        </w:tc>
      </w:tr>
      <w:tr>
        <w:trPr>
          <w:trHeight w:val="109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Родной город (село). (жизнь в городе и деревне)</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09.03.2026 </w:t>
            </w:r>
          </w:p>
        </w:tc>
        <w:tc>
          <w:tcPr>
            <w:tcW w:w="22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39">
              <w:r>
                <w:rPr>
                  <w:rFonts w:ascii="Times New Roman" w:hAnsi="Times New Roman"/>
                  <w:b w:val="false"/>
                  <w:i w:val="false"/>
                  <w:color w:val="0000ff"/>
                  <w:sz w:val="22"/>
                  <w:u w:val="single"/>
                </w:rPr>
                <w:t>https://m.edsoo.ru/8351e308</w:t>
              </w:r>
            </w:hyperlink>
            <w:r>
              <w:rPr>
                <w:rFonts w:ascii="Times New Roman" w:hAnsi="Times New Roman"/>
                <w:b w:val="false"/>
                <w:i w:val="false"/>
                <w:color w:val="000000"/>
                <w:sz w:val="24"/>
              </w:rPr>
              <w:t xml:space="preserve"> </w:t>
            </w:r>
            <w:hyperlink r:id="rId140">
              <w:r>
                <w:rPr>
                  <w:rFonts w:ascii="Times New Roman" w:hAnsi="Times New Roman"/>
                  <w:b w:val="false"/>
                  <w:i w:val="false"/>
                  <w:color w:val="0000ff"/>
                  <w:sz w:val="22"/>
                  <w:u w:val="single"/>
                </w:rPr>
                <w:t>https://m.edsoo.ru/8351e6e6</w:t>
              </w:r>
            </w:hyperlink>
          </w:p>
        </w:tc>
      </w:tr>
      <w:tr>
        <w:trPr>
          <w:trHeight w:val="109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Родной город (село). (типы домов)</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12.03.2026 </w:t>
            </w:r>
          </w:p>
        </w:tc>
        <w:tc>
          <w:tcPr>
            <w:tcW w:w="22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1">
              <w:r>
                <w:rPr>
                  <w:rFonts w:ascii="Times New Roman" w:hAnsi="Times New Roman"/>
                  <w:b w:val="false"/>
                  <w:i w:val="false"/>
                  <w:color w:val="0000ff"/>
                  <w:sz w:val="22"/>
                  <w:u w:val="single"/>
                </w:rPr>
                <w:t>https://m.edsoo.ru/8351eaec</w:t>
              </w:r>
            </w:hyperlink>
            <w:r>
              <w:rPr>
                <w:rFonts w:ascii="Times New Roman" w:hAnsi="Times New Roman"/>
                <w:b w:val="false"/>
                <w:i w:val="false"/>
                <w:color w:val="000000"/>
                <w:sz w:val="24"/>
              </w:rPr>
              <w:t xml:space="preserve"> </w:t>
            </w:r>
            <w:hyperlink r:id="rId142">
              <w:r>
                <w:rPr>
                  <w:rFonts w:ascii="Times New Roman" w:hAnsi="Times New Roman"/>
                  <w:b w:val="false"/>
                  <w:i w:val="false"/>
                  <w:color w:val="0000ff"/>
                  <w:sz w:val="22"/>
                  <w:u w:val="single"/>
                </w:rPr>
                <w:t>https://m.edsoo.ru/8351e59c</w:t>
              </w:r>
            </w:hyperlink>
          </w:p>
        </w:tc>
      </w:tr>
      <w:tr>
        <w:trPr>
          <w:trHeight w:val="82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Родной город (село). (в квартире, в доме)</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13.03.2026 </w:t>
            </w:r>
          </w:p>
        </w:tc>
        <w:tc>
          <w:tcPr>
            <w:tcW w:w="2200" w:type="dxa"/>
            <w:tcBorders/>
            <w:tcMar>
              <w:top w:w="50" w:type="dxa"/>
              <w:left w:w="100" w:type="dxa"/>
            </w:tcMar>
            <w:vAlign w:val="center"/>
          </w:tcPr>
          <w:p>
            <w:pPr>
              <w:spacing w:before="0" w:after="0"/>
              <w:ind w:left="135"/>
              <w:jc w:val="left"/>
            </w:pPr>
            <w:hyperlink r:id="rId143">
              <w:r>
                <w:rPr>
                  <w:rFonts w:ascii="Times New Roman" w:hAnsi="Times New Roman"/>
                  <w:b w:val="false"/>
                  <w:i w:val="false"/>
                  <w:color w:val="0000ff"/>
                  <w:sz w:val="22"/>
                  <w:u w:val="single"/>
                </w:rPr>
                <w:t>https://prosv.ru/assistance/umk/english-spotlight.html</w:t>
              </w:r>
            </w:hyperlink>
          </w:p>
        </w:tc>
      </w:tr>
      <w:tr>
        <w:trPr>
          <w:trHeight w:val="82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Родной город (село). (описание квартиры, дома)</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16.03.2026 </w:t>
            </w:r>
          </w:p>
        </w:tc>
        <w:tc>
          <w:tcPr>
            <w:tcW w:w="2200" w:type="dxa"/>
            <w:tcBorders/>
            <w:tcMar>
              <w:top w:w="50" w:type="dxa"/>
              <w:left w:w="100" w:type="dxa"/>
            </w:tcMar>
            <w:vAlign w:val="center"/>
          </w:tcPr>
          <w:p>
            <w:pPr>
              <w:spacing w:before="0" w:after="0"/>
              <w:ind w:left="135"/>
              <w:jc w:val="left"/>
            </w:pPr>
            <w:hyperlink r:id="rId144">
              <w:r>
                <w:rPr>
                  <w:rFonts w:ascii="Times New Roman" w:hAnsi="Times New Roman"/>
                  <w:b w:val="false"/>
                  <w:i w:val="false"/>
                  <w:color w:val="0000ff"/>
                  <w:sz w:val="22"/>
                  <w:u w:val="single"/>
                </w:rPr>
                <w:t>https://prosv.ru/assistance/umk/english-spotlight.html</w:t>
              </w:r>
            </w:hyperlink>
          </w:p>
        </w:tc>
      </w:tr>
      <w:tr>
        <w:trPr>
          <w:trHeight w:val="82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Родной город (село). (как пройти к моему дому)</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19.03.2026 </w:t>
            </w:r>
          </w:p>
        </w:tc>
        <w:tc>
          <w:tcPr>
            <w:tcW w:w="22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5">
              <w:r>
                <w:rPr>
                  <w:rFonts w:ascii="Times New Roman" w:hAnsi="Times New Roman"/>
                  <w:b w:val="false"/>
                  <w:i w:val="false"/>
                  <w:color w:val="0000ff"/>
                  <w:sz w:val="22"/>
                  <w:u w:val="single"/>
                </w:rPr>
                <w:t>https://m.edsoo.ru/8351fdd4</w:t>
              </w:r>
            </w:hyperlink>
          </w:p>
        </w:tc>
      </w:tr>
      <w:tr>
        <w:trPr>
          <w:trHeight w:val="82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транспорта</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20.03.2026 </w:t>
            </w:r>
          </w:p>
        </w:tc>
        <w:tc>
          <w:tcPr>
            <w:tcW w:w="22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46">
              <w:r>
                <w:rPr>
                  <w:rFonts w:ascii="Times New Roman" w:hAnsi="Times New Roman"/>
                  <w:b w:val="false"/>
                  <w:i w:val="false"/>
                  <w:color w:val="0000ff"/>
                  <w:sz w:val="22"/>
                  <w:u w:val="single"/>
                </w:rPr>
                <w:t>https://m.edsoo.ru/8351c134</w:t>
              </w:r>
            </w:hyperlink>
          </w:p>
        </w:tc>
      </w:tr>
      <w:tr>
        <w:trPr>
          <w:trHeight w:val="82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"Родной город (село). Транспорт"</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30.03.2026 </w:t>
            </w:r>
          </w:p>
        </w:tc>
        <w:tc>
          <w:tcPr>
            <w:tcW w:w="2200" w:type="dxa"/>
            <w:tcBorders/>
            <w:tcMar>
              <w:top w:w="50" w:type="dxa"/>
              <w:left w:w="100" w:type="dxa"/>
            </w:tcMar>
            <w:vAlign w:val="center"/>
          </w:tcPr>
          <w:p>
            <w:pPr>
              <w:spacing w:before="0" w:after="0"/>
              <w:ind w:left="135"/>
              <w:jc w:val="left"/>
            </w:pPr>
            <w:hyperlink r:id="rId147">
              <w:r>
                <w:rPr>
                  <w:rFonts w:ascii="Times New Roman" w:hAnsi="Times New Roman"/>
                  <w:b w:val="false"/>
                  <w:i w:val="false"/>
                  <w:color w:val="0000ff"/>
                  <w:sz w:val="22"/>
                  <w:u w:val="single"/>
                </w:rPr>
                <w:t>https://prosv.ru/assistance/umk/english-spotlight.html</w:t>
              </w:r>
            </w:hyperlink>
          </w:p>
        </w:tc>
      </w:tr>
      <w:tr>
        <w:trPr>
          <w:trHeight w:val="82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"Родной город (село). Транспорт"</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02.04.2026 </w:t>
            </w:r>
          </w:p>
        </w:tc>
        <w:tc>
          <w:tcPr>
            <w:tcW w:w="2200" w:type="dxa"/>
            <w:tcBorders/>
            <w:tcMar>
              <w:top w:w="50" w:type="dxa"/>
              <w:left w:w="100" w:type="dxa"/>
            </w:tcMar>
            <w:vAlign w:val="center"/>
          </w:tcPr>
          <w:p>
            <w:pPr>
              <w:spacing w:before="0" w:after="0"/>
              <w:ind w:left="135"/>
              <w:jc w:val="left"/>
            </w:pPr>
            <w:hyperlink r:id="rId148">
              <w:r>
                <w:rPr>
                  <w:rFonts w:ascii="Times New Roman" w:hAnsi="Times New Roman"/>
                  <w:b w:val="false"/>
                  <w:i w:val="false"/>
                  <w:color w:val="0000ff"/>
                  <w:sz w:val="22"/>
                  <w:u w:val="single"/>
                </w:rPr>
                <w:t>https://prosv.ru/assistance/umk/english-spotlight.html</w:t>
              </w:r>
            </w:hyperlink>
          </w:p>
        </w:tc>
      </w:tr>
      <w:tr>
        <w:trPr>
          <w:trHeight w:val="82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(географическое положение)</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03.04.2026 </w:t>
            </w:r>
          </w:p>
        </w:tc>
        <w:tc>
          <w:tcPr>
            <w:tcW w:w="2200" w:type="dxa"/>
            <w:tcBorders/>
            <w:tcMar>
              <w:top w:w="50" w:type="dxa"/>
              <w:left w:w="100" w:type="dxa"/>
            </w:tcMar>
            <w:vAlign w:val="center"/>
          </w:tcPr>
          <w:p>
            <w:pPr>
              <w:spacing w:before="0" w:after="0"/>
              <w:ind w:left="135"/>
              <w:jc w:val="left"/>
            </w:pPr>
            <w:hyperlink r:id="rId149">
              <w:r>
                <w:rPr>
                  <w:rFonts w:ascii="Times New Roman" w:hAnsi="Times New Roman"/>
                  <w:b w:val="false"/>
                  <w:i w:val="false"/>
                  <w:color w:val="0000ff"/>
                  <w:sz w:val="22"/>
                  <w:u w:val="single"/>
                </w:rPr>
                <w:t>https://prosv.ru/assistance/umk/english-spotlight.html</w:t>
              </w:r>
            </w:hyperlink>
          </w:p>
        </w:tc>
      </w:tr>
      <w:tr>
        <w:trPr>
          <w:trHeight w:val="82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(культура и традиции)</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06.04.2026 </w:t>
            </w:r>
          </w:p>
        </w:tc>
        <w:tc>
          <w:tcPr>
            <w:tcW w:w="22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0">
              <w:r>
                <w:rPr>
                  <w:rFonts w:ascii="Times New Roman" w:hAnsi="Times New Roman"/>
                  <w:b w:val="false"/>
                  <w:i w:val="false"/>
                  <w:color w:val="0000ff"/>
                  <w:sz w:val="22"/>
                  <w:u w:val="single"/>
                </w:rPr>
                <w:t>https://m.edsoo.ru/83520266</w:t>
              </w:r>
            </w:hyperlink>
          </w:p>
        </w:tc>
      </w:tr>
      <w:tr>
        <w:trPr>
          <w:trHeight w:val="82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(национальные обычаи)</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09.04.2026 </w:t>
            </w:r>
          </w:p>
        </w:tc>
        <w:tc>
          <w:tcPr>
            <w:tcW w:w="2200" w:type="dxa"/>
            <w:tcBorders/>
            <w:tcMar>
              <w:top w:w="50" w:type="dxa"/>
              <w:left w:w="100" w:type="dxa"/>
            </w:tcMar>
            <w:vAlign w:val="center"/>
          </w:tcPr>
          <w:p>
            <w:pPr>
              <w:spacing w:before="0" w:after="0"/>
              <w:ind w:left="135"/>
              <w:jc w:val="left"/>
            </w:pPr>
            <w:hyperlink r:id="rId151">
              <w:r>
                <w:rPr>
                  <w:rFonts w:ascii="Times New Roman" w:hAnsi="Times New Roman"/>
                  <w:b w:val="false"/>
                  <w:i w:val="false"/>
                  <w:color w:val="0000ff"/>
                  <w:sz w:val="22"/>
                  <w:u w:val="single"/>
                </w:rPr>
                <w:t>https://prosv.ru/assistance/umk/english-spotlight.html</w:t>
              </w:r>
            </w:hyperlink>
          </w:p>
        </w:tc>
      </w:tr>
      <w:tr>
        <w:trPr>
          <w:trHeight w:val="82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(праздники)</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10.04.2026 </w:t>
            </w:r>
          </w:p>
        </w:tc>
        <w:tc>
          <w:tcPr>
            <w:tcW w:w="2200" w:type="dxa"/>
            <w:tcBorders/>
            <w:tcMar>
              <w:top w:w="50" w:type="dxa"/>
              <w:left w:w="100" w:type="dxa"/>
            </w:tcMar>
            <w:vAlign w:val="center"/>
          </w:tcPr>
          <w:p>
            <w:pPr>
              <w:spacing w:before="0" w:after="0"/>
              <w:ind w:left="135"/>
              <w:jc w:val="left"/>
            </w:pPr>
            <w:hyperlink r:id="rId152">
              <w:r>
                <w:rPr>
                  <w:rFonts w:ascii="Times New Roman" w:hAnsi="Times New Roman"/>
                  <w:b w:val="false"/>
                  <w:i w:val="false"/>
                  <w:color w:val="0000ff"/>
                  <w:sz w:val="22"/>
                  <w:u w:val="single"/>
                </w:rPr>
                <w:t>https://prosv.ru/assistance/umk/english-spotlight.html</w:t>
              </w:r>
            </w:hyperlink>
          </w:p>
        </w:tc>
      </w:tr>
      <w:tr>
        <w:trPr>
          <w:trHeight w:val="82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(достопримечательности)</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13.04.2026 </w:t>
            </w:r>
          </w:p>
        </w:tc>
        <w:tc>
          <w:tcPr>
            <w:tcW w:w="22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3">
              <w:r>
                <w:rPr>
                  <w:rFonts w:ascii="Times New Roman" w:hAnsi="Times New Roman"/>
                  <w:b w:val="false"/>
                  <w:i w:val="false"/>
                  <w:color w:val="0000ff"/>
                  <w:sz w:val="22"/>
                  <w:u w:val="single"/>
                </w:rPr>
                <w:t>https://m.edsoo.ru/8351f3c0</w:t>
              </w:r>
            </w:hyperlink>
          </w:p>
        </w:tc>
      </w:tr>
      <w:tr>
        <w:trPr>
          <w:trHeight w:val="130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(народное творчество)</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16.04.2026 </w:t>
            </w:r>
          </w:p>
        </w:tc>
        <w:tc>
          <w:tcPr>
            <w:tcW w:w="2200" w:type="dxa"/>
            <w:tcBorders/>
            <w:tcMar>
              <w:top w:w="50" w:type="dxa"/>
              <w:left w:w="100" w:type="dxa"/>
            </w:tcMar>
            <w:vAlign w:val="center"/>
          </w:tcPr>
          <w:p>
            <w:pPr>
              <w:spacing w:before="0" w:after="0"/>
              <w:ind w:left="135"/>
              <w:jc w:val="left"/>
            </w:pPr>
            <w:hyperlink r:id="rId154">
              <w:r>
                <w:rPr>
                  <w:rFonts w:ascii="Times New Roman" w:hAnsi="Times New Roman"/>
                  <w:b w:val="false"/>
                  <w:i w:val="false"/>
                  <w:color w:val="0000ff"/>
                  <w:sz w:val="22"/>
                  <w:u w:val="single"/>
                </w:rPr>
                <w:t>https://prosv.ru/assistance/umk/english-spotlight.html</w:t>
              </w:r>
            </w:hyperlink>
          </w:p>
        </w:tc>
      </w:tr>
      <w:tr>
        <w:trPr>
          <w:trHeight w:val="109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Страна/ страны изучаемого языка (географическое положение, столицы)</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17.04.2026 </w:t>
            </w:r>
          </w:p>
        </w:tc>
        <w:tc>
          <w:tcPr>
            <w:tcW w:w="22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5">
              <w:r>
                <w:rPr>
                  <w:rFonts w:ascii="Times New Roman" w:hAnsi="Times New Roman"/>
                  <w:b w:val="false"/>
                  <w:i w:val="false"/>
                  <w:color w:val="0000ff"/>
                  <w:sz w:val="22"/>
                  <w:u w:val="single"/>
                </w:rPr>
                <w:t>https://m.edsoo.ru/8351f4f6</w:t>
              </w:r>
            </w:hyperlink>
          </w:p>
        </w:tc>
      </w:tr>
      <w:tr>
        <w:trPr>
          <w:trHeight w:val="244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Страна/страны изучаемого языка. (достопримечательности Великобритании)</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20.04.2026 </w:t>
            </w:r>
          </w:p>
        </w:tc>
        <w:tc>
          <w:tcPr>
            <w:tcW w:w="22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56">
              <w:r>
                <w:rPr>
                  <w:rFonts w:ascii="Times New Roman" w:hAnsi="Times New Roman"/>
                  <w:b w:val="false"/>
                  <w:i w:val="false"/>
                  <w:color w:val="0000ff"/>
                  <w:sz w:val="22"/>
                  <w:u w:val="single"/>
                </w:rPr>
                <w:t>https://m.edsoo.ru/8351fa14</w:t>
              </w:r>
            </w:hyperlink>
            <w:r>
              <w:rPr>
                <w:rFonts w:ascii="Times New Roman" w:hAnsi="Times New Roman"/>
                <w:b w:val="false"/>
                <w:i w:val="false"/>
                <w:color w:val="000000"/>
                <w:sz w:val="24"/>
              </w:rPr>
              <w:t xml:space="preserve"> </w:t>
            </w:r>
            <w:hyperlink r:id="rId157">
              <w:r>
                <w:rPr>
                  <w:rFonts w:ascii="Times New Roman" w:hAnsi="Times New Roman"/>
                  <w:b w:val="false"/>
                  <w:i w:val="false"/>
                  <w:color w:val="0000ff"/>
                  <w:sz w:val="22"/>
                  <w:u w:val="single"/>
                </w:rPr>
                <w:t>https://m.edsoo.ru/8351fb7c</w:t>
              </w:r>
            </w:hyperlink>
            <w:r>
              <w:rPr>
                <w:rFonts w:ascii="Times New Roman" w:hAnsi="Times New Roman"/>
                <w:b w:val="false"/>
                <w:i w:val="false"/>
                <w:color w:val="000000"/>
                <w:sz w:val="24"/>
              </w:rPr>
              <w:t xml:space="preserve"> </w:t>
            </w:r>
            <w:hyperlink r:id="rId158">
              <w:r>
                <w:rPr>
                  <w:rFonts w:ascii="Times New Roman" w:hAnsi="Times New Roman"/>
                  <w:b w:val="false"/>
                  <w:i w:val="false"/>
                  <w:color w:val="0000ff"/>
                  <w:sz w:val="22"/>
                  <w:u w:val="single"/>
                </w:rPr>
                <w:t>https://m.edsoo.ru/8351fcb2</w:t>
              </w:r>
            </w:hyperlink>
            <w:r>
              <w:rPr>
                <w:rFonts w:ascii="Times New Roman" w:hAnsi="Times New Roman"/>
                <w:b w:val="false"/>
                <w:i w:val="false"/>
                <w:color w:val="000000"/>
                <w:sz w:val="24"/>
              </w:rPr>
              <w:t xml:space="preserve"> </w:t>
            </w:r>
            <w:hyperlink r:id="rId159">
              <w:r>
                <w:rPr>
                  <w:rFonts w:ascii="Times New Roman" w:hAnsi="Times New Roman"/>
                  <w:b w:val="false"/>
                  <w:i w:val="false"/>
                  <w:color w:val="0000ff"/>
                  <w:sz w:val="22"/>
                  <w:u w:val="single"/>
                </w:rPr>
                <w:t>https://m.edsoo.ru/8351feec</w:t>
              </w:r>
            </w:hyperlink>
            <w:r>
              <w:rPr>
                <w:rFonts w:ascii="Times New Roman" w:hAnsi="Times New Roman"/>
                <w:b w:val="false"/>
                <w:i w:val="false"/>
                <w:color w:val="000000"/>
                <w:sz w:val="24"/>
              </w:rPr>
              <w:t xml:space="preserve"> </w:t>
            </w:r>
            <w:hyperlink r:id="rId160">
              <w:r>
                <w:rPr>
                  <w:rFonts w:ascii="Times New Roman" w:hAnsi="Times New Roman"/>
                  <w:b w:val="false"/>
                  <w:i w:val="false"/>
                  <w:color w:val="0000ff"/>
                  <w:sz w:val="22"/>
                  <w:u w:val="single"/>
                </w:rPr>
                <w:t>https://m.edsoo.ru/8352000e</w:t>
              </w:r>
            </w:hyperlink>
          </w:p>
        </w:tc>
      </w:tr>
      <w:tr>
        <w:trPr>
          <w:trHeight w:val="82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Достопримечательности стран изучаемого языка</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23.04.2026 </w:t>
            </w:r>
          </w:p>
        </w:tc>
        <w:tc>
          <w:tcPr>
            <w:tcW w:w="2200" w:type="dxa"/>
            <w:tcBorders/>
            <w:tcMar>
              <w:top w:w="50" w:type="dxa"/>
              <w:left w:w="100" w:type="dxa"/>
            </w:tcMar>
            <w:vAlign w:val="center"/>
          </w:tcPr>
          <w:p>
            <w:pPr>
              <w:spacing w:before="0" w:after="0"/>
              <w:ind w:left="135"/>
              <w:jc w:val="left"/>
            </w:pPr>
            <w:hyperlink r:id="rId161">
              <w:r>
                <w:rPr>
                  <w:rFonts w:ascii="Times New Roman" w:hAnsi="Times New Roman"/>
                  <w:b w:val="false"/>
                  <w:i w:val="false"/>
                  <w:color w:val="0000ff"/>
                  <w:sz w:val="22"/>
                  <w:u w:val="single"/>
                </w:rPr>
                <w:t>https://prosv.ru/assistance/umk/english-spotlight.html</w:t>
              </w:r>
            </w:hyperlink>
          </w:p>
        </w:tc>
      </w:tr>
      <w:tr>
        <w:trPr>
          <w:trHeight w:val="109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Страна/страны изучаемого языка (национальные праздники)</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24.04.2026 </w:t>
            </w:r>
          </w:p>
        </w:tc>
        <w:tc>
          <w:tcPr>
            <w:tcW w:w="2200" w:type="dxa"/>
            <w:tcBorders/>
            <w:tcMar>
              <w:top w:w="50" w:type="dxa"/>
              <w:left w:w="100" w:type="dxa"/>
            </w:tcMar>
            <w:vAlign w:val="center"/>
          </w:tcPr>
          <w:p>
            <w:pPr>
              <w:spacing w:before="0" w:after="0"/>
              <w:ind w:left="135"/>
              <w:jc w:val="left"/>
            </w:pPr>
            <w:hyperlink r:id="rId162">
              <w:r>
                <w:rPr>
                  <w:rFonts w:ascii="Times New Roman" w:hAnsi="Times New Roman"/>
                  <w:b w:val="false"/>
                  <w:i w:val="false"/>
                  <w:color w:val="0000ff"/>
                  <w:sz w:val="22"/>
                  <w:u w:val="single"/>
                </w:rPr>
                <w:t>https://prosv.ru/assistance/umk/english-spotlight.html</w:t>
              </w:r>
            </w:hyperlink>
          </w:p>
        </w:tc>
      </w:tr>
      <w:tr>
        <w:trPr>
          <w:trHeight w:val="109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Страна/страны изучаемого языка. (национальные особенности)</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27.04.2026 </w:t>
            </w:r>
          </w:p>
        </w:tc>
        <w:tc>
          <w:tcPr>
            <w:tcW w:w="2200" w:type="dxa"/>
            <w:tcBorders/>
            <w:tcMar>
              <w:top w:w="50" w:type="dxa"/>
              <w:left w:w="100" w:type="dxa"/>
            </w:tcMar>
            <w:vAlign w:val="center"/>
          </w:tcPr>
          <w:p>
            <w:pPr>
              <w:spacing w:before="0" w:after="0"/>
              <w:ind w:left="135"/>
              <w:jc w:val="left"/>
            </w:pPr>
            <w:hyperlink r:id="rId163">
              <w:r>
                <w:rPr>
                  <w:rFonts w:ascii="Times New Roman" w:hAnsi="Times New Roman"/>
                  <w:b w:val="false"/>
                  <w:i w:val="false"/>
                  <w:color w:val="0000ff"/>
                  <w:sz w:val="22"/>
                  <w:u w:val="single"/>
                </w:rPr>
                <w:t>https://prosv.ru/assistance/umk/english-spotlight.html</w:t>
              </w:r>
            </w:hyperlink>
          </w:p>
        </w:tc>
      </w:tr>
      <w:tr>
        <w:trPr>
          <w:trHeight w:val="82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Страна/страны изучаемого языка (национальные обычаи)</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30.04.2026 </w:t>
            </w:r>
          </w:p>
        </w:tc>
        <w:tc>
          <w:tcPr>
            <w:tcW w:w="2200" w:type="dxa"/>
            <w:tcBorders/>
            <w:tcMar>
              <w:top w:w="50" w:type="dxa"/>
              <w:left w:w="100" w:type="dxa"/>
            </w:tcMar>
            <w:vAlign w:val="center"/>
          </w:tcPr>
          <w:p>
            <w:pPr>
              <w:spacing w:before="0" w:after="0"/>
              <w:ind w:left="135"/>
              <w:jc w:val="left"/>
            </w:pPr>
            <w:hyperlink r:id="rId164">
              <w:r>
                <w:rPr>
                  <w:rFonts w:ascii="Times New Roman" w:hAnsi="Times New Roman"/>
                  <w:b w:val="false"/>
                  <w:i w:val="false"/>
                  <w:color w:val="0000ff"/>
                  <w:sz w:val="22"/>
                  <w:u w:val="single"/>
                </w:rPr>
                <w:t>https://prosv.ru/assistance/umk/english-spotlight.html</w:t>
              </w:r>
            </w:hyperlink>
          </w:p>
        </w:tc>
      </w:tr>
      <w:tr>
        <w:trPr>
          <w:trHeight w:val="82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Страна/ страны изучаемого языка (традиции)</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07.05.2026 </w:t>
            </w:r>
          </w:p>
        </w:tc>
        <w:tc>
          <w:tcPr>
            <w:tcW w:w="22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5">
              <w:r>
                <w:rPr>
                  <w:rFonts w:ascii="Times New Roman" w:hAnsi="Times New Roman"/>
                  <w:b w:val="false"/>
                  <w:i w:val="false"/>
                  <w:color w:val="0000ff"/>
                  <w:sz w:val="22"/>
                  <w:u w:val="single"/>
                </w:rPr>
                <w:t>https://m.edsoo.ru/83520266</w:t>
              </w:r>
            </w:hyperlink>
          </w:p>
        </w:tc>
      </w:tr>
      <w:tr>
        <w:trPr>
          <w:trHeight w:val="82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Страна/ страны изучаемого языка (сувениры)</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08.05.2026 </w:t>
            </w:r>
          </w:p>
        </w:tc>
        <w:tc>
          <w:tcPr>
            <w:tcW w:w="22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66">
              <w:r>
                <w:rPr>
                  <w:rFonts w:ascii="Times New Roman" w:hAnsi="Times New Roman"/>
                  <w:b w:val="false"/>
                  <w:i w:val="false"/>
                  <w:color w:val="0000ff"/>
                  <w:sz w:val="22"/>
                  <w:u w:val="single"/>
                </w:rPr>
                <w:t>https://m.edsoo.ru/8351c5bc</w:t>
              </w:r>
            </w:hyperlink>
          </w:p>
        </w:tc>
      </w:tr>
      <w:tr>
        <w:trPr>
          <w:trHeight w:val="109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Страна/ страны изучаемого языка (типичные здания и строения)</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11.05.2026 </w:t>
            </w:r>
          </w:p>
        </w:tc>
        <w:tc>
          <w:tcPr>
            <w:tcW w:w="2200" w:type="dxa"/>
            <w:tcBorders/>
            <w:tcMar>
              <w:top w:w="50" w:type="dxa"/>
              <w:left w:w="100" w:type="dxa"/>
            </w:tcMar>
            <w:vAlign w:val="center"/>
          </w:tcPr>
          <w:p>
            <w:pPr>
              <w:spacing w:before="0" w:after="0"/>
              <w:ind w:left="135"/>
              <w:jc w:val="left"/>
            </w:pPr>
            <w:hyperlink r:id="rId167">
              <w:r>
                <w:rPr>
                  <w:rFonts w:ascii="Times New Roman" w:hAnsi="Times New Roman"/>
                  <w:b w:val="false"/>
                  <w:i w:val="false"/>
                  <w:color w:val="0000ff"/>
                  <w:sz w:val="22"/>
                  <w:u w:val="single"/>
                </w:rPr>
                <w:t>https://prosv.ru/assistance/umk/english-spotlight.html</w:t>
              </w:r>
            </w:hyperlink>
          </w:p>
        </w:tc>
      </w:tr>
      <w:tr>
        <w:trPr>
          <w:trHeight w:val="2970"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14.05.2026 </w:t>
            </w:r>
          </w:p>
        </w:tc>
        <w:tc>
          <w:tcPr>
            <w:tcW w:w="2200" w:type="dxa"/>
            <w:tcBorders/>
            <w:tcMar>
              <w:top w:w="50" w:type="dxa"/>
              <w:left w:w="100" w:type="dxa"/>
            </w:tcMar>
            <w:vAlign w:val="center"/>
          </w:tcPr>
          <w:p>
            <w:pPr>
              <w:spacing w:before="0" w:after="0"/>
              <w:ind w:left="135"/>
              <w:jc w:val="left"/>
            </w:pPr>
            <w:hyperlink r:id="rId168">
              <w:r>
                <w:rPr>
                  <w:rFonts w:ascii="Times New Roman" w:hAnsi="Times New Roman"/>
                  <w:b w:val="false"/>
                  <w:i w:val="false"/>
                  <w:color w:val="0000ff"/>
                  <w:sz w:val="22"/>
                  <w:u w:val="single"/>
                </w:rPr>
                <w:t>https://prosv.ru/assistance/umk/english-spotlight.html</w:t>
              </w:r>
            </w:hyperlink>
          </w:p>
        </w:tc>
      </w:tr>
      <w:tr>
        <w:trPr>
          <w:trHeight w:val="3750"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 / Всероссийская проверочная работа</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15.05.2026 </w:t>
            </w:r>
          </w:p>
        </w:tc>
        <w:tc>
          <w:tcPr>
            <w:tcW w:w="2200" w:type="dxa"/>
            <w:tcBorders/>
            <w:tcMar>
              <w:top w:w="50" w:type="dxa"/>
              <w:left w:w="100" w:type="dxa"/>
            </w:tcMar>
            <w:vAlign w:val="center"/>
          </w:tcPr>
          <w:p>
            <w:pPr>
              <w:spacing w:before="0" w:after="0"/>
              <w:ind w:left="135"/>
              <w:jc w:val="left"/>
            </w:pPr>
            <w:hyperlink r:id="rId169">
              <w:r>
                <w:rPr>
                  <w:rFonts w:ascii="Times New Roman" w:hAnsi="Times New Roman"/>
                  <w:b w:val="false"/>
                  <w:i w:val="false"/>
                  <w:color w:val="0000ff"/>
                  <w:sz w:val="22"/>
                  <w:u w:val="single"/>
                </w:rPr>
                <w:t>https://prosv.ru/assistance/umk/english-spotlight.html</w:t>
              </w:r>
            </w:hyperlink>
          </w:p>
        </w:tc>
      </w:tr>
      <w:tr>
        <w:trPr>
          <w:trHeight w:val="109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страны/стран изучаемого языка: страницы истории</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18.05.2026 </w:t>
            </w:r>
          </w:p>
        </w:tc>
        <w:tc>
          <w:tcPr>
            <w:tcW w:w="22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0">
              <w:r>
                <w:rPr>
                  <w:rFonts w:ascii="Times New Roman" w:hAnsi="Times New Roman"/>
                  <w:b w:val="false"/>
                  <w:i w:val="false"/>
                  <w:color w:val="0000ff"/>
                  <w:sz w:val="22"/>
                  <w:u w:val="single"/>
                </w:rPr>
                <w:t>https://m.edsoo.ru/8352075c</w:t>
              </w:r>
            </w:hyperlink>
          </w:p>
        </w:tc>
      </w:tr>
      <w:tr>
        <w:trPr>
          <w:trHeight w:val="109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поэты, писатели родной страны и страны/ стран изучаемого языка</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21.05.2026 </w:t>
            </w:r>
          </w:p>
        </w:tc>
        <w:tc>
          <w:tcPr>
            <w:tcW w:w="22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1">
              <w:r>
                <w:rPr>
                  <w:rFonts w:ascii="Times New Roman" w:hAnsi="Times New Roman"/>
                  <w:b w:val="false"/>
                  <w:i w:val="false"/>
                  <w:color w:val="0000ff"/>
                  <w:sz w:val="22"/>
                  <w:u w:val="single"/>
                </w:rPr>
                <w:t>https://m.edsoo.ru/8352089c</w:t>
              </w:r>
            </w:hyperlink>
            <w:r>
              <w:rPr>
                <w:rFonts w:ascii="Times New Roman" w:hAnsi="Times New Roman"/>
                <w:b w:val="false"/>
                <w:i w:val="false"/>
                <w:color w:val="000000"/>
                <w:sz w:val="24"/>
              </w:rPr>
              <w:t xml:space="preserve"> </w:t>
            </w:r>
            <w:hyperlink r:id="rId172">
              <w:r>
                <w:rPr>
                  <w:rFonts w:ascii="Times New Roman" w:hAnsi="Times New Roman"/>
                  <w:b w:val="false"/>
                  <w:i w:val="false"/>
                  <w:color w:val="0000ff"/>
                  <w:sz w:val="22"/>
                  <w:u w:val="single"/>
                </w:rPr>
                <w:t>https://m.edsoo.ru/8351745e</w:t>
              </w:r>
            </w:hyperlink>
          </w:p>
        </w:tc>
      </w:tr>
      <w:tr>
        <w:trPr>
          <w:trHeight w:val="109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Любимые книги и литературные персонажи родной страны и страны/ стран изучаемого языка</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22.05.2026 </w:t>
            </w:r>
          </w:p>
        </w:tc>
        <w:tc>
          <w:tcPr>
            <w:tcW w:w="22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3">
              <w:r>
                <w:rPr>
                  <w:rFonts w:ascii="Times New Roman" w:hAnsi="Times New Roman"/>
                  <w:b w:val="false"/>
                  <w:i w:val="false"/>
                  <w:color w:val="0000ff"/>
                  <w:sz w:val="22"/>
                  <w:u w:val="single"/>
                </w:rPr>
                <w:t>https://m.edsoo.ru/835209d2</w:t>
              </w:r>
            </w:hyperlink>
          </w:p>
        </w:tc>
      </w:tr>
      <w:tr>
        <w:trPr>
          <w:trHeight w:val="136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"Выдающиеся люди родной страны и страны (стран) изучаемого языка: писатели, поэты"</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25.05.2026 </w:t>
            </w:r>
          </w:p>
        </w:tc>
        <w:tc>
          <w:tcPr>
            <w:tcW w:w="22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4">
              <w:r>
                <w:rPr>
                  <w:rFonts w:ascii="Times New Roman" w:hAnsi="Times New Roman"/>
                  <w:b w:val="false"/>
                  <w:i w:val="false"/>
                  <w:color w:val="0000ff"/>
                  <w:sz w:val="22"/>
                  <w:u w:val="single"/>
                </w:rPr>
                <w:t>https://m.edsoo.ru/83520dce</w:t>
              </w:r>
            </w:hyperlink>
          </w:p>
        </w:tc>
      </w:tr>
      <w:tr>
        <w:trPr>
          <w:trHeight w:val="136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"Выдающиеся люди родной страны и страны (стран) изучаемого языка: писатели, поэты"</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28.05.2026 </w:t>
            </w:r>
          </w:p>
        </w:tc>
        <w:tc>
          <w:tcPr>
            <w:tcW w:w="22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5">
              <w:r>
                <w:rPr>
                  <w:rFonts w:ascii="Times New Roman" w:hAnsi="Times New Roman"/>
                  <w:b w:val="false"/>
                  <w:i w:val="false"/>
                  <w:color w:val="0000ff"/>
                  <w:sz w:val="22"/>
                  <w:u w:val="single"/>
                </w:rPr>
                <w:t>https://m.edsoo.ru/83520dce</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6 КЛАСС </w:t>
      </w:r>
    </w:p>
    <w:tbl>
      <w:tblPr>
        <w:tblW w:w="0" w:type="auto"/>
        <w:tblCellSpacing w:w="20" w:type="nil"/>
        <w:tblBorders>
          <w:top w:val="single"/>
          <w:left w:val="single"/>
          <w:bottom w:val="single"/>
          <w:right w:val="single"/>
          <w:insideH w:val="single"/>
          <w:insideV w:val="single"/>
        </w:tblBorders>
      </w:tblPr>
      <w:tblGrid>
        <w:gridCol w:w="811"/>
        <w:gridCol w:w="3654"/>
        <w:gridCol w:w="1461"/>
        <w:gridCol w:w="2504"/>
        <w:gridCol w:w="2020"/>
        <w:gridCol w:w="3144"/>
      </w:tblGrid>
      <w:tr>
        <w:trPr>
          <w:trHeight w:val="300" w:hRule="atLeast"/>
          <w:trHeight w:val="144" w:hRule="atLeast"/>
        </w:trPr>
        <w:tc>
          <w:tcPr>
            <w:tcW w:w="56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401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2"/>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41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220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02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5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09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(члены семьи)</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02.09.2025 </w:t>
            </w:r>
          </w:p>
        </w:tc>
        <w:tc>
          <w:tcPr>
            <w:tcW w:w="22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6">
              <w:r>
                <w:rPr>
                  <w:rFonts w:ascii="Times New Roman" w:hAnsi="Times New Roman"/>
                  <w:b w:val="false"/>
                  <w:i w:val="false"/>
                  <w:color w:val="0000ff"/>
                  <w:sz w:val="22"/>
                  <w:u w:val="single"/>
                </w:rPr>
                <w:t>https://m.edsoo.ru/83521d78</w:t>
              </w:r>
            </w:hyperlink>
            <w:r>
              <w:rPr>
                <w:rFonts w:ascii="Times New Roman" w:hAnsi="Times New Roman"/>
                <w:b w:val="false"/>
                <w:i w:val="false"/>
                <w:color w:val="000000"/>
                <w:sz w:val="24"/>
              </w:rPr>
              <w:t xml:space="preserve"> </w:t>
            </w:r>
            <w:hyperlink r:id="rId177">
              <w:r>
                <w:rPr>
                  <w:rFonts w:ascii="Times New Roman" w:hAnsi="Times New Roman"/>
                  <w:b w:val="false"/>
                  <w:i w:val="false"/>
                  <w:color w:val="0000ff"/>
                  <w:sz w:val="22"/>
                  <w:u w:val="single"/>
                </w:rPr>
                <w:t>https://m.edsoo.ru/83521ea4</w:t>
              </w:r>
            </w:hyperlink>
          </w:p>
        </w:tc>
      </w:tr>
      <w:tr>
        <w:trPr>
          <w:trHeight w:val="82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(личные данные)</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03.09.2025 </w:t>
            </w:r>
          </w:p>
        </w:tc>
        <w:tc>
          <w:tcPr>
            <w:tcW w:w="2200" w:type="dxa"/>
            <w:tcBorders/>
            <w:tcMar>
              <w:top w:w="50" w:type="dxa"/>
              <w:left w:w="100" w:type="dxa"/>
            </w:tcMar>
            <w:vAlign w:val="center"/>
          </w:tcPr>
          <w:p>
            <w:pPr>
              <w:spacing w:before="0" w:after="0"/>
              <w:ind w:left="135"/>
              <w:jc w:val="left"/>
            </w:pPr>
            <w:hyperlink r:id="rId178">
              <w:r>
                <w:rPr>
                  <w:rFonts w:ascii="Times New Roman" w:hAnsi="Times New Roman"/>
                  <w:b w:val="false"/>
                  <w:i w:val="false"/>
                  <w:color w:val="0000ff"/>
                  <w:sz w:val="22"/>
                  <w:u w:val="single"/>
                </w:rPr>
                <w:t>https://prosv.ru/assistance/umk/english-spotlight.html</w:t>
              </w:r>
            </w:hyperlink>
          </w:p>
        </w:tc>
      </w:tr>
      <w:tr>
        <w:trPr>
          <w:trHeight w:val="109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(представляем друга, приветствие)</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04.09.2025 </w:t>
            </w:r>
          </w:p>
        </w:tc>
        <w:tc>
          <w:tcPr>
            <w:tcW w:w="22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79">
              <w:r>
                <w:rPr>
                  <w:rFonts w:ascii="Times New Roman" w:hAnsi="Times New Roman"/>
                  <w:b w:val="false"/>
                  <w:i w:val="false"/>
                  <w:color w:val="0000ff"/>
                  <w:sz w:val="22"/>
                  <w:u w:val="single"/>
                </w:rPr>
                <w:t>https://m.edsoo.ru/83521fc6</w:t>
              </w:r>
            </w:hyperlink>
          </w:p>
        </w:tc>
      </w:tr>
      <w:tr>
        <w:trPr>
          <w:trHeight w:val="82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(семейные праздники)</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09.09.2025 </w:t>
            </w:r>
          </w:p>
        </w:tc>
        <w:tc>
          <w:tcPr>
            <w:tcW w:w="22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0">
              <w:r>
                <w:rPr>
                  <w:rFonts w:ascii="Times New Roman" w:hAnsi="Times New Roman"/>
                  <w:b w:val="false"/>
                  <w:i w:val="false"/>
                  <w:color w:val="0000ff"/>
                  <w:sz w:val="22"/>
                  <w:u w:val="single"/>
                </w:rPr>
                <w:t>https://m.edsoo.ru/83520ef0</w:t>
              </w:r>
            </w:hyperlink>
          </w:p>
        </w:tc>
      </w:tr>
      <w:tr>
        <w:trPr>
          <w:trHeight w:val="1470"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(приглашение на праздник)</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10.09.2025 </w:t>
            </w:r>
          </w:p>
        </w:tc>
        <w:tc>
          <w:tcPr>
            <w:tcW w:w="2200" w:type="dxa"/>
            <w:tcBorders/>
            <w:tcMar>
              <w:top w:w="50" w:type="dxa"/>
              <w:left w:w="100" w:type="dxa"/>
            </w:tcMar>
            <w:vAlign w:val="center"/>
          </w:tcPr>
          <w:p>
            <w:pPr>
              <w:spacing w:before="0" w:after="0"/>
              <w:ind w:left="135"/>
              <w:jc w:val="left"/>
            </w:pPr>
            <w:hyperlink r:id="rId181">
              <w:r>
                <w:rPr>
                  <w:rFonts w:ascii="Times New Roman" w:hAnsi="Times New Roman"/>
                  <w:b w:val="false"/>
                  <w:i w:val="false"/>
                  <w:color w:val="0000ff"/>
                  <w:sz w:val="22"/>
                  <w:u w:val="single"/>
                </w:rPr>
                <w:t>https://prosv.ru/assistance/umk/english-spotlight.html</w:t>
              </w:r>
            </w:hyperlink>
          </w:p>
        </w:tc>
      </w:tr>
      <w:tr>
        <w:trPr>
          <w:trHeight w:val="82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(мой дом, квартира)</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11.09.2025 </w:t>
            </w:r>
          </w:p>
        </w:tc>
        <w:tc>
          <w:tcPr>
            <w:tcW w:w="22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2">
              <w:r>
                <w:rPr>
                  <w:rFonts w:ascii="Times New Roman" w:hAnsi="Times New Roman"/>
                  <w:b w:val="false"/>
                  <w:i w:val="false"/>
                  <w:color w:val="0000ff"/>
                  <w:sz w:val="22"/>
                  <w:u w:val="single"/>
                </w:rPr>
                <w:t>https://m.edsoo.ru/83521472</w:t>
              </w:r>
            </w:hyperlink>
          </w:p>
        </w:tc>
      </w:tr>
      <w:tr>
        <w:trPr>
          <w:trHeight w:val="109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(обустраиваем дом, квартиру)</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16.09.2025 </w:t>
            </w:r>
          </w:p>
        </w:tc>
        <w:tc>
          <w:tcPr>
            <w:tcW w:w="2200" w:type="dxa"/>
            <w:tcBorders/>
            <w:tcMar>
              <w:top w:w="50" w:type="dxa"/>
              <w:left w:w="100" w:type="dxa"/>
            </w:tcMar>
            <w:vAlign w:val="center"/>
          </w:tcPr>
          <w:p>
            <w:pPr>
              <w:spacing w:before="0" w:after="0"/>
              <w:ind w:left="135"/>
              <w:jc w:val="left"/>
            </w:pPr>
            <w:hyperlink r:id="rId183">
              <w:r>
                <w:rPr>
                  <w:rFonts w:ascii="Times New Roman" w:hAnsi="Times New Roman"/>
                  <w:b w:val="false"/>
                  <w:i w:val="false"/>
                  <w:color w:val="0000ff"/>
                  <w:sz w:val="22"/>
                  <w:u w:val="single"/>
                </w:rPr>
                <w:t>https://prosv.ru/assistance/umk/english-spotlight.html</w:t>
              </w:r>
            </w:hyperlink>
          </w:p>
        </w:tc>
      </w:tr>
      <w:tr>
        <w:trPr>
          <w:trHeight w:val="82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(готовимся к празднику)</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17.09.2025 </w:t>
            </w:r>
          </w:p>
        </w:tc>
        <w:tc>
          <w:tcPr>
            <w:tcW w:w="2200" w:type="dxa"/>
            <w:tcBorders/>
            <w:tcMar>
              <w:top w:w="50" w:type="dxa"/>
              <w:left w:w="100" w:type="dxa"/>
            </w:tcMar>
            <w:vAlign w:val="center"/>
          </w:tcPr>
          <w:p>
            <w:pPr>
              <w:spacing w:before="0" w:after="0"/>
              <w:ind w:left="135"/>
              <w:jc w:val="left"/>
            </w:pPr>
            <w:hyperlink r:id="rId184">
              <w:r>
                <w:rPr>
                  <w:rFonts w:ascii="Times New Roman" w:hAnsi="Times New Roman"/>
                  <w:b w:val="false"/>
                  <w:i w:val="false"/>
                  <w:color w:val="0000ff"/>
                  <w:sz w:val="22"/>
                  <w:u w:val="single"/>
                </w:rPr>
                <w:t>https://prosv.ru/assistance/umk/english-spotlight.html</w:t>
              </w:r>
            </w:hyperlink>
          </w:p>
        </w:tc>
      </w:tr>
      <w:tr>
        <w:trPr>
          <w:trHeight w:val="82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(празднуем Новый год)</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18.09.2025 </w:t>
            </w:r>
          </w:p>
        </w:tc>
        <w:tc>
          <w:tcPr>
            <w:tcW w:w="22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5">
              <w:r>
                <w:rPr>
                  <w:rFonts w:ascii="Times New Roman" w:hAnsi="Times New Roman"/>
                  <w:b w:val="false"/>
                  <w:i w:val="false"/>
                  <w:color w:val="0000ff"/>
                  <w:sz w:val="22"/>
                  <w:u w:val="single"/>
                </w:rPr>
                <w:t>https://m.edsoo.ru/83521030</w:t>
              </w:r>
            </w:hyperlink>
          </w:p>
        </w:tc>
      </w:tr>
      <w:tr>
        <w:trPr>
          <w:trHeight w:val="82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(покупаем подарок)</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23.09.2025 </w:t>
            </w:r>
          </w:p>
        </w:tc>
        <w:tc>
          <w:tcPr>
            <w:tcW w:w="22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6">
              <w:r>
                <w:rPr>
                  <w:rFonts w:ascii="Times New Roman" w:hAnsi="Times New Roman"/>
                  <w:b w:val="false"/>
                  <w:i w:val="false"/>
                  <w:color w:val="0000ff"/>
                  <w:sz w:val="22"/>
                  <w:u w:val="single"/>
                </w:rPr>
                <w:t>https://m.edsoo.ru/83521922</w:t>
              </w:r>
            </w:hyperlink>
          </w:p>
        </w:tc>
      </w:tr>
      <w:tr>
        <w:trPr>
          <w:trHeight w:val="109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(праздничное настроение)</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24.09.2025 </w:t>
            </w:r>
          </w:p>
        </w:tc>
        <w:tc>
          <w:tcPr>
            <w:tcW w:w="2200" w:type="dxa"/>
            <w:tcBorders/>
            <w:tcMar>
              <w:top w:w="50" w:type="dxa"/>
              <w:left w:w="100" w:type="dxa"/>
            </w:tcMar>
            <w:vAlign w:val="center"/>
          </w:tcPr>
          <w:p>
            <w:pPr>
              <w:spacing w:before="0" w:after="0"/>
              <w:ind w:left="135"/>
              <w:jc w:val="left"/>
            </w:pPr>
            <w:hyperlink r:id="rId187">
              <w:r>
                <w:rPr>
                  <w:rFonts w:ascii="Times New Roman" w:hAnsi="Times New Roman"/>
                  <w:b w:val="false"/>
                  <w:i w:val="false"/>
                  <w:color w:val="0000ff"/>
                  <w:sz w:val="22"/>
                  <w:u w:val="single"/>
                </w:rPr>
                <w:t>https://prosv.ru/assistance/umk/english-spotlight.html</w:t>
              </w:r>
            </w:hyperlink>
          </w:p>
        </w:tc>
      </w:tr>
      <w:tr>
        <w:trPr>
          <w:trHeight w:val="82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(дорогие памяти игрушки)</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25.09.2025 </w:t>
            </w:r>
          </w:p>
        </w:tc>
        <w:tc>
          <w:tcPr>
            <w:tcW w:w="2200" w:type="dxa"/>
            <w:tcBorders/>
            <w:tcMar>
              <w:top w:w="50" w:type="dxa"/>
              <w:left w:w="100" w:type="dxa"/>
            </w:tcMar>
            <w:vAlign w:val="center"/>
          </w:tcPr>
          <w:p>
            <w:pPr>
              <w:spacing w:before="0" w:after="0"/>
              <w:ind w:left="135"/>
              <w:jc w:val="left"/>
            </w:pPr>
            <w:hyperlink r:id="rId188">
              <w:r>
                <w:rPr>
                  <w:rFonts w:ascii="Times New Roman" w:hAnsi="Times New Roman"/>
                  <w:b w:val="false"/>
                  <w:i w:val="false"/>
                  <w:color w:val="0000ff"/>
                  <w:sz w:val="22"/>
                  <w:u w:val="single"/>
                </w:rPr>
                <w:t>https://prosv.ru/assistance/umk/english-spotlight.html</w:t>
              </w:r>
            </w:hyperlink>
          </w:p>
        </w:tc>
      </w:tr>
      <w:tr>
        <w:trPr>
          <w:trHeight w:val="82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(правила поведения)</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30.09.2025 </w:t>
            </w:r>
          </w:p>
        </w:tc>
        <w:tc>
          <w:tcPr>
            <w:tcW w:w="22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89">
              <w:r>
                <w:rPr>
                  <w:rFonts w:ascii="Times New Roman" w:hAnsi="Times New Roman"/>
                  <w:b w:val="false"/>
                  <w:i w:val="false"/>
                  <w:color w:val="0000ff"/>
                  <w:sz w:val="22"/>
                  <w:u w:val="single"/>
                </w:rPr>
                <w:t>https://m.edsoo.ru/835216d4</w:t>
              </w:r>
            </w:hyperlink>
          </w:p>
        </w:tc>
      </w:tr>
      <w:tr>
        <w:trPr>
          <w:trHeight w:val="109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"Взаимоотношения в семье и с друзьями. Семейные праздники"</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01.10.2025 </w:t>
            </w:r>
          </w:p>
        </w:tc>
        <w:tc>
          <w:tcPr>
            <w:tcW w:w="22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0">
              <w:r>
                <w:rPr>
                  <w:rFonts w:ascii="Times New Roman" w:hAnsi="Times New Roman"/>
                  <w:b w:val="false"/>
                  <w:i w:val="false"/>
                  <w:color w:val="0000ff"/>
                  <w:sz w:val="22"/>
                  <w:u w:val="single"/>
                </w:rPr>
                <w:t>https://m.edsoo.ru/83521b7a</w:t>
              </w:r>
            </w:hyperlink>
          </w:p>
        </w:tc>
      </w:tr>
      <w:tr>
        <w:trPr>
          <w:trHeight w:val="109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"Взаимоотношения в семье и с друзьями. Семейные праздники"</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02.10.2025 </w:t>
            </w:r>
          </w:p>
        </w:tc>
        <w:tc>
          <w:tcPr>
            <w:tcW w:w="22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1">
              <w:r>
                <w:rPr>
                  <w:rFonts w:ascii="Times New Roman" w:hAnsi="Times New Roman"/>
                  <w:b w:val="false"/>
                  <w:i w:val="false"/>
                  <w:color w:val="0000ff"/>
                  <w:sz w:val="22"/>
                  <w:u w:val="single"/>
                </w:rPr>
                <w:t>https://m.edsoo.ru/83521b7a</w:t>
              </w:r>
            </w:hyperlink>
          </w:p>
        </w:tc>
      </w:tr>
      <w:tr>
        <w:trPr>
          <w:trHeight w:val="109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 человека (литературного персонажа) (описание)</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07.10.2025 </w:t>
            </w:r>
          </w:p>
        </w:tc>
        <w:tc>
          <w:tcPr>
            <w:tcW w:w="22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2">
              <w:r>
                <w:rPr>
                  <w:rFonts w:ascii="Times New Roman" w:hAnsi="Times New Roman"/>
                  <w:b w:val="false"/>
                  <w:i w:val="false"/>
                  <w:color w:val="0000ff"/>
                  <w:sz w:val="22"/>
                  <w:u w:val="single"/>
                </w:rPr>
                <w:t>https://m.edsoo.ru/8352220a</w:t>
              </w:r>
            </w:hyperlink>
          </w:p>
        </w:tc>
      </w:tr>
      <w:tr>
        <w:trPr>
          <w:trHeight w:val="82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Мой любимый герой (описание)</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08.10.2025 </w:t>
            </w:r>
          </w:p>
        </w:tc>
        <w:tc>
          <w:tcPr>
            <w:tcW w:w="22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3">
              <w:r>
                <w:rPr>
                  <w:rFonts w:ascii="Times New Roman" w:hAnsi="Times New Roman"/>
                  <w:b w:val="false"/>
                  <w:i w:val="false"/>
                  <w:color w:val="0000ff"/>
                  <w:sz w:val="22"/>
                  <w:u w:val="single"/>
                </w:rPr>
                <w:t>https://m.edsoo.ru/835220de</w:t>
              </w:r>
            </w:hyperlink>
          </w:p>
        </w:tc>
      </w:tr>
      <w:tr>
        <w:trPr>
          <w:trHeight w:val="136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"Внешность и характер человека (литературного персонажа)"</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09.10.2025 </w:t>
            </w:r>
          </w:p>
        </w:tc>
        <w:tc>
          <w:tcPr>
            <w:tcW w:w="2200" w:type="dxa"/>
            <w:tcBorders/>
            <w:tcMar>
              <w:top w:w="50" w:type="dxa"/>
              <w:left w:w="100" w:type="dxa"/>
            </w:tcMar>
            <w:vAlign w:val="center"/>
          </w:tcPr>
          <w:p>
            <w:pPr>
              <w:spacing w:before="0" w:after="0"/>
              <w:ind w:left="135"/>
              <w:jc w:val="left"/>
            </w:pPr>
            <w:hyperlink r:id="rId194">
              <w:r>
                <w:rPr>
                  <w:rFonts w:ascii="Times New Roman" w:hAnsi="Times New Roman"/>
                  <w:b w:val="false"/>
                  <w:i w:val="false"/>
                  <w:color w:val="0000ff"/>
                  <w:sz w:val="22"/>
                  <w:u w:val="single"/>
                </w:rPr>
                <w:t>https://prosv.ru/assistance/umk/english-spotlight.html</w:t>
              </w:r>
            </w:hyperlink>
          </w:p>
        </w:tc>
      </w:tr>
      <w:tr>
        <w:trPr>
          <w:trHeight w:val="196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"Внешность и характер человека (литературного персонажа)"</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14.10.2025 </w:t>
            </w:r>
          </w:p>
        </w:tc>
        <w:tc>
          <w:tcPr>
            <w:tcW w:w="2200" w:type="dxa"/>
            <w:tcBorders/>
            <w:tcMar>
              <w:top w:w="50" w:type="dxa"/>
              <w:left w:w="100" w:type="dxa"/>
            </w:tcMar>
            <w:vAlign w:val="center"/>
          </w:tcPr>
          <w:p>
            <w:pPr>
              <w:spacing w:before="0" w:after="0"/>
              <w:ind w:left="135"/>
              <w:jc w:val="left"/>
            </w:pPr>
            <w:hyperlink r:id="rId195">
              <w:r>
                <w:rPr>
                  <w:rFonts w:ascii="Times New Roman" w:hAnsi="Times New Roman"/>
                  <w:b w:val="false"/>
                  <w:i w:val="false"/>
                  <w:color w:val="0000ff"/>
                  <w:sz w:val="22"/>
                  <w:u w:val="single"/>
                </w:rPr>
                <w:t>https://prosv.ru/assistance/umk/english-spotlight.html</w:t>
              </w:r>
            </w:hyperlink>
          </w:p>
        </w:tc>
      </w:tr>
      <w:tr>
        <w:trPr>
          <w:trHeight w:val="82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развлечения современного подростка (выбор занятий)</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15.10.2025 </w:t>
            </w:r>
          </w:p>
        </w:tc>
        <w:tc>
          <w:tcPr>
            <w:tcW w:w="22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196">
              <w:r>
                <w:rPr>
                  <w:rFonts w:ascii="Times New Roman" w:hAnsi="Times New Roman"/>
                  <w:b w:val="false"/>
                  <w:i w:val="false"/>
                  <w:color w:val="0000ff"/>
                  <w:sz w:val="22"/>
                  <w:u w:val="single"/>
                </w:rPr>
                <w:t>https://m.edsoo.ru/83522cdc</w:t>
              </w:r>
            </w:hyperlink>
          </w:p>
        </w:tc>
      </w:tr>
      <w:tr>
        <w:trPr>
          <w:trHeight w:val="82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развлечения современного подростка (любимые занятия)</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16.10.2025 </w:t>
            </w:r>
          </w:p>
        </w:tc>
        <w:tc>
          <w:tcPr>
            <w:tcW w:w="2200" w:type="dxa"/>
            <w:tcBorders/>
            <w:tcMar>
              <w:top w:w="50" w:type="dxa"/>
              <w:left w:w="100" w:type="dxa"/>
            </w:tcMar>
            <w:vAlign w:val="center"/>
          </w:tcPr>
          <w:p>
            <w:pPr>
              <w:spacing w:before="0" w:after="0"/>
              <w:ind w:left="135"/>
              <w:jc w:val="left"/>
            </w:pPr>
            <w:hyperlink r:id="rId197">
              <w:r>
                <w:rPr>
                  <w:rFonts w:ascii="Times New Roman" w:hAnsi="Times New Roman"/>
                  <w:b w:val="false"/>
                  <w:i w:val="false"/>
                  <w:color w:val="0000ff"/>
                  <w:sz w:val="22"/>
                  <w:u w:val="single"/>
                </w:rPr>
                <w:t>https://prosv.ru/assistance/umk/english-spotlight.html</w:t>
              </w:r>
            </w:hyperlink>
          </w:p>
        </w:tc>
      </w:tr>
      <w:tr>
        <w:trPr>
          <w:trHeight w:val="82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развлечения современного подростка (мой выходной день)</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21.10.2025 </w:t>
            </w:r>
          </w:p>
        </w:tc>
        <w:tc>
          <w:tcPr>
            <w:tcW w:w="2200" w:type="dxa"/>
            <w:tcBorders/>
            <w:tcMar>
              <w:top w:w="50" w:type="dxa"/>
              <w:left w:w="100" w:type="dxa"/>
            </w:tcMar>
            <w:vAlign w:val="center"/>
          </w:tcPr>
          <w:p>
            <w:pPr>
              <w:spacing w:before="0" w:after="0"/>
              <w:ind w:left="135"/>
              <w:jc w:val="left"/>
            </w:pPr>
            <w:hyperlink r:id="rId198">
              <w:r>
                <w:rPr>
                  <w:rFonts w:ascii="Times New Roman" w:hAnsi="Times New Roman"/>
                  <w:b w:val="false"/>
                  <w:i w:val="false"/>
                  <w:color w:val="0000ff"/>
                  <w:sz w:val="22"/>
                  <w:u w:val="single"/>
                </w:rPr>
                <w:t>https://prosv.ru/assistance/umk/english-spotlight.html</w:t>
              </w:r>
            </w:hyperlink>
          </w:p>
        </w:tc>
      </w:tr>
      <w:tr>
        <w:trPr>
          <w:trHeight w:val="109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развлечения современного подростка (свободное время моего друга)</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22.10.2025 </w:t>
            </w:r>
          </w:p>
        </w:tc>
        <w:tc>
          <w:tcPr>
            <w:tcW w:w="2200" w:type="dxa"/>
            <w:tcBorders/>
            <w:tcMar>
              <w:top w:w="50" w:type="dxa"/>
              <w:left w:w="100" w:type="dxa"/>
            </w:tcMar>
            <w:vAlign w:val="center"/>
          </w:tcPr>
          <w:p>
            <w:pPr>
              <w:spacing w:before="0" w:after="0"/>
              <w:ind w:left="135"/>
              <w:jc w:val="left"/>
            </w:pPr>
            <w:hyperlink r:id="rId199">
              <w:r>
                <w:rPr>
                  <w:rFonts w:ascii="Times New Roman" w:hAnsi="Times New Roman"/>
                  <w:b w:val="false"/>
                  <w:i w:val="false"/>
                  <w:color w:val="0000ff"/>
                  <w:sz w:val="22"/>
                  <w:u w:val="single"/>
                </w:rPr>
                <w:t>https://prosv.ru/assistance/umk/english-spotlight.html</w:t>
              </w:r>
            </w:hyperlink>
          </w:p>
        </w:tc>
      </w:tr>
      <w:tr>
        <w:trPr>
          <w:trHeight w:val="109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развлечения современного подростка (активности в свободное время)</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23.10.2025 </w:t>
            </w:r>
          </w:p>
        </w:tc>
        <w:tc>
          <w:tcPr>
            <w:tcW w:w="22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0">
              <w:r>
                <w:rPr>
                  <w:rFonts w:ascii="Times New Roman" w:hAnsi="Times New Roman"/>
                  <w:b w:val="false"/>
                  <w:i w:val="false"/>
                  <w:color w:val="0000ff"/>
                  <w:sz w:val="22"/>
                  <w:u w:val="single"/>
                </w:rPr>
                <w:t>https://m.edsoo.ru/83523d4e</w:t>
              </w:r>
            </w:hyperlink>
          </w:p>
        </w:tc>
      </w:tr>
      <w:tr>
        <w:trPr>
          <w:trHeight w:val="82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развлечения современного подростка (увлечения и хобби)</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04.11.2025 </w:t>
            </w:r>
          </w:p>
        </w:tc>
        <w:tc>
          <w:tcPr>
            <w:tcW w:w="22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1">
              <w:r>
                <w:rPr>
                  <w:rFonts w:ascii="Times New Roman" w:hAnsi="Times New Roman"/>
                  <w:b w:val="false"/>
                  <w:i w:val="false"/>
                  <w:color w:val="0000ff"/>
                  <w:sz w:val="22"/>
                  <w:u w:val="single"/>
                </w:rPr>
                <w:t>https://m.edsoo.ru/83522336</w:t>
              </w:r>
            </w:hyperlink>
          </w:p>
        </w:tc>
      </w:tr>
      <w:tr>
        <w:trPr>
          <w:trHeight w:val="82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развлечения современного подростка (любимые игры)</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05.11.2025 </w:t>
            </w:r>
          </w:p>
        </w:tc>
        <w:tc>
          <w:tcPr>
            <w:tcW w:w="2200" w:type="dxa"/>
            <w:tcBorders/>
            <w:tcMar>
              <w:top w:w="50" w:type="dxa"/>
              <w:left w:w="100" w:type="dxa"/>
            </w:tcMar>
            <w:vAlign w:val="center"/>
          </w:tcPr>
          <w:p>
            <w:pPr>
              <w:spacing w:before="0" w:after="0"/>
              <w:ind w:left="135"/>
              <w:jc w:val="left"/>
            </w:pPr>
            <w:hyperlink r:id="rId202">
              <w:r>
                <w:rPr>
                  <w:rFonts w:ascii="Times New Roman" w:hAnsi="Times New Roman"/>
                  <w:b w:val="false"/>
                  <w:i w:val="false"/>
                  <w:color w:val="0000ff"/>
                  <w:sz w:val="22"/>
                  <w:u w:val="single"/>
                </w:rPr>
                <w:t>https://prosv.ru/assistance/umk/english-spotlight.html</w:t>
              </w:r>
            </w:hyperlink>
          </w:p>
        </w:tc>
      </w:tr>
      <w:tr>
        <w:trPr>
          <w:trHeight w:val="82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развлечения современного подростка (проводим время вместе)</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06.11.2025 </w:t>
            </w:r>
          </w:p>
        </w:tc>
        <w:tc>
          <w:tcPr>
            <w:tcW w:w="2200" w:type="dxa"/>
            <w:tcBorders/>
            <w:tcMar>
              <w:top w:w="50" w:type="dxa"/>
              <w:left w:w="100" w:type="dxa"/>
            </w:tcMar>
            <w:vAlign w:val="center"/>
          </w:tcPr>
          <w:p>
            <w:pPr>
              <w:spacing w:before="0" w:after="0"/>
              <w:ind w:left="135"/>
              <w:jc w:val="left"/>
            </w:pPr>
            <w:hyperlink r:id="rId203">
              <w:r>
                <w:rPr>
                  <w:rFonts w:ascii="Times New Roman" w:hAnsi="Times New Roman"/>
                  <w:b w:val="false"/>
                  <w:i w:val="false"/>
                  <w:color w:val="0000ff"/>
                  <w:sz w:val="22"/>
                  <w:u w:val="single"/>
                </w:rPr>
                <w:t>https://prosv.ru/assistance/umk/english-spotlight.html</w:t>
              </w:r>
            </w:hyperlink>
          </w:p>
        </w:tc>
      </w:tr>
      <w:tr>
        <w:trPr>
          <w:trHeight w:val="109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развлечения современного подростка (игры в прошлом и настоящем)</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11.11.2025 </w:t>
            </w:r>
          </w:p>
        </w:tc>
        <w:tc>
          <w:tcPr>
            <w:tcW w:w="2200" w:type="dxa"/>
            <w:tcBorders/>
            <w:tcMar>
              <w:top w:w="50" w:type="dxa"/>
              <w:left w:w="100" w:type="dxa"/>
            </w:tcMar>
            <w:vAlign w:val="center"/>
          </w:tcPr>
          <w:p>
            <w:pPr>
              <w:spacing w:before="0" w:after="0"/>
              <w:ind w:left="135"/>
              <w:jc w:val="left"/>
            </w:pPr>
            <w:hyperlink r:id="rId204">
              <w:r>
                <w:rPr>
                  <w:rFonts w:ascii="Times New Roman" w:hAnsi="Times New Roman"/>
                  <w:b w:val="false"/>
                  <w:i w:val="false"/>
                  <w:color w:val="0000ff"/>
                  <w:sz w:val="22"/>
                  <w:u w:val="single"/>
                </w:rPr>
                <w:t>https://prosv.ru/assistance/umk/english-spotlight.html</w:t>
              </w:r>
            </w:hyperlink>
          </w:p>
        </w:tc>
      </w:tr>
      <w:tr>
        <w:trPr>
          <w:trHeight w:val="109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развлечения современного подростка (играем в настольные игры)</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12.11.2025 </w:t>
            </w:r>
          </w:p>
        </w:tc>
        <w:tc>
          <w:tcPr>
            <w:tcW w:w="2200" w:type="dxa"/>
            <w:tcBorders/>
            <w:tcMar>
              <w:top w:w="50" w:type="dxa"/>
              <w:left w:w="100" w:type="dxa"/>
            </w:tcMar>
            <w:vAlign w:val="center"/>
          </w:tcPr>
          <w:p>
            <w:pPr>
              <w:spacing w:before="0" w:after="0"/>
              <w:ind w:left="135"/>
              <w:jc w:val="left"/>
            </w:pPr>
            <w:hyperlink r:id="rId205">
              <w:r>
                <w:rPr>
                  <w:rFonts w:ascii="Times New Roman" w:hAnsi="Times New Roman"/>
                  <w:b w:val="false"/>
                  <w:i w:val="false"/>
                  <w:color w:val="0000ff"/>
                  <w:sz w:val="22"/>
                  <w:u w:val="single"/>
                </w:rPr>
                <w:t>https://prosv.ru/assistance/umk/english-spotlight.html</w:t>
              </w:r>
            </w:hyperlink>
          </w:p>
        </w:tc>
      </w:tr>
      <w:tr>
        <w:trPr>
          <w:trHeight w:val="109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развлечения современного подростка (делаем игры своими руками)</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13.11.2025 </w:t>
            </w:r>
          </w:p>
        </w:tc>
        <w:tc>
          <w:tcPr>
            <w:tcW w:w="2200" w:type="dxa"/>
            <w:tcBorders/>
            <w:tcMar>
              <w:top w:w="50" w:type="dxa"/>
              <w:left w:w="100" w:type="dxa"/>
            </w:tcMar>
            <w:vAlign w:val="center"/>
          </w:tcPr>
          <w:p>
            <w:pPr>
              <w:spacing w:before="0" w:after="0"/>
              <w:ind w:left="135"/>
              <w:jc w:val="left"/>
            </w:pPr>
            <w:hyperlink r:id="rId206">
              <w:r>
                <w:rPr>
                  <w:rFonts w:ascii="Times New Roman" w:hAnsi="Times New Roman"/>
                  <w:b w:val="false"/>
                  <w:i w:val="false"/>
                  <w:color w:val="0000ff"/>
                  <w:sz w:val="22"/>
                  <w:u w:val="single"/>
                </w:rPr>
                <w:t>https://prosv.ru/assistance/umk/english-spotlight.html</w:t>
              </w:r>
            </w:hyperlink>
          </w:p>
        </w:tc>
      </w:tr>
      <w:tr>
        <w:trPr>
          <w:trHeight w:val="109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развлечения современного подростка (заказываем билеты в кино, театр)</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18.11.2025 </w:t>
            </w:r>
          </w:p>
        </w:tc>
        <w:tc>
          <w:tcPr>
            <w:tcW w:w="2200" w:type="dxa"/>
            <w:tcBorders/>
            <w:tcMar>
              <w:top w:w="50" w:type="dxa"/>
              <w:left w:w="100" w:type="dxa"/>
            </w:tcMar>
            <w:vAlign w:val="center"/>
          </w:tcPr>
          <w:p>
            <w:pPr>
              <w:spacing w:before="0" w:after="0"/>
              <w:ind w:left="135"/>
              <w:jc w:val="left"/>
            </w:pPr>
            <w:hyperlink r:id="rId207">
              <w:r>
                <w:rPr>
                  <w:rFonts w:ascii="Times New Roman" w:hAnsi="Times New Roman"/>
                  <w:b w:val="false"/>
                  <w:i w:val="false"/>
                  <w:color w:val="0000ff"/>
                  <w:sz w:val="22"/>
                  <w:u w:val="single"/>
                </w:rPr>
                <w:t>https://prosv.ru/assistance/umk/english-spotlight.html</w:t>
              </w:r>
            </w:hyperlink>
          </w:p>
        </w:tc>
      </w:tr>
      <w:tr>
        <w:trPr>
          <w:trHeight w:val="136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"Досуг и увлечения (хобби) современного подростка (чтение, кино, театр, спорт)"</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19.11.2025 </w:t>
            </w:r>
          </w:p>
        </w:tc>
        <w:tc>
          <w:tcPr>
            <w:tcW w:w="22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8">
              <w:r>
                <w:rPr>
                  <w:rFonts w:ascii="Times New Roman" w:hAnsi="Times New Roman"/>
                  <w:b w:val="false"/>
                  <w:i w:val="false"/>
                  <w:color w:val="0000ff"/>
                  <w:sz w:val="22"/>
                  <w:u w:val="single"/>
                </w:rPr>
                <w:t>https://m.edsoo.ru/835230ce</w:t>
              </w:r>
            </w:hyperlink>
          </w:p>
        </w:tc>
      </w:tr>
      <w:tr>
        <w:trPr>
          <w:trHeight w:val="196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"Досуг и увлечения (хобби) современного подростка (чтение, кино, театр, спорт)"</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20.11.2025 </w:t>
            </w:r>
          </w:p>
        </w:tc>
        <w:tc>
          <w:tcPr>
            <w:tcW w:w="22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09">
              <w:r>
                <w:rPr>
                  <w:rFonts w:ascii="Times New Roman" w:hAnsi="Times New Roman"/>
                  <w:b w:val="false"/>
                  <w:i w:val="false"/>
                  <w:color w:val="0000ff"/>
                  <w:sz w:val="22"/>
                  <w:u w:val="single"/>
                </w:rPr>
                <w:t>https://m.edsoo.ru/835230ce</w:t>
              </w:r>
            </w:hyperlink>
          </w:p>
        </w:tc>
      </w:tr>
      <w:tr>
        <w:trPr>
          <w:trHeight w:val="82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(режим труда и отдыха)</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25.11.2025 </w:t>
            </w:r>
          </w:p>
        </w:tc>
        <w:tc>
          <w:tcPr>
            <w:tcW w:w="2200" w:type="dxa"/>
            <w:tcBorders/>
            <w:tcMar>
              <w:top w:w="50" w:type="dxa"/>
              <w:left w:w="100" w:type="dxa"/>
            </w:tcMar>
            <w:vAlign w:val="center"/>
          </w:tcPr>
          <w:p>
            <w:pPr>
              <w:spacing w:before="0" w:after="0"/>
              <w:ind w:left="135"/>
              <w:jc w:val="left"/>
            </w:pPr>
            <w:hyperlink r:id="rId210">
              <w:r>
                <w:rPr>
                  <w:rFonts w:ascii="Times New Roman" w:hAnsi="Times New Roman"/>
                  <w:b w:val="false"/>
                  <w:i w:val="false"/>
                  <w:color w:val="0000ff"/>
                  <w:sz w:val="22"/>
                  <w:u w:val="single"/>
                </w:rPr>
                <w:t>https://prosv.ru/assistance/umk/english-spotlight.html</w:t>
              </w:r>
            </w:hyperlink>
          </w:p>
        </w:tc>
      </w:tr>
      <w:tr>
        <w:trPr>
          <w:trHeight w:val="82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(распорядок дня)</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26.11.2025 </w:t>
            </w:r>
          </w:p>
        </w:tc>
        <w:tc>
          <w:tcPr>
            <w:tcW w:w="2200" w:type="dxa"/>
            <w:tcBorders/>
            <w:tcMar>
              <w:top w:w="50" w:type="dxa"/>
              <w:left w:w="100" w:type="dxa"/>
            </w:tcMar>
            <w:vAlign w:val="center"/>
          </w:tcPr>
          <w:p>
            <w:pPr>
              <w:spacing w:before="0" w:after="0"/>
              <w:ind w:left="135"/>
              <w:jc w:val="left"/>
            </w:pPr>
            <w:hyperlink r:id="rId211">
              <w:r>
                <w:rPr>
                  <w:rFonts w:ascii="Times New Roman" w:hAnsi="Times New Roman"/>
                  <w:b w:val="false"/>
                  <w:i w:val="false"/>
                  <w:color w:val="0000ff"/>
                  <w:sz w:val="22"/>
                  <w:u w:val="single"/>
                </w:rPr>
                <w:t>https://prosv.ru/assistance/umk/english-spotlight.html</w:t>
              </w:r>
            </w:hyperlink>
          </w:p>
        </w:tc>
      </w:tr>
      <w:tr>
        <w:trPr>
          <w:trHeight w:val="82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(распорядок дня моего друга)</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27.11.2025 </w:t>
            </w:r>
          </w:p>
        </w:tc>
        <w:tc>
          <w:tcPr>
            <w:tcW w:w="2200" w:type="dxa"/>
            <w:tcBorders/>
            <w:tcMar>
              <w:top w:w="50" w:type="dxa"/>
              <w:left w:w="100" w:type="dxa"/>
            </w:tcMar>
            <w:vAlign w:val="center"/>
          </w:tcPr>
          <w:p>
            <w:pPr>
              <w:spacing w:before="0" w:after="0"/>
              <w:ind w:left="135"/>
              <w:jc w:val="left"/>
            </w:pPr>
            <w:hyperlink r:id="rId212">
              <w:r>
                <w:rPr>
                  <w:rFonts w:ascii="Times New Roman" w:hAnsi="Times New Roman"/>
                  <w:b w:val="false"/>
                  <w:i w:val="false"/>
                  <w:color w:val="0000ff"/>
                  <w:sz w:val="22"/>
                  <w:u w:val="single"/>
                </w:rPr>
                <w:t>https://prosv.ru/assistance/umk/english-spotlight.html</w:t>
              </w:r>
            </w:hyperlink>
          </w:p>
        </w:tc>
      </w:tr>
      <w:tr>
        <w:trPr>
          <w:trHeight w:val="82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(сбалансированное питание)</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02.12.2025 </w:t>
            </w:r>
          </w:p>
        </w:tc>
        <w:tc>
          <w:tcPr>
            <w:tcW w:w="22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3">
              <w:r>
                <w:rPr>
                  <w:rFonts w:ascii="Times New Roman" w:hAnsi="Times New Roman"/>
                  <w:b w:val="false"/>
                  <w:i w:val="false"/>
                  <w:color w:val="0000ff"/>
                  <w:sz w:val="22"/>
                  <w:u w:val="single"/>
                </w:rPr>
                <w:t>https://m.edsoo.ru/8352320e</w:t>
              </w:r>
            </w:hyperlink>
          </w:p>
        </w:tc>
      </w:tr>
      <w:tr>
        <w:trPr>
          <w:trHeight w:val="163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"Здоровый образ жизни: режим труда и отдыха, фитнес, сбалансированное питание"</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03.12.2025 </w:t>
            </w:r>
          </w:p>
        </w:tc>
        <w:tc>
          <w:tcPr>
            <w:tcW w:w="22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4">
              <w:r>
                <w:rPr>
                  <w:rFonts w:ascii="Times New Roman" w:hAnsi="Times New Roman"/>
                  <w:b w:val="false"/>
                  <w:i w:val="false"/>
                  <w:color w:val="0000ff"/>
                  <w:sz w:val="22"/>
                  <w:u w:val="single"/>
                </w:rPr>
                <w:t>https://m.edsoo.ru/8352414a</w:t>
              </w:r>
            </w:hyperlink>
          </w:p>
        </w:tc>
      </w:tr>
      <w:tr>
        <w:trPr>
          <w:trHeight w:val="163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"Здоровый образ жизни: режим труда и отдыха, фитнес, сбалансированное питание"</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04.12.2025 </w:t>
            </w:r>
          </w:p>
        </w:tc>
        <w:tc>
          <w:tcPr>
            <w:tcW w:w="22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5">
              <w:r>
                <w:rPr>
                  <w:rFonts w:ascii="Times New Roman" w:hAnsi="Times New Roman"/>
                  <w:b w:val="false"/>
                  <w:i w:val="false"/>
                  <w:color w:val="0000ff"/>
                  <w:sz w:val="22"/>
                  <w:u w:val="single"/>
                </w:rPr>
                <w:t>https://m.edsoo.ru/8352414a</w:t>
              </w:r>
            </w:hyperlink>
          </w:p>
        </w:tc>
      </w:tr>
      <w:tr>
        <w:trPr>
          <w:trHeight w:val="82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(продукты питания)</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09.12.2025 </w:t>
            </w:r>
          </w:p>
        </w:tc>
        <w:tc>
          <w:tcPr>
            <w:tcW w:w="2200" w:type="dxa"/>
            <w:tcBorders/>
            <w:tcMar>
              <w:top w:w="50" w:type="dxa"/>
              <w:left w:w="100" w:type="dxa"/>
            </w:tcMar>
            <w:vAlign w:val="center"/>
          </w:tcPr>
          <w:p>
            <w:pPr>
              <w:spacing w:before="0" w:after="0"/>
              <w:ind w:left="135"/>
              <w:jc w:val="left"/>
            </w:pPr>
            <w:hyperlink r:id="rId216">
              <w:r>
                <w:rPr>
                  <w:rFonts w:ascii="Times New Roman" w:hAnsi="Times New Roman"/>
                  <w:b w:val="false"/>
                  <w:i w:val="false"/>
                  <w:color w:val="0000ff"/>
                  <w:sz w:val="22"/>
                  <w:u w:val="single"/>
                </w:rPr>
                <w:t>https://prosv.ru/assistance/umk/english-spotlight.html</w:t>
              </w:r>
            </w:hyperlink>
          </w:p>
        </w:tc>
      </w:tr>
      <w:tr>
        <w:trPr>
          <w:trHeight w:val="82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(список покупок)</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10.12.2025 </w:t>
            </w:r>
          </w:p>
        </w:tc>
        <w:tc>
          <w:tcPr>
            <w:tcW w:w="2200" w:type="dxa"/>
            <w:tcBorders/>
            <w:tcMar>
              <w:top w:w="50" w:type="dxa"/>
              <w:left w:w="100" w:type="dxa"/>
            </w:tcMar>
            <w:vAlign w:val="center"/>
          </w:tcPr>
          <w:p>
            <w:pPr>
              <w:spacing w:before="0" w:after="0"/>
              <w:ind w:left="135"/>
              <w:jc w:val="left"/>
            </w:pPr>
            <w:hyperlink r:id="rId217">
              <w:r>
                <w:rPr>
                  <w:rFonts w:ascii="Times New Roman" w:hAnsi="Times New Roman"/>
                  <w:b w:val="false"/>
                  <w:i w:val="false"/>
                  <w:color w:val="0000ff"/>
                  <w:sz w:val="22"/>
                  <w:u w:val="single"/>
                </w:rPr>
                <w:t>https://prosv.ru/assistance/umk/english-spotlight.html</w:t>
              </w:r>
            </w:hyperlink>
          </w:p>
        </w:tc>
      </w:tr>
      <w:tr>
        <w:trPr>
          <w:trHeight w:val="82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(меню)</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11.12.2025 </w:t>
            </w:r>
          </w:p>
        </w:tc>
        <w:tc>
          <w:tcPr>
            <w:tcW w:w="2200" w:type="dxa"/>
            <w:tcBorders/>
            <w:tcMar>
              <w:top w:w="50" w:type="dxa"/>
              <w:left w:w="100" w:type="dxa"/>
            </w:tcMar>
            <w:vAlign w:val="center"/>
          </w:tcPr>
          <w:p>
            <w:pPr>
              <w:spacing w:before="0" w:after="0"/>
              <w:ind w:left="135"/>
              <w:jc w:val="left"/>
            </w:pPr>
            <w:hyperlink r:id="rId218">
              <w:r>
                <w:rPr>
                  <w:rFonts w:ascii="Times New Roman" w:hAnsi="Times New Roman"/>
                  <w:b w:val="false"/>
                  <w:i w:val="false"/>
                  <w:color w:val="0000ff"/>
                  <w:sz w:val="22"/>
                  <w:u w:val="single"/>
                </w:rPr>
                <w:t>https://prosv.ru/assistance/umk/english-spotlight.html</w:t>
              </w:r>
            </w:hyperlink>
          </w:p>
        </w:tc>
      </w:tr>
      <w:tr>
        <w:trPr>
          <w:trHeight w:val="82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(ингредиенты любимого блюда)</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16.12.2025 </w:t>
            </w:r>
          </w:p>
        </w:tc>
        <w:tc>
          <w:tcPr>
            <w:tcW w:w="22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19">
              <w:r>
                <w:rPr>
                  <w:rFonts w:ascii="Times New Roman" w:hAnsi="Times New Roman"/>
                  <w:b w:val="false"/>
                  <w:i w:val="false"/>
                  <w:color w:val="0000ff"/>
                  <w:sz w:val="22"/>
                  <w:u w:val="single"/>
                </w:rPr>
                <w:t>https://m.edsoo.ru/8352f73e</w:t>
              </w:r>
            </w:hyperlink>
          </w:p>
        </w:tc>
      </w:tr>
      <w:tr>
        <w:trPr>
          <w:trHeight w:val="82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(одежда)</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17.12.2025 </w:t>
            </w:r>
          </w:p>
        </w:tc>
        <w:tc>
          <w:tcPr>
            <w:tcW w:w="22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0">
              <w:r>
                <w:rPr>
                  <w:rFonts w:ascii="Times New Roman" w:hAnsi="Times New Roman"/>
                  <w:b w:val="false"/>
                  <w:i w:val="false"/>
                  <w:color w:val="0000ff"/>
                  <w:sz w:val="22"/>
                  <w:u w:val="single"/>
                </w:rPr>
                <w:t>https://m.edsoo.ru/83522480</w:t>
              </w:r>
            </w:hyperlink>
          </w:p>
        </w:tc>
      </w:tr>
      <w:tr>
        <w:trPr>
          <w:trHeight w:val="82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(обувь)</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18.12.2025 </w:t>
            </w:r>
          </w:p>
        </w:tc>
        <w:tc>
          <w:tcPr>
            <w:tcW w:w="22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1">
              <w:r>
                <w:rPr>
                  <w:rFonts w:ascii="Times New Roman" w:hAnsi="Times New Roman"/>
                  <w:b w:val="false"/>
                  <w:i w:val="false"/>
                  <w:color w:val="0000ff"/>
                  <w:sz w:val="22"/>
                  <w:u w:val="single"/>
                </w:rPr>
                <w:t>https://m.edsoo.ru/83522481</w:t>
              </w:r>
            </w:hyperlink>
          </w:p>
        </w:tc>
      </w:tr>
      <w:tr>
        <w:trPr>
          <w:trHeight w:val="82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"Покупки: одежда, обувь и продукты питания"</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23.12.2025 </w:t>
            </w:r>
          </w:p>
        </w:tc>
        <w:tc>
          <w:tcPr>
            <w:tcW w:w="2200" w:type="dxa"/>
            <w:tcBorders/>
            <w:tcMar>
              <w:top w:w="50" w:type="dxa"/>
              <w:left w:w="100" w:type="dxa"/>
            </w:tcMar>
            <w:vAlign w:val="center"/>
          </w:tcPr>
          <w:p>
            <w:pPr>
              <w:spacing w:before="0" w:after="0"/>
              <w:ind w:left="135"/>
              <w:jc w:val="left"/>
            </w:pPr>
            <w:hyperlink r:id="rId222">
              <w:r>
                <w:rPr>
                  <w:rFonts w:ascii="Times New Roman" w:hAnsi="Times New Roman"/>
                  <w:b w:val="false"/>
                  <w:i w:val="false"/>
                  <w:color w:val="0000ff"/>
                  <w:sz w:val="22"/>
                  <w:u w:val="single"/>
                </w:rPr>
                <w:t>https://prosv.ru/assistance/umk/english-spotlight.html</w:t>
              </w:r>
            </w:hyperlink>
          </w:p>
        </w:tc>
      </w:tr>
      <w:tr>
        <w:trPr>
          <w:trHeight w:val="82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"Покупки: одежда, обувь и продукты питания"</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24.12.2025 </w:t>
            </w:r>
          </w:p>
        </w:tc>
        <w:tc>
          <w:tcPr>
            <w:tcW w:w="2200" w:type="dxa"/>
            <w:tcBorders/>
            <w:tcMar>
              <w:top w:w="50" w:type="dxa"/>
              <w:left w:w="100" w:type="dxa"/>
            </w:tcMar>
            <w:vAlign w:val="center"/>
          </w:tcPr>
          <w:p>
            <w:pPr>
              <w:spacing w:before="0" w:after="0"/>
              <w:ind w:left="135"/>
              <w:jc w:val="left"/>
            </w:pPr>
            <w:hyperlink r:id="rId223">
              <w:r>
                <w:rPr>
                  <w:rFonts w:ascii="Times New Roman" w:hAnsi="Times New Roman"/>
                  <w:b w:val="false"/>
                  <w:i w:val="false"/>
                  <w:color w:val="0000ff"/>
                  <w:sz w:val="22"/>
                  <w:u w:val="single"/>
                </w:rPr>
                <w:t>https://prosv.ru/assistance/umk/english-spotlight.html</w:t>
              </w:r>
            </w:hyperlink>
          </w:p>
        </w:tc>
      </w:tr>
      <w:tr>
        <w:trPr>
          <w:trHeight w:val="163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(любимый предмет)</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25.12.2025 </w:t>
            </w:r>
          </w:p>
        </w:tc>
        <w:tc>
          <w:tcPr>
            <w:tcW w:w="22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4">
              <w:r>
                <w:rPr>
                  <w:rFonts w:ascii="Times New Roman" w:hAnsi="Times New Roman"/>
                  <w:b w:val="false"/>
                  <w:i w:val="false"/>
                  <w:color w:val="0000ff"/>
                  <w:sz w:val="22"/>
                  <w:u w:val="single"/>
                </w:rPr>
                <w:t>https://m.edsoo.ru/8352511c</w:t>
              </w:r>
            </w:hyperlink>
          </w:p>
        </w:tc>
      </w:tr>
      <w:tr>
        <w:trPr>
          <w:trHeight w:val="82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(правила поведения в школе)</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13.01.2026 </w:t>
            </w:r>
          </w:p>
        </w:tc>
        <w:tc>
          <w:tcPr>
            <w:tcW w:w="22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5">
              <w:r>
                <w:rPr>
                  <w:rFonts w:ascii="Times New Roman" w:hAnsi="Times New Roman"/>
                  <w:b w:val="false"/>
                  <w:i w:val="false"/>
                  <w:color w:val="0000ff"/>
                  <w:sz w:val="22"/>
                  <w:u w:val="single"/>
                </w:rPr>
                <w:t>https://m.edsoo.ru/83524960</w:t>
              </w:r>
            </w:hyperlink>
          </w:p>
        </w:tc>
      </w:tr>
      <w:tr>
        <w:trPr>
          <w:trHeight w:val="82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Переписка с иностранными сверстниками</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14.01.2026 </w:t>
            </w:r>
          </w:p>
        </w:tc>
        <w:tc>
          <w:tcPr>
            <w:tcW w:w="22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6">
              <w:r>
                <w:rPr>
                  <w:rFonts w:ascii="Times New Roman" w:hAnsi="Times New Roman"/>
                  <w:b w:val="false"/>
                  <w:i w:val="false"/>
                  <w:color w:val="0000ff"/>
                  <w:sz w:val="22"/>
                  <w:u w:val="single"/>
                </w:rPr>
                <w:t>https://m.edsoo.ru/8352593c</w:t>
              </w:r>
            </w:hyperlink>
          </w:p>
        </w:tc>
      </w:tr>
      <w:tr>
        <w:trPr>
          <w:trHeight w:val="244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"Школа, школьная жизнь, школьная форма, изучаемые предметы, любимый предмет, правила поведения в школе. Переписка с иностранными сверстниками"</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15.01.2026 </w:t>
            </w:r>
          </w:p>
        </w:tc>
        <w:tc>
          <w:tcPr>
            <w:tcW w:w="22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7">
              <w:r>
                <w:rPr>
                  <w:rFonts w:ascii="Times New Roman" w:hAnsi="Times New Roman"/>
                  <w:b w:val="false"/>
                  <w:i w:val="false"/>
                  <w:color w:val="0000ff"/>
                  <w:sz w:val="22"/>
                  <w:u w:val="single"/>
                </w:rPr>
                <w:t>https://m.edsoo.ru/83525f18</w:t>
              </w:r>
            </w:hyperlink>
          </w:p>
        </w:tc>
      </w:tr>
      <w:tr>
        <w:trPr>
          <w:trHeight w:val="244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"Школа, школьная жизнь, школьная форма, изучаемые предметы, любимый предмет, правила поведения в школе. Переписка с иностранными сверстниками"</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20.01.2026 </w:t>
            </w:r>
          </w:p>
        </w:tc>
        <w:tc>
          <w:tcPr>
            <w:tcW w:w="22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8">
              <w:r>
                <w:rPr>
                  <w:rFonts w:ascii="Times New Roman" w:hAnsi="Times New Roman"/>
                  <w:b w:val="false"/>
                  <w:i w:val="false"/>
                  <w:color w:val="0000ff"/>
                  <w:sz w:val="22"/>
                  <w:u w:val="single"/>
                </w:rPr>
                <w:t>https://m.edsoo.ru/83525f18</w:t>
              </w:r>
            </w:hyperlink>
          </w:p>
        </w:tc>
      </w:tr>
      <w:tr>
        <w:trPr>
          <w:trHeight w:val="82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Каникулы в различное время годы (планы на отдых)</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21.01.2026 </w:t>
            </w:r>
          </w:p>
        </w:tc>
        <w:tc>
          <w:tcPr>
            <w:tcW w:w="22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29">
              <w:r>
                <w:rPr>
                  <w:rFonts w:ascii="Times New Roman" w:hAnsi="Times New Roman"/>
                  <w:b w:val="false"/>
                  <w:i w:val="false"/>
                  <w:color w:val="0000ff"/>
                  <w:sz w:val="22"/>
                  <w:u w:val="single"/>
                </w:rPr>
                <w:t>https://m.edsoo.ru/83526d5a</w:t>
              </w:r>
            </w:hyperlink>
          </w:p>
        </w:tc>
      </w:tr>
      <w:tr>
        <w:trPr>
          <w:trHeight w:val="82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Каникулы в различное время годы (активности на отдыхе)</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22.01.2026 </w:t>
            </w:r>
          </w:p>
        </w:tc>
        <w:tc>
          <w:tcPr>
            <w:tcW w:w="22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0">
              <w:r>
                <w:rPr>
                  <w:rFonts w:ascii="Times New Roman" w:hAnsi="Times New Roman"/>
                  <w:b w:val="false"/>
                  <w:i w:val="false"/>
                  <w:color w:val="0000ff"/>
                  <w:sz w:val="22"/>
                  <w:u w:val="single"/>
                </w:rPr>
                <w:t>https://m.edsoo.ru/83526094</w:t>
              </w:r>
            </w:hyperlink>
          </w:p>
        </w:tc>
      </w:tr>
      <w:tr>
        <w:trPr>
          <w:trHeight w:val="82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Каникулы в различное время годы (в гостинице)</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27.01.2026 </w:t>
            </w:r>
          </w:p>
        </w:tc>
        <w:tc>
          <w:tcPr>
            <w:tcW w:w="22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1">
              <w:r>
                <w:rPr>
                  <w:rFonts w:ascii="Times New Roman" w:hAnsi="Times New Roman"/>
                  <w:b w:val="false"/>
                  <w:i w:val="false"/>
                  <w:color w:val="0000ff"/>
                  <w:sz w:val="22"/>
                  <w:u w:val="single"/>
                </w:rPr>
                <w:t>https://m.edsoo.ru/8351c436</w:t>
              </w:r>
            </w:hyperlink>
          </w:p>
        </w:tc>
      </w:tr>
      <w:tr>
        <w:trPr>
          <w:trHeight w:val="82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Каникулы в различное время годы (отдых на море)</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28.01.2026 </w:t>
            </w:r>
          </w:p>
        </w:tc>
        <w:tc>
          <w:tcPr>
            <w:tcW w:w="2200" w:type="dxa"/>
            <w:tcBorders/>
            <w:tcMar>
              <w:top w:w="50" w:type="dxa"/>
              <w:left w:w="100" w:type="dxa"/>
            </w:tcMar>
            <w:vAlign w:val="center"/>
          </w:tcPr>
          <w:p>
            <w:pPr>
              <w:spacing w:before="0" w:after="0"/>
              <w:ind w:left="135"/>
              <w:jc w:val="left"/>
            </w:pPr>
            <w:hyperlink r:id="rId232">
              <w:r>
                <w:rPr>
                  <w:rFonts w:ascii="Times New Roman" w:hAnsi="Times New Roman"/>
                  <w:b w:val="false"/>
                  <w:i w:val="false"/>
                  <w:color w:val="0000ff"/>
                  <w:sz w:val="22"/>
                  <w:u w:val="single"/>
                </w:rPr>
                <w:t>https://prosv.ru/assistance/umk/english-spotlight.html</w:t>
              </w:r>
            </w:hyperlink>
          </w:p>
        </w:tc>
      </w:tr>
      <w:tr>
        <w:trPr>
          <w:trHeight w:val="82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отдыха</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29.01.2026 </w:t>
            </w:r>
          </w:p>
        </w:tc>
        <w:tc>
          <w:tcPr>
            <w:tcW w:w="22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3">
              <w:r>
                <w:rPr>
                  <w:rFonts w:ascii="Times New Roman" w:hAnsi="Times New Roman"/>
                  <w:b w:val="false"/>
                  <w:i w:val="false"/>
                  <w:color w:val="0000ff"/>
                  <w:sz w:val="22"/>
                  <w:u w:val="single"/>
                </w:rPr>
                <w:t>https://m.edsoo.ru/835266ca</w:t>
              </w:r>
            </w:hyperlink>
          </w:p>
        </w:tc>
      </w:tr>
      <w:tr>
        <w:trPr>
          <w:trHeight w:val="82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"Каникулы в различное время года. Виды отдыха"</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03.02.2026 </w:t>
            </w:r>
          </w:p>
        </w:tc>
        <w:tc>
          <w:tcPr>
            <w:tcW w:w="2200" w:type="dxa"/>
            <w:tcBorders/>
            <w:tcMar>
              <w:top w:w="50" w:type="dxa"/>
              <w:left w:w="100" w:type="dxa"/>
            </w:tcMar>
            <w:vAlign w:val="center"/>
          </w:tcPr>
          <w:p>
            <w:pPr>
              <w:spacing w:before="0" w:after="0"/>
              <w:ind w:left="135"/>
              <w:jc w:val="left"/>
            </w:pPr>
            <w:hyperlink r:id="rId234">
              <w:r>
                <w:rPr>
                  <w:rFonts w:ascii="Times New Roman" w:hAnsi="Times New Roman"/>
                  <w:b w:val="false"/>
                  <w:i w:val="false"/>
                  <w:color w:val="0000ff"/>
                  <w:sz w:val="22"/>
                  <w:u w:val="single"/>
                </w:rPr>
                <w:t>https://prosv.ru/assistance/umk/english-spotlight.html</w:t>
              </w:r>
            </w:hyperlink>
          </w:p>
        </w:tc>
      </w:tr>
      <w:tr>
        <w:trPr>
          <w:trHeight w:val="82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"Каникулы в различное время года. Виды отдыха"</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04.02.2026 </w:t>
            </w:r>
          </w:p>
        </w:tc>
        <w:tc>
          <w:tcPr>
            <w:tcW w:w="2200" w:type="dxa"/>
            <w:tcBorders/>
            <w:tcMar>
              <w:top w:w="50" w:type="dxa"/>
              <w:left w:w="100" w:type="dxa"/>
            </w:tcMar>
            <w:vAlign w:val="center"/>
          </w:tcPr>
          <w:p>
            <w:pPr>
              <w:spacing w:before="0" w:after="0"/>
              <w:ind w:left="135"/>
              <w:jc w:val="left"/>
            </w:pPr>
            <w:hyperlink r:id="rId235">
              <w:r>
                <w:rPr>
                  <w:rFonts w:ascii="Times New Roman" w:hAnsi="Times New Roman"/>
                  <w:b w:val="false"/>
                  <w:i w:val="false"/>
                  <w:color w:val="0000ff"/>
                  <w:sz w:val="22"/>
                  <w:u w:val="single"/>
                </w:rPr>
                <w:t>https://prosv.ru/assistance/umk/english-spotlight.html</w:t>
              </w:r>
            </w:hyperlink>
          </w:p>
        </w:tc>
      </w:tr>
      <w:tr>
        <w:trPr>
          <w:trHeight w:val="82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Климат, погода</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05.02.2026 </w:t>
            </w:r>
          </w:p>
        </w:tc>
        <w:tc>
          <w:tcPr>
            <w:tcW w:w="22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6">
              <w:r>
                <w:rPr>
                  <w:rFonts w:ascii="Times New Roman" w:hAnsi="Times New Roman"/>
                  <w:b w:val="false"/>
                  <w:i w:val="false"/>
                  <w:color w:val="0000ff"/>
                  <w:sz w:val="22"/>
                  <w:u w:val="single"/>
                </w:rPr>
                <w:t>https://m.edsoo.ru/835288da</w:t>
              </w:r>
            </w:hyperlink>
          </w:p>
        </w:tc>
      </w:tr>
      <w:tr>
        <w:trPr>
          <w:trHeight w:val="82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Климат, погода (одеваемся по погоде)</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10.02.2026 </w:t>
            </w:r>
          </w:p>
        </w:tc>
        <w:tc>
          <w:tcPr>
            <w:tcW w:w="22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37">
              <w:r>
                <w:rPr>
                  <w:rFonts w:ascii="Times New Roman" w:hAnsi="Times New Roman"/>
                  <w:b w:val="false"/>
                  <w:i w:val="false"/>
                  <w:color w:val="0000ff"/>
                  <w:sz w:val="22"/>
                  <w:u w:val="single"/>
                </w:rPr>
                <w:t>https://m.edsoo.ru/83528b3c</w:t>
              </w:r>
            </w:hyperlink>
          </w:p>
        </w:tc>
      </w:tr>
      <w:tr>
        <w:trPr>
          <w:trHeight w:val="88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(дикие и домашние животные, в зоопарке)</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11.02.2026 </w:t>
            </w:r>
          </w:p>
        </w:tc>
        <w:tc>
          <w:tcPr>
            <w:tcW w:w="2200" w:type="dxa"/>
            <w:tcBorders/>
            <w:tcMar>
              <w:top w:w="50" w:type="dxa"/>
              <w:left w:w="100" w:type="dxa"/>
            </w:tcMar>
            <w:vAlign w:val="center"/>
          </w:tcPr>
          <w:p>
            <w:pPr>
              <w:spacing w:before="0" w:after="0"/>
              <w:ind w:left="135"/>
              <w:jc w:val="left"/>
            </w:pPr>
            <w:hyperlink r:id="rId238">
              <w:r>
                <w:rPr>
                  <w:rFonts w:ascii="Times New Roman" w:hAnsi="Times New Roman"/>
                  <w:b w:val="false"/>
                  <w:i w:val="false"/>
                  <w:color w:val="0000ff"/>
                  <w:sz w:val="22"/>
                  <w:u w:val="single"/>
                </w:rPr>
                <w:t>https://prosv.ru/assistance/umk/english-spotlight.html</w:t>
              </w:r>
            </w:hyperlink>
          </w:p>
        </w:tc>
      </w:tr>
      <w:tr>
        <w:trPr>
          <w:trHeight w:val="109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"Природа: дикие и домашние животные. Климат, погода"</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12.02.2026 </w:t>
            </w:r>
          </w:p>
        </w:tc>
        <w:tc>
          <w:tcPr>
            <w:tcW w:w="2200" w:type="dxa"/>
            <w:tcBorders/>
            <w:tcMar>
              <w:top w:w="50" w:type="dxa"/>
              <w:left w:w="100" w:type="dxa"/>
            </w:tcMar>
            <w:vAlign w:val="center"/>
          </w:tcPr>
          <w:p>
            <w:pPr>
              <w:spacing w:before="0" w:after="0"/>
              <w:ind w:left="135"/>
              <w:jc w:val="left"/>
            </w:pPr>
            <w:hyperlink r:id="rId239">
              <w:r>
                <w:rPr>
                  <w:rFonts w:ascii="Times New Roman" w:hAnsi="Times New Roman"/>
                  <w:b w:val="false"/>
                  <w:i w:val="false"/>
                  <w:color w:val="0000ff"/>
                  <w:sz w:val="22"/>
                  <w:u w:val="single"/>
                </w:rPr>
                <w:t>https://prosv.ru/assistance/umk/english-spotlight.html</w:t>
              </w:r>
            </w:hyperlink>
          </w:p>
        </w:tc>
      </w:tr>
      <w:tr>
        <w:trPr>
          <w:trHeight w:val="82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городе (мой район)</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17.02.2026 </w:t>
            </w:r>
          </w:p>
        </w:tc>
        <w:tc>
          <w:tcPr>
            <w:tcW w:w="2200" w:type="dxa"/>
            <w:tcBorders/>
            <w:tcMar>
              <w:top w:w="50" w:type="dxa"/>
              <w:left w:w="100" w:type="dxa"/>
            </w:tcMar>
            <w:vAlign w:val="center"/>
          </w:tcPr>
          <w:p>
            <w:pPr>
              <w:spacing w:before="0" w:after="0"/>
              <w:ind w:left="135"/>
              <w:jc w:val="left"/>
            </w:pPr>
            <w:hyperlink r:id="rId240">
              <w:r>
                <w:rPr>
                  <w:rFonts w:ascii="Times New Roman" w:hAnsi="Times New Roman"/>
                  <w:b w:val="false"/>
                  <w:i w:val="false"/>
                  <w:color w:val="0000ff"/>
                  <w:sz w:val="22"/>
                  <w:u w:val="single"/>
                </w:rPr>
                <w:t>https://prosv.ru/assistance/umk/english-spotlight.html</w:t>
              </w:r>
            </w:hyperlink>
          </w:p>
        </w:tc>
      </w:tr>
      <w:tr>
        <w:trPr>
          <w:trHeight w:val="82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городе (городские службы)</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18.02.2026 </w:t>
            </w:r>
          </w:p>
        </w:tc>
        <w:tc>
          <w:tcPr>
            <w:tcW w:w="2200" w:type="dxa"/>
            <w:tcBorders/>
            <w:tcMar>
              <w:top w:w="50" w:type="dxa"/>
              <w:left w:w="100" w:type="dxa"/>
            </w:tcMar>
            <w:vAlign w:val="center"/>
          </w:tcPr>
          <w:p>
            <w:pPr>
              <w:spacing w:before="0" w:after="0"/>
              <w:ind w:left="135"/>
              <w:jc w:val="left"/>
            </w:pPr>
            <w:hyperlink r:id="rId241">
              <w:r>
                <w:rPr>
                  <w:rFonts w:ascii="Times New Roman" w:hAnsi="Times New Roman"/>
                  <w:b w:val="false"/>
                  <w:i w:val="false"/>
                  <w:color w:val="0000ff"/>
                  <w:sz w:val="22"/>
                  <w:u w:val="single"/>
                </w:rPr>
                <w:t>https://prosv.ru/assistance/umk/english-spotlight.html</w:t>
              </w:r>
            </w:hyperlink>
          </w:p>
        </w:tc>
      </w:tr>
      <w:tr>
        <w:trPr>
          <w:trHeight w:val="82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городе (безопасность на дорогах)</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19.02.2026 </w:t>
            </w:r>
          </w:p>
        </w:tc>
        <w:tc>
          <w:tcPr>
            <w:tcW w:w="2200" w:type="dxa"/>
            <w:tcBorders/>
            <w:tcMar>
              <w:top w:w="50" w:type="dxa"/>
              <w:left w:w="100" w:type="dxa"/>
            </w:tcMar>
            <w:vAlign w:val="center"/>
          </w:tcPr>
          <w:p>
            <w:pPr>
              <w:spacing w:before="0" w:after="0"/>
              <w:ind w:left="135"/>
              <w:jc w:val="left"/>
            </w:pPr>
            <w:hyperlink r:id="rId242">
              <w:r>
                <w:rPr>
                  <w:rFonts w:ascii="Times New Roman" w:hAnsi="Times New Roman"/>
                  <w:b w:val="false"/>
                  <w:i w:val="false"/>
                  <w:color w:val="0000ff"/>
                  <w:sz w:val="22"/>
                  <w:u w:val="single"/>
                </w:rPr>
                <w:t>https://prosv.ru/assistance/umk/english-spotlight.html</w:t>
              </w:r>
            </w:hyperlink>
          </w:p>
        </w:tc>
      </w:tr>
      <w:tr>
        <w:trPr>
          <w:trHeight w:val="82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городе (на улицах города)</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24.02.2026 </w:t>
            </w:r>
          </w:p>
        </w:tc>
        <w:tc>
          <w:tcPr>
            <w:tcW w:w="22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3">
              <w:r>
                <w:rPr>
                  <w:rFonts w:ascii="Times New Roman" w:hAnsi="Times New Roman"/>
                  <w:b w:val="false"/>
                  <w:i w:val="false"/>
                  <w:color w:val="0000ff"/>
                  <w:sz w:val="22"/>
                  <w:u w:val="single"/>
                </w:rPr>
                <w:t>https://m.edsoo.ru/835293b6</w:t>
              </w:r>
            </w:hyperlink>
          </w:p>
        </w:tc>
      </w:tr>
      <w:tr>
        <w:trPr>
          <w:trHeight w:val="82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городе и сельской местности (виды транспорта)</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25.02.2026 </w:t>
            </w:r>
          </w:p>
        </w:tc>
        <w:tc>
          <w:tcPr>
            <w:tcW w:w="2200" w:type="dxa"/>
            <w:tcBorders/>
            <w:tcMar>
              <w:top w:w="50" w:type="dxa"/>
              <w:left w:w="100" w:type="dxa"/>
            </w:tcMar>
            <w:vAlign w:val="center"/>
          </w:tcPr>
          <w:p>
            <w:pPr>
              <w:spacing w:before="0" w:after="0"/>
              <w:ind w:left="135"/>
              <w:jc w:val="left"/>
            </w:pPr>
            <w:hyperlink r:id="rId244">
              <w:r>
                <w:rPr>
                  <w:rFonts w:ascii="Times New Roman" w:hAnsi="Times New Roman"/>
                  <w:b w:val="false"/>
                  <w:i w:val="false"/>
                  <w:color w:val="0000ff"/>
                  <w:sz w:val="22"/>
                  <w:u w:val="single"/>
                </w:rPr>
                <w:t>https://prosv.ru/assistance/umk/english-spotlight.html</w:t>
              </w:r>
            </w:hyperlink>
          </w:p>
        </w:tc>
      </w:tr>
      <w:tr>
        <w:trPr>
          <w:trHeight w:val="82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родного города (села)</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26.02.2026 </w:t>
            </w:r>
          </w:p>
        </w:tc>
        <w:tc>
          <w:tcPr>
            <w:tcW w:w="22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45">
              <w:r>
                <w:rPr>
                  <w:rFonts w:ascii="Times New Roman" w:hAnsi="Times New Roman"/>
                  <w:b w:val="false"/>
                  <w:i w:val="false"/>
                  <w:color w:val="0000ff"/>
                  <w:sz w:val="22"/>
                  <w:u w:val="single"/>
                </w:rPr>
                <w:t>https://m.edsoo.ru/8352905a</w:t>
              </w:r>
            </w:hyperlink>
          </w:p>
        </w:tc>
      </w:tr>
      <w:tr>
        <w:trPr>
          <w:trHeight w:val="82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городе и сельской местности (ориентируемся по карте)</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03.03.2026 </w:t>
            </w:r>
          </w:p>
        </w:tc>
        <w:tc>
          <w:tcPr>
            <w:tcW w:w="2200" w:type="dxa"/>
            <w:tcBorders/>
            <w:tcMar>
              <w:top w:w="50" w:type="dxa"/>
              <w:left w:w="100" w:type="dxa"/>
            </w:tcMar>
            <w:vAlign w:val="center"/>
          </w:tcPr>
          <w:p>
            <w:pPr>
              <w:spacing w:before="0" w:after="0"/>
              <w:ind w:left="135"/>
              <w:jc w:val="left"/>
            </w:pPr>
            <w:hyperlink r:id="rId246">
              <w:r>
                <w:rPr>
                  <w:rFonts w:ascii="Times New Roman" w:hAnsi="Times New Roman"/>
                  <w:b w:val="false"/>
                  <w:i w:val="false"/>
                  <w:color w:val="0000ff"/>
                  <w:sz w:val="22"/>
                  <w:u w:val="single"/>
                </w:rPr>
                <w:t>https://prosv.ru/assistance/umk/english-spotlight.html</w:t>
              </w:r>
            </w:hyperlink>
          </w:p>
        </w:tc>
      </w:tr>
      <w:tr>
        <w:trPr>
          <w:trHeight w:val="109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городе и сельской местности (договариваемся о встрече)</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04.03.2026 </w:t>
            </w:r>
          </w:p>
        </w:tc>
        <w:tc>
          <w:tcPr>
            <w:tcW w:w="2200" w:type="dxa"/>
            <w:tcBorders/>
            <w:tcMar>
              <w:top w:w="50" w:type="dxa"/>
              <w:left w:w="100" w:type="dxa"/>
            </w:tcMar>
            <w:vAlign w:val="center"/>
          </w:tcPr>
          <w:p>
            <w:pPr>
              <w:spacing w:before="0" w:after="0"/>
              <w:ind w:left="135"/>
              <w:jc w:val="left"/>
            </w:pPr>
            <w:hyperlink r:id="rId247">
              <w:r>
                <w:rPr>
                  <w:rFonts w:ascii="Times New Roman" w:hAnsi="Times New Roman"/>
                  <w:b w:val="false"/>
                  <w:i w:val="false"/>
                  <w:color w:val="0000ff"/>
                  <w:sz w:val="22"/>
                  <w:u w:val="single"/>
                </w:rPr>
                <w:t>https://prosv.ru/assistance/umk/english-spotlight.html</w:t>
              </w:r>
            </w:hyperlink>
          </w:p>
        </w:tc>
      </w:tr>
      <w:tr>
        <w:trPr>
          <w:trHeight w:val="82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городе (договариваемся о встрече)</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05.03.2026 </w:t>
            </w:r>
          </w:p>
        </w:tc>
        <w:tc>
          <w:tcPr>
            <w:tcW w:w="2200" w:type="dxa"/>
            <w:tcBorders/>
            <w:tcMar>
              <w:top w:w="50" w:type="dxa"/>
              <w:left w:w="100" w:type="dxa"/>
            </w:tcMar>
            <w:vAlign w:val="center"/>
          </w:tcPr>
          <w:p>
            <w:pPr>
              <w:spacing w:before="0" w:after="0"/>
              <w:ind w:left="135"/>
              <w:jc w:val="left"/>
            </w:pPr>
            <w:hyperlink r:id="rId248">
              <w:r>
                <w:rPr>
                  <w:rFonts w:ascii="Times New Roman" w:hAnsi="Times New Roman"/>
                  <w:b w:val="false"/>
                  <w:i w:val="false"/>
                  <w:color w:val="0000ff"/>
                  <w:sz w:val="22"/>
                  <w:u w:val="single"/>
                </w:rPr>
                <w:t>https://prosv.ru/assistance/umk/english-spotlight.html</w:t>
              </w:r>
            </w:hyperlink>
          </w:p>
        </w:tc>
      </w:tr>
      <w:tr>
        <w:trPr>
          <w:trHeight w:val="82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городе (заказ по телефону, через интернет)</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10.03.2026 </w:t>
            </w:r>
          </w:p>
        </w:tc>
        <w:tc>
          <w:tcPr>
            <w:tcW w:w="2200" w:type="dxa"/>
            <w:tcBorders/>
            <w:tcMar>
              <w:top w:w="50" w:type="dxa"/>
              <w:left w:w="100" w:type="dxa"/>
            </w:tcMar>
            <w:vAlign w:val="center"/>
          </w:tcPr>
          <w:p>
            <w:pPr>
              <w:spacing w:before="0" w:after="0"/>
              <w:ind w:left="135"/>
              <w:jc w:val="left"/>
            </w:pPr>
            <w:hyperlink r:id="rId249">
              <w:r>
                <w:rPr>
                  <w:rFonts w:ascii="Times New Roman" w:hAnsi="Times New Roman"/>
                  <w:b w:val="false"/>
                  <w:i w:val="false"/>
                  <w:color w:val="0000ff"/>
                  <w:sz w:val="22"/>
                  <w:u w:val="single"/>
                </w:rPr>
                <w:t>https://prosv.ru/assistance/umk/english-spotlight.html</w:t>
              </w:r>
            </w:hyperlink>
          </w:p>
        </w:tc>
      </w:tr>
      <w:tr>
        <w:trPr>
          <w:trHeight w:val="82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родного города (села). (прошлое)</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11.03.2026 </w:t>
            </w:r>
          </w:p>
        </w:tc>
        <w:tc>
          <w:tcPr>
            <w:tcW w:w="2200" w:type="dxa"/>
            <w:tcBorders/>
            <w:tcMar>
              <w:top w:w="50" w:type="dxa"/>
              <w:left w:w="100" w:type="dxa"/>
            </w:tcMar>
            <w:vAlign w:val="center"/>
          </w:tcPr>
          <w:p>
            <w:pPr>
              <w:spacing w:before="0" w:after="0"/>
              <w:ind w:left="135"/>
              <w:jc w:val="left"/>
            </w:pPr>
            <w:hyperlink r:id="rId250">
              <w:r>
                <w:rPr>
                  <w:rFonts w:ascii="Times New Roman" w:hAnsi="Times New Roman"/>
                  <w:b w:val="false"/>
                  <w:i w:val="false"/>
                  <w:color w:val="0000ff"/>
                  <w:sz w:val="22"/>
                  <w:u w:val="single"/>
                </w:rPr>
                <w:t>https://prosv.ru/assistance/umk/english-spotlight.html</w:t>
              </w:r>
            </w:hyperlink>
          </w:p>
        </w:tc>
      </w:tr>
      <w:tr>
        <w:trPr>
          <w:trHeight w:val="82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родного города (села). (учреждения и здания)</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12.03.2026 </w:t>
            </w:r>
          </w:p>
        </w:tc>
        <w:tc>
          <w:tcPr>
            <w:tcW w:w="2200" w:type="dxa"/>
            <w:tcBorders/>
            <w:tcMar>
              <w:top w:w="50" w:type="dxa"/>
              <w:left w:w="100" w:type="dxa"/>
            </w:tcMar>
            <w:vAlign w:val="center"/>
          </w:tcPr>
          <w:p>
            <w:pPr>
              <w:spacing w:before="0" w:after="0"/>
              <w:ind w:left="135"/>
              <w:jc w:val="left"/>
            </w:pPr>
            <w:hyperlink r:id="rId251">
              <w:r>
                <w:rPr>
                  <w:rFonts w:ascii="Times New Roman" w:hAnsi="Times New Roman"/>
                  <w:b w:val="false"/>
                  <w:i w:val="false"/>
                  <w:color w:val="0000ff"/>
                  <w:sz w:val="22"/>
                  <w:u w:val="single"/>
                </w:rPr>
                <w:t>https://prosv.ru/assistance/umk/english-spotlight.html</w:t>
              </w:r>
            </w:hyperlink>
          </w:p>
        </w:tc>
      </w:tr>
      <w:tr>
        <w:trPr>
          <w:trHeight w:val="82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родного города (села). (служба потерянных вещей)</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17.03.2026 </w:t>
            </w:r>
          </w:p>
        </w:tc>
        <w:tc>
          <w:tcPr>
            <w:tcW w:w="2200" w:type="dxa"/>
            <w:tcBorders/>
            <w:tcMar>
              <w:top w:w="50" w:type="dxa"/>
              <w:left w:w="100" w:type="dxa"/>
            </w:tcMar>
            <w:vAlign w:val="center"/>
          </w:tcPr>
          <w:p>
            <w:pPr>
              <w:spacing w:before="0" w:after="0"/>
              <w:ind w:left="135"/>
              <w:jc w:val="left"/>
            </w:pPr>
            <w:hyperlink r:id="rId252">
              <w:r>
                <w:rPr>
                  <w:rFonts w:ascii="Times New Roman" w:hAnsi="Times New Roman"/>
                  <w:b w:val="false"/>
                  <w:i w:val="false"/>
                  <w:color w:val="0000ff"/>
                  <w:sz w:val="22"/>
                  <w:u w:val="single"/>
                </w:rPr>
                <w:t>https://prosv.ru/assistance/umk/english-spotlight.html</w:t>
              </w:r>
            </w:hyperlink>
          </w:p>
        </w:tc>
      </w:tr>
      <w:tr>
        <w:trPr>
          <w:trHeight w:val="82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родного города (села). (куда пойти?)</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18.03.2026 </w:t>
            </w:r>
          </w:p>
        </w:tc>
        <w:tc>
          <w:tcPr>
            <w:tcW w:w="22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3">
              <w:r>
                <w:rPr>
                  <w:rFonts w:ascii="Times New Roman" w:hAnsi="Times New Roman"/>
                  <w:b w:val="false"/>
                  <w:i w:val="false"/>
                  <w:color w:val="0000ff"/>
                  <w:sz w:val="22"/>
                  <w:u w:val="single"/>
                </w:rPr>
                <w:t>https://m.edsoo.ru/83528eac</w:t>
              </w:r>
            </w:hyperlink>
          </w:p>
        </w:tc>
      </w:tr>
      <w:tr>
        <w:trPr>
          <w:trHeight w:val="82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родного города (села). (правила поведения)</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19.03.2026 </w:t>
            </w:r>
          </w:p>
        </w:tc>
        <w:tc>
          <w:tcPr>
            <w:tcW w:w="2200" w:type="dxa"/>
            <w:tcBorders/>
            <w:tcMar>
              <w:top w:w="50" w:type="dxa"/>
              <w:left w:w="100" w:type="dxa"/>
            </w:tcMar>
            <w:vAlign w:val="center"/>
          </w:tcPr>
          <w:p>
            <w:pPr>
              <w:spacing w:before="0" w:after="0"/>
              <w:ind w:left="135"/>
              <w:jc w:val="left"/>
            </w:pPr>
            <w:hyperlink r:id="rId254">
              <w:r>
                <w:rPr>
                  <w:rFonts w:ascii="Times New Roman" w:hAnsi="Times New Roman"/>
                  <w:b w:val="false"/>
                  <w:i w:val="false"/>
                  <w:color w:val="0000ff"/>
                  <w:sz w:val="22"/>
                  <w:u w:val="single"/>
                </w:rPr>
                <w:t>https://prosv.ru/assistance/umk/english-spotlight.html</w:t>
              </w:r>
            </w:hyperlink>
          </w:p>
        </w:tc>
      </w:tr>
      <w:tr>
        <w:trPr>
          <w:trHeight w:val="97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родного города (села). (следим за чистотой и порядком)</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31.03.2026 </w:t>
            </w:r>
          </w:p>
        </w:tc>
        <w:tc>
          <w:tcPr>
            <w:tcW w:w="2200" w:type="dxa"/>
            <w:tcBorders/>
            <w:tcMar>
              <w:top w:w="50" w:type="dxa"/>
              <w:left w:w="100" w:type="dxa"/>
            </w:tcMar>
            <w:vAlign w:val="center"/>
          </w:tcPr>
          <w:p>
            <w:pPr>
              <w:spacing w:before="0" w:after="0"/>
              <w:ind w:left="135"/>
              <w:jc w:val="left"/>
            </w:pPr>
            <w:hyperlink r:id="rId255">
              <w:r>
                <w:rPr>
                  <w:rFonts w:ascii="Times New Roman" w:hAnsi="Times New Roman"/>
                  <w:b w:val="false"/>
                  <w:i w:val="false"/>
                  <w:color w:val="0000ff"/>
                  <w:sz w:val="22"/>
                  <w:u w:val="single"/>
                </w:rPr>
                <w:t>https://prosv.ru/assistance/umk/english-spotlight.html</w:t>
              </w:r>
            </w:hyperlink>
          </w:p>
        </w:tc>
      </w:tr>
      <w:tr>
        <w:trPr>
          <w:trHeight w:val="82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родного города (села). (моя дача, дом в деревне)</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01.04.2026 </w:t>
            </w:r>
          </w:p>
        </w:tc>
        <w:tc>
          <w:tcPr>
            <w:tcW w:w="22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6">
              <w:r>
                <w:rPr>
                  <w:rFonts w:ascii="Times New Roman" w:hAnsi="Times New Roman"/>
                  <w:b w:val="false"/>
                  <w:i w:val="false"/>
                  <w:color w:val="0000ff"/>
                  <w:sz w:val="22"/>
                  <w:u w:val="single"/>
                </w:rPr>
                <w:t>https://m.edsoo.ru/83529208</w:t>
              </w:r>
            </w:hyperlink>
          </w:p>
        </w:tc>
      </w:tr>
      <w:tr>
        <w:trPr>
          <w:trHeight w:val="163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темем "Жизнь в городе и сельской местности. Описание родного города (села). Транспорт"</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02.04.2026 </w:t>
            </w:r>
          </w:p>
        </w:tc>
        <w:tc>
          <w:tcPr>
            <w:tcW w:w="22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57">
              <w:r>
                <w:rPr>
                  <w:rFonts w:ascii="Times New Roman" w:hAnsi="Times New Roman"/>
                  <w:b w:val="false"/>
                  <w:i w:val="false"/>
                  <w:color w:val="0000ff"/>
                  <w:sz w:val="22"/>
                  <w:u w:val="single"/>
                </w:rPr>
                <w:t>https://m.edsoo.ru/83528cea</w:t>
              </w:r>
            </w:hyperlink>
          </w:p>
        </w:tc>
      </w:tr>
      <w:tr>
        <w:trPr>
          <w:trHeight w:val="217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темам "Природа: дикие и домашние животные. Климат, погода" и "Жизнь в городе и сельской местности. Описание родного города (села). Транспорт"</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07.04.2026 </w:t>
            </w:r>
          </w:p>
        </w:tc>
        <w:tc>
          <w:tcPr>
            <w:tcW w:w="2200" w:type="dxa"/>
            <w:tcBorders/>
            <w:tcMar>
              <w:top w:w="50" w:type="dxa"/>
              <w:left w:w="100" w:type="dxa"/>
            </w:tcMar>
            <w:vAlign w:val="center"/>
          </w:tcPr>
          <w:p>
            <w:pPr>
              <w:spacing w:before="0" w:after="0"/>
              <w:ind w:left="135"/>
              <w:jc w:val="left"/>
            </w:pPr>
            <w:hyperlink r:id="rId258">
              <w:r>
                <w:rPr>
                  <w:rFonts w:ascii="Times New Roman" w:hAnsi="Times New Roman"/>
                  <w:b w:val="false"/>
                  <w:i w:val="false"/>
                  <w:color w:val="0000ff"/>
                  <w:sz w:val="22"/>
                  <w:u w:val="single"/>
                </w:rPr>
                <w:t>https://prosv.ru/assistance/umk/english-spotlight.html</w:t>
              </w:r>
            </w:hyperlink>
          </w:p>
        </w:tc>
      </w:tr>
      <w:tr>
        <w:trPr>
          <w:trHeight w:val="109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(страны, национальности)</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08.04.2026 </w:t>
            </w:r>
          </w:p>
        </w:tc>
        <w:tc>
          <w:tcPr>
            <w:tcW w:w="2200" w:type="dxa"/>
            <w:tcBorders/>
            <w:tcMar>
              <w:top w:w="50" w:type="dxa"/>
              <w:left w:w="100" w:type="dxa"/>
            </w:tcMar>
            <w:vAlign w:val="center"/>
          </w:tcPr>
          <w:p>
            <w:pPr>
              <w:spacing w:before="0" w:after="0"/>
              <w:ind w:left="135"/>
              <w:jc w:val="left"/>
            </w:pPr>
            <w:hyperlink r:id="rId259">
              <w:r>
                <w:rPr>
                  <w:rFonts w:ascii="Times New Roman" w:hAnsi="Times New Roman"/>
                  <w:b w:val="false"/>
                  <w:i w:val="false"/>
                  <w:color w:val="0000ff"/>
                  <w:sz w:val="22"/>
                  <w:u w:val="single"/>
                </w:rPr>
                <w:t>https://prosv.ru/assistance/umk/english-spotlight.html</w:t>
              </w:r>
            </w:hyperlink>
          </w:p>
        </w:tc>
      </w:tr>
      <w:tr>
        <w:trPr>
          <w:trHeight w:val="109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(географическое положение)</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09.04.2026 </w:t>
            </w:r>
          </w:p>
        </w:tc>
        <w:tc>
          <w:tcPr>
            <w:tcW w:w="2200" w:type="dxa"/>
            <w:tcBorders/>
            <w:tcMar>
              <w:top w:w="50" w:type="dxa"/>
              <w:left w:w="100" w:type="dxa"/>
            </w:tcMar>
            <w:vAlign w:val="center"/>
          </w:tcPr>
          <w:p>
            <w:pPr>
              <w:spacing w:before="0" w:after="0"/>
              <w:ind w:left="135"/>
              <w:jc w:val="left"/>
            </w:pPr>
            <w:hyperlink r:id="rId260">
              <w:r>
                <w:rPr>
                  <w:rFonts w:ascii="Times New Roman" w:hAnsi="Times New Roman"/>
                  <w:b w:val="false"/>
                  <w:i w:val="false"/>
                  <w:color w:val="0000ff"/>
                  <w:sz w:val="22"/>
                  <w:u w:val="single"/>
                </w:rPr>
                <w:t>https://prosv.ru/assistance/umk/english-spotlight.html</w:t>
              </w:r>
            </w:hyperlink>
          </w:p>
        </w:tc>
      </w:tr>
      <w:tr>
        <w:trPr>
          <w:trHeight w:val="82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(флаги)</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14.04.2026 </w:t>
            </w:r>
          </w:p>
        </w:tc>
        <w:tc>
          <w:tcPr>
            <w:tcW w:w="22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1">
              <w:r>
                <w:rPr>
                  <w:rFonts w:ascii="Times New Roman" w:hAnsi="Times New Roman"/>
                  <w:b w:val="false"/>
                  <w:i w:val="false"/>
                  <w:color w:val="0000ff"/>
                  <w:sz w:val="22"/>
                  <w:u w:val="single"/>
                </w:rPr>
                <w:t>https://m.edsoo.ru/8352a05e</w:t>
              </w:r>
            </w:hyperlink>
          </w:p>
        </w:tc>
      </w:tr>
      <w:tr>
        <w:trPr>
          <w:trHeight w:val="244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Страна (страны) изучаемого языка (достопримечательности)</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22.04.2026 </w:t>
            </w:r>
          </w:p>
        </w:tc>
        <w:tc>
          <w:tcPr>
            <w:tcW w:w="22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2">
              <w:r>
                <w:rPr>
                  <w:rFonts w:ascii="Times New Roman" w:hAnsi="Times New Roman"/>
                  <w:b w:val="false"/>
                  <w:i w:val="false"/>
                  <w:color w:val="0000ff"/>
                  <w:sz w:val="22"/>
                  <w:u w:val="single"/>
                </w:rPr>
                <w:t>https://m.edsoo.ru/8352af04</w:t>
              </w:r>
            </w:hyperlink>
            <w:r>
              <w:rPr>
                <w:rFonts w:ascii="Times New Roman" w:hAnsi="Times New Roman"/>
                <w:b w:val="false"/>
                <w:i w:val="false"/>
                <w:color w:val="000000"/>
                <w:sz w:val="24"/>
              </w:rPr>
              <w:t xml:space="preserve"> </w:t>
            </w:r>
            <w:hyperlink r:id="rId263">
              <w:r>
                <w:rPr>
                  <w:rFonts w:ascii="Times New Roman" w:hAnsi="Times New Roman"/>
                  <w:b w:val="false"/>
                  <w:i w:val="false"/>
                  <w:color w:val="0000ff"/>
                  <w:sz w:val="22"/>
                  <w:u w:val="single"/>
                </w:rPr>
                <w:t>https://m.edsoo.ru/8352ad42</w:t>
              </w:r>
            </w:hyperlink>
            <w:r>
              <w:rPr>
                <w:rFonts w:ascii="Times New Roman" w:hAnsi="Times New Roman"/>
                <w:b w:val="false"/>
                <w:i w:val="false"/>
                <w:color w:val="000000"/>
                <w:sz w:val="24"/>
              </w:rPr>
              <w:t xml:space="preserve"> </w:t>
            </w:r>
            <w:hyperlink r:id="rId264">
              <w:r>
                <w:rPr>
                  <w:rFonts w:ascii="Times New Roman" w:hAnsi="Times New Roman"/>
                  <w:b w:val="false"/>
                  <w:i w:val="false"/>
                  <w:color w:val="0000ff"/>
                  <w:sz w:val="22"/>
                  <w:u w:val="single"/>
                </w:rPr>
                <w:t>https://m.edsoo.ru/8352ab80</w:t>
              </w:r>
            </w:hyperlink>
            <w:r>
              <w:rPr>
                <w:rFonts w:ascii="Times New Roman" w:hAnsi="Times New Roman"/>
                <w:b w:val="false"/>
                <w:i w:val="false"/>
                <w:color w:val="000000"/>
                <w:sz w:val="24"/>
              </w:rPr>
              <w:t xml:space="preserve"> </w:t>
            </w:r>
            <w:hyperlink r:id="rId265">
              <w:r>
                <w:rPr>
                  <w:rFonts w:ascii="Times New Roman" w:hAnsi="Times New Roman"/>
                  <w:b w:val="false"/>
                  <w:i w:val="false"/>
                  <w:color w:val="0000ff"/>
                  <w:sz w:val="22"/>
                  <w:u w:val="single"/>
                </w:rPr>
                <w:t>https://m.edsoo.ru/8352a9d2</w:t>
              </w:r>
            </w:hyperlink>
            <w:r>
              <w:rPr>
                <w:rFonts w:ascii="Times New Roman" w:hAnsi="Times New Roman"/>
                <w:b w:val="false"/>
                <w:i w:val="false"/>
                <w:color w:val="000000"/>
                <w:sz w:val="24"/>
              </w:rPr>
              <w:t xml:space="preserve"> </w:t>
            </w:r>
            <w:hyperlink r:id="rId266">
              <w:r>
                <w:rPr>
                  <w:rFonts w:ascii="Times New Roman" w:hAnsi="Times New Roman"/>
                  <w:b w:val="false"/>
                  <w:i w:val="false"/>
                  <w:color w:val="0000ff"/>
                  <w:sz w:val="22"/>
                  <w:u w:val="single"/>
                </w:rPr>
                <w:t>https://m.edsoo.ru/8352a824</w:t>
              </w:r>
            </w:hyperlink>
          </w:p>
        </w:tc>
      </w:tr>
      <w:tr>
        <w:trPr>
          <w:trHeight w:val="82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Страна (страны) изучаемого языка (тур по столице)</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23.04.2026 </w:t>
            </w:r>
          </w:p>
        </w:tc>
        <w:tc>
          <w:tcPr>
            <w:tcW w:w="22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7">
              <w:r>
                <w:rPr>
                  <w:rFonts w:ascii="Times New Roman" w:hAnsi="Times New Roman"/>
                  <w:b w:val="false"/>
                  <w:i w:val="false"/>
                  <w:color w:val="0000ff"/>
                  <w:sz w:val="22"/>
                  <w:u w:val="single"/>
                </w:rPr>
                <w:t>https://m.edsoo.ru/83529f00</w:t>
              </w:r>
            </w:hyperlink>
          </w:p>
        </w:tc>
      </w:tr>
      <w:tr>
        <w:trPr>
          <w:trHeight w:val="244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Страна/страны изучаемого языка (национальные особенности)</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28.04.2026 </w:t>
            </w:r>
          </w:p>
        </w:tc>
        <w:tc>
          <w:tcPr>
            <w:tcW w:w="22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68">
              <w:r>
                <w:rPr>
                  <w:rFonts w:ascii="Times New Roman" w:hAnsi="Times New Roman"/>
                  <w:b w:val="false"/>
                  <w:i w:val="false"/>
                  <w:color w:val="0000ff"/>
                  <w:sz w:val="22"/>
                  <w:u w:val="single"/>
                </w:rPr>
                <w:t>https://m.edsoo.ru/8352af04</w:t>
              </w:r>
            </w:hyperlink>
            <w:r>
              <w:rPr>
                <w:rFonts w:ascii="Times New Roman" w:hAnsi="Times New Roman"/>
                <w:b w:val="false"/>
                <w:i w:val="false"/>
                <w:color w:val="000000"/>
                <w:sz w:val="24"/>
              </w:rPr>
              <w:t xml:space="preserve"> </w:t>
            </w:r>
            <w:hyperlink r:id="rId269">
              <w:r>
                <w:rPr>
                  <w:rFonts w:ascii="Times New Roman" w:hAnsi="Times New Roman"/>
                  <w:b w:val="false"/>
                  <w:i w:val="false"/>
                  <w:color w:val="0000ff"/>
                  <w:sz w:val="22"/>
                  <w:u w:val="single"/>
                </w:rPr>
                <w:t>https://m.edsoo.ru/8352ad42</w:t>
              </w:r>
            </w:hyperlink>
            <w:r>
              <w:rPr>
                <w:rFonts w:ascii="Times New Roman" w:hAnsi="Times New Roman"/>
                <w:b w:val="false"/>
                <w:i w:val="false"/>
                <w:color w:val="000000"/>
                <w:sz w:val="24"/>
              </w:rPr>
              <w:t xml:space="preserve"> </w:t>
            </w:r>
            <w:hyperlink r:id="rId270">
              <w:r>
                <w:rPr>
                  <w:rFonts w:ascii="Times New Roman" w:hAnsi="Times New Roman"/>
                  <w:b w:val="false"/>
                  <w:i w:val="false"/>
                  <w:color w:val="0000ff"/>
                  <w:sz w:val="22"/>
                  <w:u w:val="single"/>
                </w:rPr>
                <w:t>https://m.edsoo.ru/8352ab80</w:t>
              </w:r>
            </w:hyperlink>
            <w:r>
              <w:rPr>
                <w:rFonts w:ascii="Times New Roman" w:hAnsi="Times New Roman"/>
                <w:b w:val="false"/>
                <w:i w:val="false"/>
                <w:color w:val="000000"/>
                <w:sz w:val="24"/>
              </w:rPr>
              <w:t xml:space="preserve"> </w:t>
            </w:r>
            <w:hyperlink r:id="rId271">
              <w:r>
                <w:rPr>
                  <w:rFonts w:ascii="Times New Roman" w:hAnsi="Times New Roman"/>
                  <w:b w:val="false"/>
                  <w:i w:val="false"/>
                  <w:color w:val="0000ff"/>
                  <w:sz w:val="22"/>
                  <w:u w:val="single"/>
                </w:rPr>
                <w:t>https://m.edsoo.ru/8352a9d2</w:t>
              </w:r>
            </w:hyperlink>
            <w:r>
              <w:rPr>
                <w:rFonts w:ascii="Times New Roman" w:hAnsi="Times New Roman"/>
                <w:b w:val="false"/>
                <w:i w:val="false"/>
                <w:color w:val="000000"/>
                <w:sz w:val="24"/>
              </w:rPr>
              <w:t xml:space="preserve"> </w:t>
            </w:r>
            <w:hyperlink r:id="rId272">
              <w:r>
                <w:rPr>
                  <w:rFonts w:ascii="Times New Roman" w:hAnsi="Times New Roman"/>
                  <w:b w:val="false"/>
                  <w:i w:val="false"/>
                  <w:color w:val="0000ff"/>
                  <w:sz w:val="22"/>
                  <w:u w:val="single"/>
                </w:rPr>
                <w:t>https://m.edsoo.ru/8352a824</w:t>
              </w:r>
            </w:hyperlink>
          </w:p>
        </w:tc>
      </w:tr>
      <w:tr>
        <w:trPr>
          <w:trHeight w:val="82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(праздники)</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29.04.2026 </w:t>
            </w:r>
          </w:p>
        </w:tc>
        <w:tc>
          <w:tcPr>
            <w:tcW w:w="2200" w:type="dxa"/>
            <w:tcBorders/>
            <w:tcMar>
              <w:top w:w="50" w:type="dxa"/>
              <w:left w:w="100" w:type="dxa"/>
            </w:tcMar>
            <w:vAlign w:val="center"/>
          </w:tcPr>
          <w:p>
            <w:pPr>
              <w:spacing w:before="0" w:after="0"/>
              <w:ind w:left="135"/>
              <w:jc w:val="left"/>
            </w:pPr>
            <w:hyperlink r:id="rId273">
              <w:r>
                <w:rPr>
                  <w:rFonts w:ascii="Times New Roman" w:hAnsi="Times New Roman"/>
                  <w:b w:val="false"/>
                  <w:i w:val="false"/>
                  <w:color w:val="0000ff"/>
                  <w:sz w:val="22"/>
                  <w:u w:val="single"/>
                </w:rPr>
                <w:t>https://prosv.ru/assistance/umk/english-spotlight.html</w:t>
              </w:r>
            </w:hyperlink>
          </w:p>
        </w:tc>
      </w:tr>
      <w:tr>
        <w:trPr>
          <w:trHeight w:val="82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(празднуем вместе)</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30.04.2026 </w:t>
            </w:r>
          </w:p>
        </w:tc>
        <w:tc>
          <w:tcPr>
            <w:tcW w:w="2200" w:type="dxa"/>
            <w:tcBorders/>
            <w:tcMar>
              <w:top w:w="50" w:type="dxa"/>
              <w:left w:w="100" w:type="dxa"/>
            </w:tcMar>
            <w:vAlign w:val="center"/>
          </w:tcPr>
          <w:p>
            <w:pPr>
              <w:spacing w:before="0" w:after="0"/>
              <w:ind w:left="135"/>
              <w:jc w:val="left"/>
            </w:pPr>
            <w:hyperlink r:id="rId274">
              <w:r>
                <w:rPr>
                  <w:rFonts w:ascii="Times New Roman" w:hAnsi="Times New Roman"/>
                  <w:b w:val="false"/>
                  <w:i w:val="false"/>
                  <w:color w:val="0000ff"/>
                  <w:sz w:val="22"/>
                  <w:u w:val="single"/>
                </w:rPr>
                <w:t>https://prosv.ru/assistance/umk/english-spotlight.html</w:t>
              </w:r>
            </w:hyperlink>
          </w:p>
        </w:tc>
      </w:tr>
      <w:tr>
        <w:trPr>
          <w:trHeight w:val="244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(фестивали)</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05.05.2026 </w:t>
            </w:r>
          </w:p>
        </w:tc>
        <w:tc>
          <w:tcPr>
            <w:tcW w:w="22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75">
              <w:r>
                <w:rPr>
                  <w:rFonts w:ascii="Times New Roman" w:hAnsi="Times New Roman"/>
                  <w:b w:val="false"/>
                  <w:i w:val="false"/>
                  <w:color w:val="0000ff"/>
                  <w:sz w:val="22"/>
                  <w:u w:val="single"/>
                </w:rPr>
                <w:t>https://m.edsoo.ru/8352af04</w:t>
              </w:r>
            </w:hyperlink>
            <w:r>
              <w:rPr>
                <w:rFonts w:ascii="Times New Roman" w:hAnsi="Times New Roman"/>
                <w:b w:val="false"/>
                <w:i w:val="false"/>
                <w:color w:val="000000"/>
                <w:sz w:val="24"/>
              </w:rPr>
              <w:t xml:space="preserve"> </w:t>
            </w:r>
            <w:hyperlink r:id="rId276">
              <w:r>
                <w:rPr>
                  <w:rFonts w:ascii="Times New Roman" w:hAnsi="Times New Roman"/>
                  <w:b w:val="false"/>
                  <w:i w:val="false"/>
                  <w:color w:val="0000ff"/>
                  <w:sz w:val="22"/>
                  <w:u w:val="single"/>
                </w:rPr>
                <w:t>https://m.edsoo.ru/8352ad42</w:t>
              </w:r>
            </w:hyperlink>
            <w:r>
              <w:rPr>
                <w:rFonts w:ascii="Times New Roman" w:hAnsi="Times New Roman"/>
                <w:b w:val="false"/>
                <w:i w:val="false"/>
                <w:color w:val="000000"/>
                <w:sz w:val="24"/>
              </w:rPr>
              <w:t xml:space="preserve"> </w:t>
            </w:r>
            <w:hyperlink r:id="rId277">
              <w:r>
                <w:rPr>
                  <w:rFonts w:ascii="Times New Roman" w:hAnsi="Times New Roman"/>
                  <w:b w:val="false"/>
                  <w:i w:val="false"/>
                  <w:color w:val="0000ff"/>
                  <w:sz w:val="22"/>
                  <w:u w:val="single"/>
                </w:rPr>
                <w:t>https://m.edsoo.ru/8352ab80</w:t>
              </w:r>
            </w:hyperlink>
            <w:r>
              <w:rPr>
                <w:rFonts w:ascii="Times New Roman" w:hAnsi="Times New Roman"/>
                <w:b w:val="false"/>
                <w:i w:val="false"/>
                <w:color w:val="000000"/>
                <w:sz w:val="24"/>
              </w:rPr>
              <w:t xml:space="preserve"> </w:t>
            </w:r>
            <w:hyperlink r:id="rId278">
              <w:r>
                <w:rPr>
                  <w:rFonts w:ascii="Times New Roman" w:hAnsi="Times New Roman"/>
                  <w:b w:val="false"/>
                  <w:i w:val="false"/>
                  <w:color w:val="0000ff"/>
                  <w:sz w:val="22"/>
                  <w:u w:val="single"/>
                </w:rPr>
                <w:t>https://m.edsoo.ru/8352a9d2</w:t>
              </w:r>
            </w:hyperlink>
            <w:r>
              <w:rPr>
                <w:rFonts w:ascii="Times New Roman" w:hAnsi="Times New Roman"/>
                <w:b w:val="false"/>
                <w:i w:val="false"/>
                <w:color w:val="000000"/>
                <w:sz w:val="24"/>
              </w:rPr>
              <w:t xml:space="preserve"> </w:t>
            </w:r>
            <w:hyperlink r:id="rId279">
              <w:r>
                <w:rPr>
                  <w:rFonts w:ascii="Times New Roman" w:hAnsi="Times New Roman"/>
                  <w:b w:val="false"/>
                  <w:i w:val="false"/>
                  <w:color w:val="0000ff"/>
                  <w:sz w:val="22"/>
                  <w:u w:val="single"/>
                </w:rPr>
                <w:t>https://m.edsoo.ru/8352a824</w:t>
              </w:r>
            </w:hyperlink>
          </w:p>
        </w:tc>
      </w:tr>
      <w:tr>
        <w:trPr>
          <w:trHeight w:val="244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Страна/страны изучаемого языка (архитектурные объекты)</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06.05.2026 </w:t>
            </w:r>
          </w:p>
        </w:tc>
        <w:tc>
          <w:tcPr>
            <w:tcW w:w="22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0">
              <w:r>
                <w:rPr>
                  <w:rFonts w:ascii="Times New Roman" w:hAnsi="Times New Roman"/>
                  <w:b w:val="false"/>
                  <w:i w:val="false"/>
                  <w:color w:val="0000ff"/>
                  <w:sz w:val="22"/>
                  <w:u w:val="single"/>
                </w:rPr>
                <w:t>https://m.edsoo.ru/8352af04</w:t>
              </w:r>
            </w:hyperlink>
            <w:r>
              <w:rPr>
                <w:rFonts w:ascii="Times New Roman" w:hAnsi="Times New Roman"/>
                <w:b w:val="false"/>
                <w:i w:val="false"/>
                <w:color w:val="000000"/>
                <w:sz w:val="24"/>
              </w:rPr>
              <w:t xml:space="preserve"> </w:t>
            </w:r>
            <w:hyperlink r:id="rId281">
              <w:r>
                <w:rPr>
                  <w:rFonts w:ascii="Times New Roman" w:hAnsi="Times New Roman"/>
                  <w:b w:val="false"/>
                  <w:i w:val="false"/>
                  <w:color w:val="0000ff"/>
                  <w:sz w:val="22"/>
                  <w:u w:val="single"/>
                </w:rPr>
                <w:t>https://m.edsoo.ru/8352ad42</w:t>
              </w:r>
            </w:hyperlink>
            <w:r>
              <w:rPr>
                <w:rFonts w:ascii="Times New Roman" w:hAnsi="Times New Roman"/>
                <w:b w:val="false"/>
                <w:i w:val="false"/>
                <w:color w:val="000000"/>
                <w:sz w:val="24"/>
              </w:rPr>
              <w:t xml:space="preserve"> </w:t>
            </w:r>
            <w:hyperlink r:id="rId282">
              <w:r>
                <w:rPr>
                  <w:rFonts w:ascii="Times New Roman" w:hAnsi="Times New Roman"/>
                  <w:b w:val="false"/>
                  <w:i w:val="false"/>
                  <w:color w:val="0000ff"/>
                  <w:sz w:val="22"/>
                  <w:u w:val="single"/>
                </w:rPr>
                <w:t>https://m.edsoo.ru/8352ab80</w:t>
              </w:r>
            </w:hyperlink>
            <w:r>
              <w:rPr>
                <w:rFonts w:ascii="Times New Roman" w:hAnsi="Times New Roman"/>
                <w:b w:val="false"/>
                <w:i w:val="false"/>
                <w:color w:val="000000"/>
                <w:sz w:val="24"/>
              </w:rPr>
              <w:t xml:space="preserve"> </w:t>
            </w:r>
            <w:hyperlink r:id="rId283">
              <w:r>
                <w:rPr>
                  <w:rFonts w:ascii="Times New Roman" w:hAnsi="Times New Roman"/>
                  <w:b w:val="false"/>
                  <w:i w:val="false"/>
                  <w:color w:val="0000ff"/>
                  <w:sz w:val="22"/>
                  <w:u w:val="single"/>
                </w:rPr>
                <w:t>https://m.edsoo.ru/8352a9d2</w:t>
              </w:r>
            </w:hyperlink>
            <w:r>
              <w:rPr>
                <w:rFonts w:ascii="Times New Roman" w:hAnsi="Times New Roman"/>
                <w:b w:val="false"/>
                <w:i w:val="false"/>
                <w:color w:val="000000"/>
                <w:sz w:val="24"/>
              </w:rPr>
              <w:t xml:space="preserve"> </w:t>
            </w:r>
            <w:hyperlink r:id="rId284">
              <w:r>
                <w:rPr>
                  <w:rFonts w:ascii="Times New Roman" w:hAnsi="Times New Roman"/>
                  <w:b w:val="false"/>
                  <w:i w:val="false"/>
                  <w:color w:val="0000ff"/>
                  <w:sz w:val="22"/>
                  <w:u w:val="single"/>
                </w:rPr>
                <w:t>https://m.edsoo.ru/8352a824</w:t>
              </w:r>
            </w:hyperlink>
          </w:p>
        </w:tc>
      </w:tr>
      <w:tr>
        <w:trPr>
          <w:trHeight w:val="244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Страна (страны) изучаемого языка (знаменитые исторические места)</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07.05.2026 </w:t>
            </w:r>
          </w:p>
        </w:tc>
        <w:tc>
          <w:tcPr>
            <w:tcW w:w="22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85">
              <w:r>
                <w:rPr>
                  <w:rFonts w:ascii="Times New Roman" w:hAnsi="Times New Roman"/>
                  <w:b w:val="false"/>
                  <w:i w:val="false"/>
                  <w:color w:val="0000ff"/>
                  <w:sz w:val="22"/>
                  <w:u w:val="single"/>
                </w:rPr>
                <w:t>https://m.edsoo.ru/8352af04</w:t>
              </w:r>
            </w:hyperlink>
            <w:r>
              <w:rPr>
                <w:rFonts w:ascii="Times New Roman" w:hAnsi="Times New Roman"/>
                <w:b w:val="false"/>
                <w:i w:val="false"/>
                <w:color w:val="000000"/>
                <w:sz w:val="24"/>
              </w:rPr>
              <w:t xml:space="preserve"> </w:t>
            </w:r>
            <w:hyperlink r:id="rId286">
              <w:r>
                <w:rPr>
                  <w:rFonts w:ascii="Times New Roman" w:hAnsi="Times New Roman"/>
                  <w:b w:val="false"/>
                  <w:i w:val="false"/>
                  <w:color w:val="0000ff"/>
                  <w:sz w:val="22"/>
                  <w:u w:val="single"/>
                </w:rPr>
                <w:t>https://m.edsoo.ru/8352ad42</w:t>
              </w:r>
            </w:hyperlink>
            <w:r>
              <w:rPr>
                <w:rFonts w:ascii="Times New Roman" w:hAnsi="Times New Roman"/>
                <w:b w:val="false"/>
                <w:i w:val="false"/>
                <w:color w:val="000000"/>
                <w:sz w:val="24"/>
              </w:rPr>
              <w:t xml:space="preserve"> </w:t>
            </w:r>
            <w:hyperlink r:id="rId287">
              <w:r>
                <w:rPr>
                  <w:rFonts w:ascii="Times New Roman" w:hAnsi="Times New Roman"/>
                  <w:b w:val="false"/>
                  <w:i w:val="false"/>
                  <w:color w:val="0000ff"/>
                  <w:sz w:val="22"/>
                  <w:u w:val="single"/>
                </w:rPr>
                <w:t>https://m.edsoo.ru/8352ab80</w:t>
              </w:r>
            </w:hyperlink>
            <w:r>
              <w:rPr>
                <w:rFonts w:ascii="Times New Roman" w:hAnsi="Times New Roman"/>
                <w:b w:val="false"/>
                <w:i w:val="false"/>
                <w:color w:val="000000"/>
                <w:sz w:val="24"/>
              </w:rPr>
              <w:t xml:space="preserve"> </w:t>
            </w:r>
            <w:hyperlink r:id="rId288">
              <w:r>
                <w:rPr>
                  <w:rFonts w:ascii="Times New Roman" w:hAnsi="Times New Roman"/>
                  <w:b w:val="false"/>
                  <w:i w:val="false"/>
                  <w:color w:val="0000ff"/>
                  <w:sz w:val="22"/>
                  <w:u w:val="single"/>
                </w:rPr>
                <w:t>https://m.edsoo.ru/8352a9d2</w:t>
              </w:r>
            </w:hyperlink>
            <w:r>
              <w:rPr>
                <w:rFonts w:ascii="Times New Roman" w:hAnsi="Times New Roman"/>
                <w:b w:val="false"/>
                <w:i w:val="false"/>
                <w:color w:val="000000"/>
                <w:sz w:val="24"/>
              </w:rPr>
              <w:t xml:space="preserve"> </w:t>
            </w:r>
            <w:hyperlink r:id="rId289">
              <w:r>
                <w:rPr>
                  <w:rFonts w:ascii="Times New Roman" w:hAnsi="Times New Roman"/>
                  <w:b w:val="false"/>
                  <w:i w:val="false"/>
                  <w:color w:val="0000ff"/>
                  <w:sz w:val="22"/>
                  <w:u w:val="single"/>
                </w:rPr>
                <w:t>https://m.edsoo.ru/8352a824</w:t>
              </w:r>
            </w:hyperlink>
          </w:p>
        </w:tc>
      </w:tr>
      <w:tr>
        <w:trPr>
          <w:trHeight w:val="82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(достопримечательности)</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12.05.2026 </w:t>
            </w:r>
          </w:p>
        </w:tc>
        <w:tc>
          <w:tcPr>
            <w:tcW w:w="2200" w:type="dxa"/>
            <w:tcBorders/>
            <w:tcMar>
              <w:top w:w="50" w:type="dxa"/>
              <w:left w:w="100" w:type="dxa"/>
            </w:tcMar>
            <w:vAlign w:val="center"/>
          </w:tcPr>
          <w:p>
            <w:pPr>
              <w:spacing w:before="0" w:after="0"/>
              <w:ind w:left="135"/>
              <w:jc w:val="left"/>
            </w:pPr>
            <w:hyperlink r:id="rId290">
              <w:r>
                <w:rPr>
                  <w:rFonts w:ascii="Times New Roman" w:hAnsi="Times New Roman"/>
                  <w:b w:val="false"/>
                  <w:i w:val="false"/>
                  <w:color w:val="0000ff"/>
                  <w:sz w:val="22"/>
                  <w:u w:val="single"/>
                </w:rPr>
                <w:t>https://prosv.ru/assistance/umk/english-spotlight.html</w:t>
              </w:r>
            </w:hyperlink>
          </w:p>
        </w:tc>
      </w:tr>
      <w:tr>
        <w:trPr>
          <w:trHeight w:val="82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(традиции и обычаи)</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13.05.2026 </w:t>
            </w:r>
          </w:p>
        </w:tc>
        <w:tc>
          <w:tcPr>
            <w:tcW w:w="2200" w:type="dxa"/>
            <w:tcBorders/>
            <w:tcMar>
              <w:top w:w="50" w:type="dxa"/>
              <w:left w:w="100" w:type="dxa"/>
            </w:tcMar>
            <w:vAlign w:val="center"/>
          </w:tcPr>
          <w:p>
            <w:pPr>
              <w:spacing w:before="0" w:after="0"/>
              <w:ind w:left="135"/>
              <w:jc w:val="left"/>
            </w:pPr>
            <w:hyperlink r:id="rId291">
              <w:r>
                <w:rPr>
                  <w:rFonts w:ascii="Times New Roman" w:hAnsi="Times New Roman"/>
                  <w:b w:val="false"/>
                  <w:i w:val="false"/>
                  <w:color w:val="0000ff"/>
                  <w:sz w:val="22"/>
                  <w:u w:val="single"/>
                </w:rPr>
                <w:t>https://prosv.ru/assistance/umk/english-spotlight.html</w:t>
              </w:r>
            </w:hyperlink>
          </w:p>
        </w:tc>
      </w:tr>
      <w:tr>
        <w:trPr>
          <w:trHeight w:val="3510"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14.05.2026 </w:t>
            </w:r>
          </w:p>
        </w:tc>
        <w:tc>
          <w:tcPr>
            <w:tcW w:w="2200" w:type="dxa"/>
            <w:tcBorders/>
            <w:tcMar>
              <w:top w:w="50" w:type="dxa"/>
              <w:left w:w="100" w:type="dxa"/>
            </w:tcMar>
            <w:vAlign w:val="center"/>
          </w:tcPr>
          <w:p>
            <w:pPr>
              <w:spacing w:before="0" w:after="0"/>
              <w:ind w:left="135"/>
              <w:jc w:val="left"/>
            </w:pPr>
            <w:hyperlink r:id="rId292">
              <w:r>
                <w:rPr>
                  <w:rFonts w:ascii="Times New Roman" w:hAnsi="Times New Roman"/>
                  <w:b w:val="false"/>
                  <w:i w:val="false"/>
                  <w:color w:val="0000ff"/>
                  <w:sz w:val="22"/>
                  <w:u w:val="single"/>
                </w:rPr>
                <w:t>https://prosv.ru/assistance/umk/english-spotlight.html</w:t>
              </w:r>
            </w:hyperlink>
          </w:p>
        </w:tc>
      </w:tr>
      <w:tr>
        <w:trPr>
          <w:trHeight w:val="3960"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 / Всероссийсая проверочная работа</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19.05.2026 </w:t>
            </w:r>
          </w:p>
        </w:tc>
        <w:tc>
          <w:tcPr>
            <w:tcW w:w="2200" w:type="dxa"/>
            <w:tcBorders/>
            <w:tcMar>
              <w:top w:w="50" w:type="dxa"/>
              <w:left w:w="100" w:type="dxa"/>
            </w:tcMar>
            <w:vAlign w:val="center"/>
          </w:tcPr>
          <w:p>
            <w:pPr>
              <w:spacing w:before="0" w:after="0"/>
              <w:ind w:left="135"/>
              <w:jc w:val="left"/>
            </w:pPr>
            <w:hyperlink r:id="rId293">
              <w:r>
                <w:rPr>
                  <w:rFonts w:ascii="Times New Roman" w:hAnsi="Times New Roman"/>
                  <w:b w:val="false"/>
                  <w:i w:val="false"/>
                  <w:color w:val="0000ff"/>
                  <w:sz w:val="22"/>
                  <w:u w:val="single"/>
                </w:rPr>
                <w:t>https://prosv.ru/assistance/umk/english-spotlight.html</w:t>
              </w:r>
            </w:hyperlink>
          </w:p>
        </w:tc>
      </w:tr>
      <w:tr>
        <w:trPr>
          <w:trHeight w:val="109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страны (стран) изучаемого языка (писатели, поэты, учёные)</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20.05.2026 </w:t>
            </w:r>
          </w:p>
        </w:tc>
        <w:tc>
          <w:tcPr>
            <w:tcW w:w="22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4">
              <w:r>
                <w:rPr>
                  <w:rFonts w:ascii="Times New Roman" w:hAnsi="Times New Roman"/>
                  <w:b w:val="false"/>
                  <w:i w:val="false"/>
                  <w:color w:val="0000ff"/>
                  <w:sz w:val="22"/>
                  <w:u w:val="single"/>
                </w:rPr>
                <w:t>https://m.edsoo.ru/8352b508</w:t>
              </w:r>
            </w:hyperlink>
            <w:r>
              <w:rPr>
                <w:rFonts w:ascii="Times New Roman" w:hAnsi="Times New Roman"/>
                <w:b w:val="false"/>
                <w:i w:val="false"/>
                <w:color w:val="000000"/>
                <w:sz w:val="24"/>
              </w:rPr>
              <w:t xml:space="preserve"> </w:t>
            </w:r>
            <w:hyperlink r:id="rId295">
              <w:r>
                <w:rPr>
                  <w:rFonts w:ascii="Times New Roman" w:hAnsi="Times New Roman"/>
                  <w:b w:val="false"/>
                  <w:i w:val="false"/>
                  <w:color w:val="0000ff"/>
                  <w:sz w:val="22"/>
                  <w:u w:val="single"/>
                </w:rPr>
                <w:t>https://m.edsoo.ru/8352b68e</w:t>
              </w:r>
            </w:hyperlink>
          </w:p>
        </w:tc>
      </w:tr>
      <w:tr>
        <w:trPr>
          <w:trHeight w:val="190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страны (стран) изучаемого языка (деятели культуры, спортсмены)</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21.05.2026 </w:t>
            </w:r>
          </w:p>
        </w:tc>
        <w:tc>
          <w:tcPr>
            <w:tcW w:w="22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296">
              <w:r>
                <w:rPr>
                  <w:rFonts w:ascii="Times New Roman" w:hAnsi="Times New Roman"/>
                  <w:b w:val="false"/>
                  <w:i w:val="false"/>
                  <w:color w:val="0000ff"/>
                  <w:sz w:val="22"/>
                  <w:u w:val="single"/>
                </w:rPr>
                <w:t>https://m.edsoo.ru/8352b26a</w:t>
              </w:r>
            </w:hyperlink>
            <w:r>
              <w:rPr>
                <w:rFonts w:ascii="Times New Roman" w:hAnsi="Times New Roman"/>
                <w:b w:val="false"/>
                <w:i w:val="false"/>
                <w:color w:val="000000"/>
                <w:sz w:val="24"/>
              </w:rPr>
              <w:t xml:space="preserve"> </w:t>
            </w:r>
            <w:hyperlink r:id="rId297">
              <w:r>
                <w:rPr>
                  <w:rFonts w:ascii="Times New Roman" w:hAnsi="Times New Roman"/>
                  <w:b w:val="false"/>
                  <w:i w:val="false"/>
                  <w:color w:val="0000ff"/>
                  <w:sz w:val="22"/>
                  <w:u w:val="single"/>
                </w:rPr>
                <w:t>https://m.edsoo.ru/8352b0a8</w:t>
              </w:r>
            </w:hyperlink>
            <w:r>
              <w:rPr>
                <w:rFonts w:ascii="Times New Roman" w:hAnsi="Times New Roman"/>
                <w:b w:val="false"/>
                <w:i w:val="false"/>
                <w:color w:val="000000"/>
                <w:sz w:val="24"/>
              </w:rPr>
              <w:t xml:space="preserve"> </w:t>
            </w:r>
            <w:hyperlink r:id="rId298">
              <w:r>
                <w:rPr>
                  <w:rFonts w:ascii="Times New Roman" w:hAnsi="Times New Roman"/>
                  <w:b w:val="false"/>
                  <w:i w:val="false"/>
                  <w:color w:val="0000ff"/>
                  <w:sz w:val="22"/>
                  <w:u w:val="single"/>
                </w:rPr>
                <w:t>https://m.edsoo.ru/8352b800</w:t>
              </w:r>
            </w:hyperlink>
            <w:r>
              <w:rPr>
                <w:rFonts w:ascii="Times New Roman" w:hAnsi="Times New Roman"/>
                <w:b w:val="false"/>
                <w:i w:val="false"/>
                <w:color w:val="000000"/>
                <w:sz w:val="24"/>
              </w:rPr>
              <w:t xml:space="preserve"> </w:t>
            </w:r>
            <w:hyperlink r:id="rId299">
              <w:r>
                <w:rPr>
                  <w:rFonts w:ascii="Times New Roman" w:hAnsi="Times New Roman"/>
                  <w:b w:val="false"/>
                  <w:i w:val="false"/>
                  <w:color w:val="0000ff"/>
                  <w:sz w:val="22"/>
                  <w:u w:val="single"/>
                </w:rPr>
                <w:t>https://m.edsoo.ru/8352b9ea</w:t>
              </w:r>
            </w:hyperlink>
          </w:p>
        </w:tc>
      </w:tr>
      <w:tr>
        <w:trPr>
          <w:trHeight w:val="109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(писатели, поэты, учёные)</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26.05.2026 </w:t>
            </w:r>
          </w:p>
        </w:tc>
        <w:tc>
          <w:tcPr>
            <w:tcW w:w="22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0">
              <w:r>
                <w:rPr>
                  <w:rFonts w:ascii="Times New Roman" w:hAnsi="Times New Roman"/>
                  <w:b w:val="false"/>
                  <w:i w:val="false"/>
                  <w:color w:val="0000ff"/>
                  <w:sz w:val="22"/>
                  <w:u w:val="single"/>
                </w:rPr>
                <w:t>https://m.edsoo.ru/8352b508</w:t>
              </w:r>
            </w:hyperlink>
            <w:r>
              <w:rPr>
                <w:rFonts w:ascii="Times New Roman" w:hAnsi="Times New Roman"/>
                <w:b w:val="false"/>
                <w:i w:val="false"/>
                <w:color w:val="000000"/>
                <w:sz w:val="24"/>
              </w:rPr>
              <w:t xml:space="preserve"> </w:t>
            </w:r>
            <w:hyperlink r:id="rId301">
              <w:r>
                <w:rPr>
                  <w:rFonts w:ascii="Times New Roman" w:hAnsi="Times New Roman"/>
                  <w:b w:val="false"/>
                  <w:i w:val="false"/>
                  <w:color w:val="0000ff"/>
                  <w:sz w:val="22"/>
                  <w:u w:val="single"/>
                </w:rPr>
                <w:t>https://m.edsoo.ru/8352b68e</w:t>
              </w:r>
            </w:hyperlink>
          </w:p>
        </w:tc>
      </w:tr>
      <w:tr>
        <w:trPr>
          <w:trHeight w:val="136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"Выдающиеся люди родной страны и страны (стран) изучаемого языка: писатели, поэты, учёные"</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27.05.2026 </w:t>
            </w:r>
          </w:p>
        </w:tc>
        <w:tc>
          <w:tcPr>
            <w:tcW w:w="22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2">
              <w:r>
                <w:rPr>
                  <w:rFonts w:ascii="Times New Roman" w:hAnsi="Times New Roman"/>
                  <w:b w:val="false"/>
                  <w:i w:val="false"/>
                  <w:color w:val="0000ff"/>
                  <w:sz w:val="22"/>
                  <w:u w:val="single"/>
                </w:rPr>
                <w:t>https://m.edsoo.ru/8352bb8e</w:t>
              </w:r>
            </w:hyperlink>
          </w:p>
        </w:tc>
      </w:tr>
      <w:tr>
        <w:trPr>
          <w:trHeight w:val="136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"Выдающиеся люди родной страны и страны (стран) изучаемого языка: писатели, поэты, учёные"</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28.05.2026 </w:t>
            </w:r>
          </w:p>
        </w:tc>
        <w:tc>
          <w:tcPr>
            <w:tcW w:w="22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3">
              <w:r>
                <w:rPr>
                  <w:rFonts w:ascii="Times New Roman" w:hAnsi="Times New Roman"/>
                  <w:b w:val="false"/>
                  <w:i w:val="false"/>
                  <w:color w:val="0000ff"/>
                  <w:sz w:val="22"/>
                  <w:u w:val="single"/>
                </w:rPr>
                <w:t>https://m.edsoo.ru/8352bb8e</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7 КЛАСС </w:t>
      </w:r>
    </w:p>
    <w:tbl>
      <w:tblPr>
        <w:tblW w:w="0" w:type="auto"/>
        <w:tblCellSpacing w:w="20" w:type="nil"/>
        <w:tblBorders>
          <w:top w:val="single"/>
          <w:left w:val="single"/>
          <w:bottom w:val="single"/>
          <w:right w:val="single"/>
          <w:insideH w:val="single"/>
          <w:insideV w:val="single"/>
        </w:tblBorders>
      </w:tblPr>
      <w:tblGrid>
        <w:gridCol w:w="811"/>
        <w:gridCol w:w="3654"/>
        <w:gridCol w:w="1461"/>
        <w:gridCol w:w="2504"/>
        <w:gridCol w:w="2020"/>
        <w:gridCol w:w="3144"/>
      </w:tblGrid>
      <w:tr>
        <w:trPr>
          <w:trHeight w:val="300" w:hRule="atLeast"/>
          <w:trHeight w:val="144" w:hRule="atLeast"/>
        </w:trPr>
        <w:tc>
          <w:tcPr>
            <w:tcW w:w="56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401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2"/>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41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220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02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5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63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(общение с друзьями)</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02.09.2025 </w:t>
            </w:r>
          </w:p>
        </w:tc>
        <w:tc>
          <w:tcPr>
            <w:tcW w:w="22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4">
              <w:r>
                <w:rPr>
                  <w:rFonts w:ascii="Times New Roman" w:hAnsi="Times New Roman"/>
                  <w:b w:val="false"/>
                  <w:i w:val="false"/>
                  <w:color w:val="0000ff"/>
                  <w:sz w:val="22"/>
                  <w:u w:val="single"/>
                </w:rPr>
                <w:t>https://m.edsoo.ru/83538ab4</w:t>
              </w:r>
            </w:hyperlink>
            <w:r>
              <w:rPr>
                <w:rFonts w:ascii="Times New Roman" w:hAnsi="Times New Roman"/>
                <w:b w:val="false"/>
                <w:i w:val="false"/>
                <w:color w:val="000000"/>
                <w:sz w:val="24"/>
              </w:rPr>
              <w:t xml:space="preserve"> </w:t>
            </w:r>
            <w:hyperlink r:id="rId305">
              <w:r>
                <w:rPr>
                  <w:rFonts w:ascii="Times New Roman" w:hAnsi="Times New Roman"/>
                  <w:b w:val="false"/>
                  <w:i w:val="false"/>
                  <w:color w:val="0000ff"/>
                  <w:sz w:val="22"/>
                  <w:u w:val="single"/>
                </w:rPr>
                <w:t>https://m.edsoo.ru/8353832a</w:t>
              </w:r>
            </w:hyperlink>
            <w:r>
              <w:rPr>
                <w:rFonts w:ascii="Times New Roman" w:hAnsi="Times New Roman"/>
                <w:b w:val="false"/>
                <w:i w:val="false"/>
                <w:color w:val="000000"/>
                <w:sz w:val="24"/>
              </w:rPr>
              <w:t xml:space="preserve"> </w:t>
            </w:r>
            <w:hyperlink r:id="rId306">
              <w:r>
                <w:rPr>
                  <w:rFonts w:ascii="Times New Roman" w:hAnsi="Times New Roman"/>
                  <w:b w:val="false"/>
                  <w:i w:val="false"/>
                  <w:color w:val="0000ff"/>
                  <w:sz w:val="22"/>
                  <w:u w:val="single"/>
                </w:rPr>
                <w:t>https://m.edsoo.ru/835385dc</w:t>
              </w:r>
            </w:hyperlink>
          </w:p>
        </w:tc>
      </w:tr>
      <w:tr>
        <w:trPr>
          <w:trHeight w:val="82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(проводим время вместе)</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03.09.2025 </w:t>
            </w:r>
          </w:p>
        </w:tc>
        <w:tc>
          <w:tcPr>
            <w:tcW w:w="22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07">
              <w:r>
                <w:rPr>
                  <w:rFonts w:ascii="Times New Roman" w:hAnsi="Times New Roman"/>
                  <w:b w:val="false"/>
                  <w:i w:val="false"/>
                  <w:color w:val="0000ff"/>
                  <w:sz w:val="22"/>
                  <w:u w:val="single"/>
                </w:rPr>
                <w:t>https://m.edsoo.ru/8352c5fc</w:t>
              </w:r>
            </w:hyperlink>
          </w:p>
        </w:tc>
      </w:tr>
      <w:tr>
        <w:trPr>
          <w:trHeight w:val="82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(делимся новостями)</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05.09.2025 </w:t>
            </w:r>
          </w:p>
        </w:tc>
        <w:tc>
          <w:tcPr>
            <w:tcW w:w="2200" w:type="dxa"/>
            <w:tcBorders/>
            <w:tcMar>
              <w:top w:w="50" w:type="dxa"/>
              <w:left w:w="100" w:type="dxa"/>
            </w:tcMar>
            <w:vAlign w:val="center"/>
          </w:tcPr>
          <w:p>
            <w:pPr>
              <w:spacing w:before="0" w:after="0"/>
              <w:ind w:left="135"/>
              <w:jc w:val="left"/>
            </w:pPr>
            <w:hyperlink r:id="rId308">
              <w:r>
                <w:rPr>
                  <w:rFonts w:ascii="Times New Roman" w:hAnsi="Times New Roman"/>
                  <w:b w:val="false"/>
                  <w:i w:val="false"/>
                  <w:color w:val="0000ff"/>
                  <w:sz w:val="22"/>
                  <w:u w:val="single"/>
                </w:rPr>
                <w:t>https://prosv.ru/assistance/umk/english-spotlight.html</w:t>
              </w:r>
            </w:hyperlink>
          </w:p>
        </w:tc>
      </w:tr>
      <w:tr>
        <w:trPr>
          <w:trHeight w:val="1530"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Семейные праздники. (подарки)</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09.09.2025 </w:t>
            </w:r>
          </w:p>
        </w:tc>
        <w:tc>
          <w:tcPr>
            <w:tcW w:w="2200" w:type="dxa"/>
            <w:tcBorders/>
            <w:tcMar>
              <w:top w:w="50" w:type="dxa"/>
              <w:left w:w="100" w:type="dxa"/>
            </w:tcMar>
            <w:vAlign w:val="center"/>
          </w:tcPr>
          <w:p>
            <w:pPr>
              <w:spacing w:before="0" w:after="0"/>
              <w:ind w:left="135"/>
              <w:jc w:val="left"/>
            </w:pPr>
            <w:hyperlink r:id="rId309">
              <w:r>
                <w:rPr>
                  <w:rFonts w:ascii="Times New Roman" w:hAnsi="Times New Roman"/>
                  <w:b w:val="false"/>
                  <w:i w:val="false"/>
                  <w:color w:val="0000ff"/>
                  <w:sz w:val="22"/>
                  <w:u w:val="single"/>
                </w:rPr>
                <w:t>https://prosv.ru/assistance/umk/english-spotlight.html</w:t>
              </w:r>
            </w:hyperlink>
          </w:p>
        </w:tc>
      </w:tr>
      <w:tr>
        <w:trPr>
          <w:trHeight w:val="82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(обязанности по дому)</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10.09.2025 </w:t>
            </w:r>
          </w:p>
        </w:tc>
        <w:tc>
          <w:tcPr>
            <w:tcW w:w="22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0">
              <w:r>
                <w:rPr>
                  <w:rFonts w:ascii="Times New Roman" w:hAnsi="Times New Roman"/>
                  <w:b w:val="false"/>
                  <w:i w:val="false"/>
                  <w:color w:val="0000ff"/>
                  <w:sz w:val="22"/>
                  <w:u w:val="single"/>
                </w:rPr>
                <w:t>https://m.edsoo.ru/8352c782</w:t>
              </w:r>
            </w:hyperlink>
          </w:p>
        </w:tc>
      </w:tr>
      <w:tr>
        <w:trPr>
          <w:trHeight w:val="136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"Взаимоотношения в семье и с друзьями. Семейные праздники. Обязанности по дому"</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12.09.2025 </w:t>
            </w:r>
          </w:p>
        </w:tc>
        <w:tc>
          <w:tcPr>
            <w:tcW w:w="2200" w:type="dxa"/>
            <w:tcBorders/>
            <w:tcMar>
              <w:top w:w="50" w:type="dxa"/>
              <w:left w:w="100" w:type="dxa"/>
            </w:tcMar>
            <w:vAlign w:val="center"/>
          </w:tcPr>
          <w:p>
            <w:pPr>
              <w:spacing w:before="0" w:after="0"/>
              <w:ind w:left="135"/>
              <w:jc w:val="left"/>
            </w:pPr>
            <w:hyperlink r:id="rId311">
              <w:r>
                <w:rPr>
                  <w:rFonts w:ascii="Times New Roman" w:hAnsi="Times New Roman"/>
                  <w:b w:val="false"/>
                  <w:i w:val="false"/>
                  <w:color w:val="0000ff"/>
                  <w:sz w:val="22"/>
                  <w:u w:val="single"/>
                </w:rPr>
                <w:t>https://prosv.ru/assistance/umk/english-spotlight.html</w:t>
              </w:r>
            </w:hyperlink>
          </w:p>
        </w:tc>
      </w:tr>
      <w:tr>
        <w:trPr>
          <w:trHeight w:val="136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"Взаимоотношения в семье и с друзьями. Семейные праздники. Обязанности по дому"</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16.09.2025 </w:t>
            </w:r>
          </w:p>
        </w:tc>
        <w:tc>
          <w:tcPr>
            <w:tcW w:w="2200" w:type="dxa"/>
            <w:tcBorders/>
            <w:tcMar>
              <w:top w:w="50" w:type="dxa"/>
              <w:left w:w="100" w:type="dxa"/>
            </w:tcMar>
            <w:vAlign w:val="center"/>
          </w:tcPr>
          <w:p>
            <w:pPr>
              <w:spacing w:before="0" w:after="0"/>
              <w:ind w:left="135"/>
              <w:jc w:val="left"/>
            </w:pPr>
            <w:hyperlink r:id="rId312">
              <w:r>
                <w:rPr>
                  <w:rFonts w:ascii="Times New Roman" w:hAnsi="Times New Roman"/>
                  <w:b w:val="false"/>
                  <w:i w:val="false"/>
                  <w:color w:val="0000ff"/>
                  <w:sz w:val="22"/>
                  <w:u w:val="single"/>
                </w:rPr>
                <w:t>https://prosv.ru/assistance/umk/english-spotlight.html</w:t>
              </w:r>
            </w:hyperlink>
          </w:p>
        </w:tc>
      </w:tr>
      <w:tr>
        <w:trPr>
          <w:trHeight w:val="136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 человека (литературного персонажа). (описание внешности)</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17.09.2025 </w:t>
            </w:r>
          </w:p>
        </w:tc>
        <w:tc>
          <w:tcPr>
            <w:tcW w:w="2200" w:type="dxa"/>
            <w:tcBorders/>
            <w:tcMar>
              <w:top w:w="50" w:type="dxa"/>
              <w:left w:w="100" w:type="dxa"/>
            </w:tcMar>
            <w:vAlign w:val="center"/>
          </w:tcPr>
          <w:p>
            <w:pPr>
              <w:spacing w:before="0" w:after="0"/>
              <w:ind w:left="135"/>
              <w:jc w:val="left"/>
            </w:pPr>
            <w:hyperlink r:id="rId313">
              <w:r>
                <w:rPr>
                  <w:rFonts w:ascii="Times New Roman" w:hAnsi="Times New Roman"/>
                  <w:b w:val="false"/>
                  <w:i w:val="false"/>
                  <w:color w:val="0000ff"/>
                  <w:sz w:val="22"/>
                  <w:u w:val="single"/>
                </w:rPr>
                <w:t>https://prosv.ru/assistance/umk/english-spotlight.html</w:t>
              </w:r>
            </w:hyperlink>
          </w:p>
        </w:tc>
      </w:tr>
      <w:tr>
        <w:trPr>
          <w:trHeight w:val="163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 человека (литературного персонажа). (черты характера)</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19.09.2025 </w:t>
            </w:r>
          </w:p>
        </w:tc>
        <w:tc>
          <w:tcPr>
            <w:tcW w:w="22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4">
              <w:r>
                <w:rPr>
                  <w:rFonts w:ascii="Times New Roman" w:hAnsi="Times New Roman"/>
                  <w:b w:val="false"/>
                  <w:i w:val="false"/>
                  <w:color w:val="0000ff"/>
                  <w:sz w:val="22"/>
                  <w:u w:val="single"/>
                </w:rPr>
                <w:t>https://m.edsoo.ru/8352d06a</w:t>
              </w:r>
            </w:hyperlink>
            <w:r>
              <w:rPr>
                <w:rFonts w:ascii="Times New Roman" w:hAnsi="Times New Roman"/>
                <w:b w:val="false"/>
                <w:i w:val="false"/>
                <w:color w:val="000000"/>
                <w:sz w:val="24"/>
              </w:rPr>
              <w:t xml:space="preserve"> </w:t>
            </w:r>
            <w:hyperlink r:id="rId315">
              <w:r>
                <w:rPr>
                  <w:rFonts w:ascii="Times New Roman" w:hAnsi="Times New Roman"/>
                  <w:b w:val="false"/>
                  <w:i w:val="false"/>
                  <w:color w:val="0000ff"/>
                  <w:sz w:val="22"/>
                  <w:u w:val="single"/>
                </w:rPr>
                <w:t>https://m.edsoo.ru/8352d218</w:t>
              </w:r>
            </w:hyperlink>
            <w:r>
              <w:rPr>
                <w:rFonts w:ascii="Times New Roman" w:hAnsi="Times New Roman"/>
                <w:b w:val="false"/>
                <w:i w:val="false"/>
                <w:color w:val="000000"/>
                <w:sz w:val="24"/>
              </w:rPr>
              <w:t xml:space="preserve"> </w:t>
            </w:r>
            <w:hyperlink r:id="rId316">
              <w:r>
                <w:rPr>
                  <w:rFonts w:ascii="Times New Roman" w:hAnsi="Times New Roman"/>
                  <w:b w:val="false"/>
                  <w:i w:val="false"/>
                  <w:color w:val="0000ff"/>
                  <w:sz w:val="22"/>
                  <w:u w:val="single"/>
                </w:rPr>
                <w:t>https://m.edsoo.ru/8352d3da</w:t>
              </w:r>
            </w:hyperlink>
          </w:p>
        </w:tc>
      </w:tr>
      <w:tr>
        <w:trPr>
          <w:trHeight w:val="163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 человека (литературного персонажа). (описание литературного персонажа)</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23.09.2025 </w:t>
            </w:r>
          </w:p>
        </w:tc>
        <w:tc>
          <w:tcPr>
            <w:tcW w:w="2200" w:type="dxa"/>
            <w:tcBorders/>
            <w:tcMar>
              <w:top w:w="50" w:type="dxa"/>
              <w:left w:w="100" w:type="dxa"/>
            </w:tcMar>
            <w:vAlign w:val="center"/>
          </w:tcPr>
          <w:p>
            <w:pPr>
              <w:spacing w:before="0" w:after="0"/>
              <w:ind w:left="135"/>
              <w:jc w:val="left"/>
            </w:pPr>
            <w:hyperlink r:id="rId317">
              <w:r>
                <w:rPr>
                  <w:rFonts w:ascii="Times New Roman" w:hAnsi="Times New Roman"/>
                  <w:b w:val="false"/>
                  <w:i w:val="false"/>
                  <w:color w:val="0000ff"/>
                  <w:sz w:val="22"/>
                  <w:u w:val="single"/>
                </w:rPr>
                <w:t>https://prosv.ru/assistance/umk/english-spotlight.html</w:t>
              </w:r>
            </w:hyperlink>
          </w:p>
        </w:tc>
      </w:tr>
      <w:tr>
        <w:trPr>
          <w:trHeight w:val="136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"Внешность и характер человека (литературного персонажа)"</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24.09.2025 </w:t>
            </w:r>
          </w:p>
        </w:tc>
        <w:tc>
          <w:tcPr>
            <w:tcW w:w="22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8">
              <w:r>
                <w:rPr>
                  <w:rFonts w:ascii="Times New Roman" w:hAnsi="Times New Roman"/>
                  <w:b w:val="false"/>
                  <w:i w:val="false"/>
                  <w:color w:val="0000ff"/>
                  <w:sz w:val="22"/>
                  <w:u w:val="single"/>
                </w:rPr>
                <w:t>https://m.edsoo.ru/8352d57e</w:t>
              </w:r>
            </w:hyperlink>
          </w:p>
        </w:tc>
      </w:tr>
      <w:tr>
        <w:trPr>
          <w:trHeight w:val="136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"Внешность и характер человека (литературного персонажа)"</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26.09.2025 </w:t>
            </w:r>
          </w:p>
        </w:tc>
        <w:tc>
          <w:tcPr>
            <w:tcW w:w="22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19">
              <w:r>
                <w:rPr>
                  <w:rFonts w:ascii="Times New Roman" w:hAnsi="Times New Roman"/>
                  <w:b w:val="false"/>
                  <w:i w:val="false"/>
                  <w:color w:val="0000ff"/>
                  <w:sz w:val="22"/>
                  <w:u w:val="single"/>
                </w:rPr>
                <w:t>https://m.edsoo.ru/8352d57e</w:t>
              </w:r>
            </w:hyperlink>
          </w:p>
        </w:tc>
      </w:tr>
      <w:tr>
        <w:trPr>
          <w:trHeight w:val="109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(свободное время)</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30.09.2025 </w:t>
            </w:r>
          </w:p>
        </w:tc>
        <w:tc>
          <w:tcPr>
            <w:tcW w:w="22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0">
              <w:r>
                <w:rPr>
                  <w:rFonts w:ascii="Times New Roman" w:hAnsi="Times New Roman"/>
                  <w:b w:val="false"/>
                  <w:i w:val="false"/>
                  <w:color w:val="0000ff"/>
                  <w:sz w:val="22"/>
                  <w:u w:val="single"/>
                </w:rPr>
                <w:t>https://m.edsoo.ru/8352e2bc</w:t>
              </w:r>
            </w:hyperlink>
          </w:p>
        </w:tc>
      </w:tr>
      <w:tr>
        <w:trPr>
          <w:trHeight w:val="109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(популярные увлечения)</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01.10.2025 </w:t>
            </w:r>
          </w:p>
        </w:tc>
        <w:tc>
          <w:tcPr>
            <w:tcW w:w="2200" w:type="dxa"/>
            <w:tcBorders/>
            <w:tcMar>
              <w:top w:w="50" w:type="dxa"/>
              <w:left w:w="100" w:type="dxa"/>
            </w:tcMar>
            <w:vAlign w:val="center"/>
          </w:tcPr>
          <w:p>
            <w:pPr>
              <w:spacing w:before="0" w:after="0"/>
              <w:ind w:left="135"/>
              <w:jc w:val="left"/>
            </w:pPr>
            <w:hyperlink r:id="rId321">
              <w:r>
                <w:rPr>
                  <w:rFonts w:ascii="Times New Roman" w:hAnsi="Times New Roman"/>
                  <w:b w:val="false"/>
                  <w:i w:val="false"/>
                  <w:color w:val="0000ff"/>
                  <w:sz w:val="22"/>
                  <w:u w:val="single"/>
                </w:rPr>
                <w:t>https://prosv.ru/assistance/umk/english-spotlight.html</w:t>
              </w:r>
            </w:hyperlink>
          </w:p>
        </w:tc>
      </w:tr>
      <w:tr>
        <w:trPr>
          <w:trHeight w:val="214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(любимые занятия)</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03.10.2025 </w:t>
            </w:r>
          </w:p>
        </w:tc>
        <w:tc>
          <w:tcPr>
            <w:tcW w:w="2200" w:type="dxa"/>
            <w:tcBorders/>
            <w:tcMar>
              <w:top w:w="50" w:type="dxa"/>
              <w:left w:w="100" w:type="dxa"/>
            </w:tcMar>
            <w:vAlign w:val="center"/>
          </w:tcPr>
          <w:p>
            <w:pPr>
              <w:spacing w:before="0" w:after="0"/>
              <w:ind w:left="135"/>
              <w:jc w:val="left"/>
            </w:pPr>
            <w:hyperlink r:id="rId322">
              <w:r>
                <w:rPr>
                  <w:rFonts w:ascii="Times New Roman" w:hAnsi="Times New Roman"/>
                  <w:b w:val="false"/>
                  <w:i w:val="false"/>
                  <w:color w:val="0000ff"/>
                  <w:sz w:val="22"/>
                  <w:u w:val="single"/>
                </w:rPr>
                <w:t>https://prosv.ru/assistance/umk/english-spotlight.html</w:t>
              </w:r>
            </w:hyperlink>
          </w:p>
        </w:tc>
      </w:tr>
      <w:tr>
        <w:trPr>
          <w:trHeight w:val="109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(хобби членов моей семьи, моих друзей)</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07.10.2025 </w:t>
            </w:r>
          </w:p>
        </w:tc>
        <w:tc>
          <w:tcPr>
            <w:tcW w:w="2200" w:type="dxa"/>
            <w:tcBorders/>
            <w:tcMar>
              <w:top w:w="50" w:type="dxa"/>
              <w:left w:w="100" w:type="dxa"/>
            </w:tcMar>
            <w:vAlign w:val="center"/>
          </w:tcPr>
          <w:p>
            <w:pPr>
              <w:spacing w:before="0" w:after="0"/>
              <w:ind w:left="135"/>
              <w:jc w:val="left"/>
            </w:pPr>
            <w:hyperlink r:id="rId323">
              <w:r>
                <w:rPr>
                  <w:rFonts w:ascii="Times New Roman" w:hAnsi="Times New Roman"/>
                  <w:b w:val="false"/>
                  <w:i w:val="false"/>
                  <w:color w:val="0000ff"/>
                  <w:sz w:val="22"/>
                  <w:u w:val="single"/>
                </w:rPr>
                <w:t>https://prosv.ru/assistance/umk/english-spotlight.html</w:t>
              </w:r>
            </w:hyperlink>
          </w:p>
        </w:tc>
      </w:tr>
      <w:tr>
        <w:trPr>
          <w:trHeight w:val="109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(современные хобби)</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08.10.2025 </w:t>
            </w:r>
          </w:p>
        </w:tc>
        <w:tc>
          <w:tcPr>
            <w:tcW w:w="2200" w:type="dxa"/>
            <w:tcBorders/>
            <w:tcMar>
              <w:top w:w="50" w:type="dxa"/>
              <w:left w:w="100" w:type="dxa"/>
            </w:tcMar>
            <w:vAlign w:val="center"/>
          </w:tcPr>
          <w:p>
            <w:pPr>
              <w:spacing w:before="0" w:after="0"/>
              <w:ind w:left="135"/>
              <w:jc w:val="left"/>
            </w:pPr>
            <w:hyperlink r:id="rId324">
              <w:r>
                <w:rPr>
                  <w:rFonts w:ascii="Times New Roman" w:hAnsi="Times New Roman"/>
                  <w:b w:val="false"/>
                  <w:i w:val="false"/>
                  <w:color w:val="0000ff"/>
                  <w:sz w:val="22"/>
                  <w:u w:val="single"/>
                </w:rPr>
                <w:t>https://prosv.ru/assistance/umk/english-spotlight.html</w:t>
              </w:r>
            </w:hyperlink>
          </w:p>
        </w:tc>
      </w:tr>
      <w:tr>
        <w:trPr>
          <w:trHeight w:val="82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(чтение)</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10.10.2025 </w:t>
            </w:r>
          </w:p>
        </w:tc>
        <w:tc>
          <w:tcPr>
            <w:tcW w:w="22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5">
              <w:r>
                <w:rPr>
                  <w:rFonts w:ascii="Times New Roman" w:hAnsi="Times New Roman"/>
                  <w:b w:val="false"/>
                  <w:i w:val="false"/>
                  <w:color w:val="0000ff"/>
                  <w:sz w:val="22"/>
                  <w:u w:val="single"/>
                </w:rPr>
                <w:t>https://m.edsoo.ru/8352d77c</w:t>
              </w:r>
            </w:hyperlink>
          </w:p>
        </w:tc>
      </w:tr>
      <w:tr>
        <w:trPr>
          <w:trHeight w:val="109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(интернет и современный подросток)</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14.10.2025 </w:t>
            </w:r>
          </w:p>
        </w:tc>
        <w:tc>
          <w:tcPr>
            <w:tcW w:w="22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6">
              <w:r>
                <w:rPr>
                  <w:rFonts w:ascii="Times New Roman" w:hAnsi="Times New Roman"/>
                  <w:b w:val="false"/>
                  <w:i w:val="false"/>
                  <w:color w:val="0000ff"/>
                  <w:sz w:val="22"/>
                  <w:u w:val="single"/>
                </w:rPr>
                <w:t>https://m.edsoo.ru/8352e438</w:t>
              </w:r>
            </w:hyperlink>
          </w:p>
        </w:tc>
      </w:tr>
      <w:tr>
        <w:trPr>
          <w:trHeight w:val="109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(современные электронные устройства)</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15.10.2025 </w:t>
            </w:r>
          </w:p>
        </w:tc>
        <w:tc>
          <w:tcPr>
            <w:tcW w:w="22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27">
              <w:r>
                <w:rPr>
                  <w:rFonts w:ascii="Times New Roman" w:hAnsi="Times New Roman"/>
                  <w:b w:val="false"/>
                  <w:i w:val="false"/>
                  <w:color w:val="0000ff"/>
                  <w:sz w:val="22"/>
                  <w:u w:val="single"/>
                </w:rPr>
                <w:t>https://m.edsoo.ru/8352e6cc</w:t>
              </w:r>
            </w:hyperlink>
          </w:p>
        </w:tc>
      </w:tr>
      <w:tr>
        <w:trPr>
          <w:trHeight w:val="82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(компьютер)</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17.10.2025 </w:t>
            </w:r>
          </w:p>
        </w:tc>
        <w:tc>
          <w:tcPr>
            <w:tcW w:w="2200" w:type="dxa"/>
            <w:tcBorders/>
            <w:tcMar>
              <w:top w:w="50" w:type="dxa"/>
              <w:left w:w="100" w:type="dxa"/>
            </w:tcMar>
            <w:vAlign w:val="center"/>
          </w:tcPr>
          <w:p>
            <w:pPr>
              <w:spacing w:before="0" w:after="0"/>
              <w:ind w:left="135"/>
              <w:jc w:val="left"/>
            </w:pPr>
            <w:hyperlink r:id="rId328">
              <w:r>
                <w:rPr>
                  <w:rFonts w:ascii="Times New Roman" w:hAnsi="Times New Roman"/>
                  <w:b w:val="false"/>
                  <w:i w:val="false"/>
                  <w:color w:val="0000ff"/>
                  <w:sz w:val="22"/>
                  <w:u w:val="single"/>
                </w:rPr>
                <w:t>https://prosv.ru/assistance/umk/english-spotlight.html</w:t>
              </w:r>
            </w:hyperlink>
          </w:p>
        </w:tc>
      </w:tr>
      <w:tr>
        <w:trPr>
          <w:trHeight w:val="109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(фильмы и сериалы)</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21.10.2025 </w:t>
            </w:r>
          </w:p>
        </w:tc>
        <w:tc>
          <w:tcPr>
            <w:tcW w:w="2200" w:type="dxa"/>
            <w:tcBorders/>
            <w:tcMar>
              <w:top w:w="50" w:type="dxa"/>
              <w:left w:w="100" w:type="dxa"/>
            </w:tcMar>
            <w:vAlign w:val="center"/>
          </w:tcPr>
          <w:p>
            <w:pPr>
              <w:spacing w:before="0" w:after="0"/>
              <w:ind w:left="135"/>
              <w:jc w:val="left"/>
            </w:pPr>
            <w:hyperlink r:id="rId329">
              <w:r>
                <w:rPr>
                  <w:rFonts w:ascii="Times New Roman" w:hAnsi="Times New Roman"/>
                  <w:b w:val="false"/>
                  <w:i w:val="false"/>
                  <w:color w:val="0000ff"/>
                  <w:sz w:val="22"/>
                  <w:u w:val="single"/>
                </w:rPr>
                <w:t>https://prosv.ru/assistance/umk/english-spotlight.html</w:t>
              </w:r>
            </w:hyperlink>
          </w:p>
        </w:tc>
      </w:tr>
      <w:tr>
        <w:trPr>
          <w:trHeight w:val="82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(музыка)</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22.10.2025 </w:t>
            </w:r>
          </w:p>
        </w:tc>
        <w:tc>
          <w:tcPr>
            <w:tcW w:w="2200" w:type="dxa"/>
            <w:tcBorders/>
            <w:tcMar>
              <w:top w:w="50" w:type="dxa"/>
              <w:left w:w="100" w:type="dxa"/>
            </w:tcMar>
            <w:vAlign w:val="center"/>
          </w:tcPr>
          <w:p>
            <w:pPr>
              <w:spacing w:before="0" w:after="0"/>
              <w:ind w:left="135"/>
              <w:jc w:val="left"/>
            </w:pPr>
            <w:hyperlink r:id="rId330">
              <w:r>
                <w:rPr>
                  <w:rFonts w:ascii="Times New Roman" w:hAnsi="Times New Roman"/>
                  <w:b w:val="false"/>
                  <w:i w:val="false"/>
                  <w:color w:val="0000ff"/>
                  <w:sz w:val="22"/>
                  <w:u w:val="single"/>
                </w:rPr>
                <w:t>https://prosv.ru/assistance/umk/english-spotlight.html</w:t>
              </w:r>
            </w:hyperlink>
          </w:p>
        </w:tc>
      </w:tr>
      <w:tr>
        <w:trPr>
          <w:trHeight w:val="82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(поход в кино)</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24.10.2025 </w:t>
            </w:r>
          </w:p>
        </w:tc>
        <w:tc>
          <w:tcPr>
            <w:tcW w:w="22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1">
              <w:r>
                <w:rPr>
                  <w:rFonts w:ascii="Times New Roman" w:hAnsi="Times New Roman"/>
                  <w:b w:val="false"/>
                  <w:i w:val="false"/>
                  <w:color w:val="0000ff"/>
                  <w:sz w:val="22"/>
                  <w:u w:val="single"/>
                </w:rPr>
                <w:t>https://m.edsoo.ru/8352dc40</w:t>
              </w:r>
            </w:hyperlink>
          </w:p>
        </w:tc>
      </w:tr>
      <w:tr>
        <w:trPr>
          <w:trHeight w:val="82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(спорт)</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04.11.2025 </w:t>
            </w:r>
          </w:p>
        </w:tc>
        <w:tc>
          <w:tcPr>
            <w:tcW w:w="22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2">
              <w:r>
                <w:rPr>
                  <w:rFonts w:ascii="Times New Roman" w:hAnsi="Times New Roman"/>
                  <w:b w:val="false"/>
                  <w:i w:val="false"/>
                  <w:color w:val="0000ff"/>
                  <w:sz w:val="22"/>
                  <w:u w:val="single"/>
                </w:rPr>
                <w:t>https://m.edsoo.ru/8352de34</w:t>
              </w:r>
            </w:hyperlink>
          </w:p>
        </w:tc>
      </w:tr>
      <w:tr>
        <w:trPr>
          <w:trHeight w:val="109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(кружки и клубы по интересам)</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05.11.2025 </w:t>
            </w:r>
          </w:p>
        </w:tc>
        <w:tc>
          <w:tcPr>
            <w:tcW w:w="22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3">
              <w:r>
                <w:rPr>
                  <w:rFonts w:ascii="Times New Roman" w:hAnsi="Times New Roman"/>
                  <w:b w:val="false"/>
                  <w:i w:val="false"/>
                  <w:color w:val="0000ff"/>
                  <w:sz w:val="22"/>
                  <w:u w:val="single"/>
                </w:rPr>
                <w:t>https://m.edsoo.ru/8352e582</w:t>
              </w:r>
            </w:hyperlink>
          </w:p>
        </w:tc>
      </w:tr>
      <w:tr>
        <w:trPr>
          <w:trHeight w:val="163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"Досуг и увлечения (хобби) современного подростка (чтение, кино, театр, музей, спорт, музыка)"</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07.11.2025 </w:t>
            </w:r>
          </w:p>
        </w:tc>
        <w:tc>
          <w:tcPr>
            <w:tcW w:w="2200" w:type="dxa"/>
            <w:tcBorders/>
            <w:tcMar>
              <w:top w:w="50" w:type="dxa"/>
              <w:left w:w="100" w:type="dxa"/>
            </w:tcMar>
            <w:vAlign w:val="center"/>
          </w:tcPr>
          <w:p>
            <w:pPr>
              <w:spacing w:before="0" w:after="0"/>
              <w:ind w:left="135"/>
              <w:jc w:val="left"/>
            </w:pPr>
            <w:hyperlink r:id="rId334">
              <w:r>
                <w:rPr>
                  <w:rFonts w:ascii="Times New Roman" w:hAnsi="Times New Roman"/>
                  <w:b w:val="false"/>
                  <w:i w:val="false"/>
                  <w:color w:val="0000ff"/>
                  <w:sz w:val="22"/>
                  <w:u w:val="single"/>
                </w:rPr>
                <w:t>https://prosv.ru/assistance/umk/english-spotlight.html</w:t>
              </w:r>
            </w:hyperlink>
          </w:p>
        </w:tc>
      </w:tr>
      <w:tr>
        <w:trPr>
          <w:trHeight w:val="136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"Досуг и увлечения (хобби) современного подростка (чтение, кино, театр, музей, спорт, музыка)"</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11.11.2025 </w:t>
            </w:r>
          </w:p>
        </w:tc>
        <w:tc>
          <w:tcPr>
            <w:tcW w:w="2200" w:type="dxa"/>
            <w:tcBorders/>
            <w:tcMar>
              <w:top w:w="50" w:type="dxa"/>
              <w:left w:w="100" w:type="dxa"/>
            </w:tcMar>
            <w:vAlign w:val="center"/>
          </w:tcPr>
          <w:p>
            <w:pPr>
              <w:spacing w:before="0" w:after="0"/>
              <w:ind w:left="135"/>
              <w:jc w:val="left"/>
            </w:pPr>
            <w:hyperlink r:id="rId335">
              <w:r>
                <w:rPr>
                  <w:rFonts w:ascii="Times New Roman" w:hAnsi="Times New Roman"/>
                  <w:b w:val="false"/>
                  <w:i w:val="false"/>
                  <w:color w:val="0000ff"/>
                  <w:sz w:val="22"/>
                  <w:u w:val="single"/>
                </w:rPr>
                <w:t>https://prosv.ru/assistance/umk/english-spotlight.html</w:t>
              </w:r>
            </w:hyperlink>
          </w:p>
        </w:tc>
      </w:tr>
      <w:tr>
        <w:trPr>
          <w:trHeight w:val="88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(режим труда и отдыха)</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12.11.2025 </w:t>
            </w:r>
          </w:p>
        </w:tc>
        <w:tc>
          <w:tcPr>
            <w:tcW w:w="22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6">
              <w:r>
                <w:rPr>
                  <w:rFonts w:ascii="Times New Roman" w:hAnsi="Times New Roman"/>
                  <w:b w:val="false"/>
                  <w:i w:val="false"/>
                  <w:color w:val="0000ff"/>
                  <w:sz w:val="22"/>
                  <w:u w:val="single"/>
                </w:rPr>
                <w:t>https://m.edsoo.ru/8352ee10</w:t>
              </w:r>
            </w:hyperlink>
          </w:p>
        </w:tc>
      </w:tr>
      <w:tr>
        <w:trPr>
          <w:trHeight w:val="82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(справляемся со стрессом)</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14.11.2025 </w:t>
            </w:r>
          </w:p>
        </w:tc>
        <w:tc>
          <w:tcPr>
            <w:tcW w:w="2200" w:type="dxa"/>
            <w:tcBorders/>
            <w:tcMar>
              <w:top w:w="50" w:type="dxa"/>
              <w:left w:w="100" w:type="dxa"/>
            </w:tcMar>
            <w:vAlign w:val="center"/>
          </w:tcPr>
          <w:p>
            <w:pPr>
              <w:spacing w:before="0" w:after="0"/>
              <w:ind w:left="135"/>
              <w:jc w:val="left"/>
            </w:pPr>
            <w:hyperlink r:id="rId337">
              <w:r>
                <w:rPr>
                  <w:rFonts w:ascii="Times New Roman" w:hAnsi="Times New Roman"/>
                  <w:b w:val="false"/>
                  <w:i w:val="false"/>
                  <w:color w:val="0000ff"/>
                  <w:sz w:val="22"/>
                  <w:u w:val="single"/>
                </w:rPr>
                <w:t>https://prosv.ru/assistance/umk/english-spotlight.html</w:t>
              </w:r>
            </w:hyperlink>
          </w:p>
        </w:tc>
      </w:tr>
      <w:tr>
        <w:trPr>
          <w:trHeight w:val="82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(фитнес, спорт)</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18.11.2025 </w:t>
            </w:r>
          </w:p>
        </w:tc>
        <w:tc>
          <w:tcPr>
            <w:tcW w:w="22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8">
              <w:r>
                <w:rPr>
                  <w:rFonts w:ascii="Times New Roman" w:hAnsi="Times New Roman"/>
                  <w:b w:val="false"/>
                  <w:i w:val="false"/>
                  <w:color w:val="0000ff"/>
                  <w:sz w:val="22"/>
                  <w:u w:val="single"/>
                </w:rPr>
                <w:t>https://m.edsoo.ru/8352f144</w:t>
              </w:r>
            </w:hyperlink>
          </w:p>
        </w:tc>
      </w:tr>
      <w:tr>
        <w:trPr>
          <w:trHeight w:val="82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(сбалансированное питание)</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19.11.2025 </w:t>
            </w:r>
          </w:p>
        </w:tc>
        <w:tc>
          <w:tcPr>
            <w:tcW w:w="22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39">
              <w:r>
                <w:rPr>
                  <w:rFonts w:ascii="Times New Roman" w:hAnsi="Times New Roman"/>
                  <w:b w:val="false"/>
                  <w:i w:val="false"/>
                  <w:color w:val="0000ff"/>
                  <w:sz w:val="22"/>
                  <w:u w:val="single"/>
                </w:rPr>
                <w:t>https://m.edsoo.ru/8352eb86</w:t>
              </w:r>
            </w:hyperlink>
          </w:p>
        </w:tc>
      </w:tr>
      <w:tr>
        <w:trPr>
          <w:trHeight w:val="82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(здоровое питание)</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21.11.2025 </w:t>
            </w:r>
          </w:p>
        </w:tc>
        <w:tc>
          <w:tcPr>
            <w:tcW w:w="22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0">
              <w:r>
                <w:rPr>
                  <w:rFonts w:ascii="Times New Roman" w:hAnsi="Times New Roman"/>
                  <w:b w:val="false"/>
                  <w:i w:val="false"/>
                  <w:color w:val="0000ff"/>
                  <w:sz w:val="22"/>
                  <w:u w:val="single"/>
                </w:rPr>
                <w:t>https://m.edsoo.ru/8352eb86</w:t>
              </w:r>
            </w:hyperlink>
          </w:p>
        </w:tc>
      </w:tr>
      <w:tr>
        <w:trPr>
          <w:trHeight w:val="163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"Здоровый образ жизни: режим труда и отдыха, фитнес, сбалансированное питание"</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25.11.2025 </w:t>
            </w:r>
          </w:p>
        </w:tc>
        <w:tc>
          <w:tcPr>
            <w:tcW w:w="22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1">
              <w:r>
                <w:rPr>
                  <w:rFonts w:ascii="Times New Roman" w:hAnsi="Times New Roman"/>
                  <w:b w:val="false"/>
                  <w:i w:val="false"/>
                  <w:color w:val="0000ff"/>
                  <w:sz w:val="22"/>
                  <w:u w:val="single"/>
                </w:rPr>
                <w:t>https://m.edsoo.ru/8352f3b0</w:t>
              </w:r>
            </w:hyperlink>
          </w:p>
        </w:tc>
      </w:tr>
      <w:tr>
        <w:trPr>
          <w:trHeight w:val="163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"Здоровый образ жизни: режим труда и отдыха, фитнес, сбалансированное питание"</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26.11.2025 </w:t>
            </w:r>
          </w:p>
        </w:tc>
        <w:tc>
          <w:tcPr>
            <w:tcW w:w="22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42">
              <w:r>
                <w:rPr>
                  <w:rFonts w:ascii="Times New Roman" w:hAnsi="Times New Roman"/>
                  <w:b w:val="false"/>
                  <w:i w:val="false"/>
                  <w:color w:val="0000ff"/>
                  <w:sz w:val="22"/>
                  <w:u w:val="single"/>
                </w:rPr>
                <w:t>https://m.edsoo.ru/8352f86a</w:t>
              </w:r>
            </w:hyperlink>
          </w:p>
        </w:tc>
      </w:tr>
      <w:tr>
        <w:trPr>
          <w:trHeight w:val="82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(одежда, обувь)</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28.11.2025 </w:t>
            </w:r>
          </w:p>
        </w:tc>
        <w:tc>
          <w:tcPr>
            <w:tcW w:w="2200" w:type="dxa"/>
            <w:tcBorders/>
            <w:tcMar>
              <w:top w:w="50" w:type="dxa"/>
              <w:left w:w="100" w:type="dxa"/>
            </w:tcMar>
            <w:vAlign w:val="center"/>
          </w:tcPr>
          <w:p>
            <w:pPr>
              <w:spacing w:before="0" w:after="0"/>
              <w:ind w:left="135"/>
              <w:jc w:val="left"/>
            </w:pPr>
            <w:hyperlink r:id="rId343">
              <w:r>
                <w:rPr>
                  <w:rFonts w:ascii="Times New Roman" w:hAnsi="Times New Roman"/>
                  <w:b w:val="false"/>
                  <w:i w:val="false"/>
                  <w:color w:val="0000ff"/>
                  <w:sz w:val="22"/>
                  <w:u w:val="single"/>
                </w:rPr>
                <w:t>https://prosv.ru/assistance/umk/english-spotlight.html</w:t>
              </w:r>
            </w:hyperlink>
          </w:p>
        </w:tc>
      </w:tr>
      <w:tr>
        <w:trPr>
          <w:trHeight w:val="82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(продукты питания)</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02.12.2025 </w:t>
            </w:r>
          </w:p>
        </w:tc>
        <w:tc>
          <w:tcPr>
            <w:tcW w:w="2200" w:type="dxa"/>
            <w:tcBorders/>
            <w:tcMar>
              <w:top w:w="50" w:type="dxa"/>
              <w:left w:w="100" w:type="dxa"/>
            </w:tcMar>
            <w:vAlign w:val="center"/>
          </w:tcPr>
          <w:p>
            <w:pPr>
              <w:spacing w:before="0" w:after="0"/>
              <w:ind w:left="135"/>
              <w:jc w:val="left"/>
            </w:pPr>
            <w:hyperlink r:id="rId344">
              <w:r>
                <w:rPr>
                  <w:rFonts w:ascii="Times New Roman" w:hAnsi="Times New Roman"/>
                  <w:b w:val="false"/>
                  <w:i w:val="false"/>
                  <w:color w:val="0000ff"/>
                  <w:sz w:val="22"/>
                  <w:u w:val="single"/>
                </w:rPr>
                <w:t>https://prosv.ru/assistance/umk/english-spotlight.html</w:t>
              </w:r>
            </w:hyperlink>
          </w:p>
        </w:tc>
      </w:tr>
      <w:tr>
        <w:trPr>
          <w:trHeight w:val="82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(подарки)</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03.12.2025 </w:t>
            </w:r>
          </w:p>
        </w:tc>
        <w:tc>
          <w:tcPr>
            <w:tcW w:w="2200" w:type="dxa"/>
            <w:tcBorders/>
            <w:tcMar>
              <w:top w:w="50" w:type="dxa"/>
              <w:left w:w="100" w:type="dxa"/>
            </w:tcMar>
            <w:vAlign w:val="center"/>
          </w:tcPr>
          <w:p>
            <w:pPr>
              <w:spacing w:before="0" w:after="0"/>
              <w:ind w:left="135"/>
              <w:jc w:val="left"/>
            </w:pPr>
            <w:hyperlink r:id="rId345">
              <w:r>
                <w:rPr>
                  <w:rFonts w:ascii="Times New Roman" w:hAnsi="Times New Roman"/>
                  <w:b w:val="false"/>
                  <w:i w:val="false"/>
                  <w:color w:val="0000ff"/>
                  <w:sz w:val="22"/>
                  <w:u w:val="single"/>
                </w:rPr>
                <w:t>https://prosv.ru/assistance/umk/english-spotlight.html</w:t>
              </w:r>
            </w:hyperlink>
          </w:p>
        </w:tc>
      </w:tr>
      <w:tr>
        <w:trPr>
          <w:trHeight w:val="82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(поход по магазинам)</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05.12.2025 </w:t>
            </w:r>
          </w:p>
        </w:tc>
        <w:tc>
          <w:tcPr>
            <w:tcW w:w="2200" w:type="dxa"/>
            <w:tcBorders/>
            <w:tcMar>
              <w:top w:w="50" w:type="dxa"/>
              <w:left w:w="100" w:type="dxa"/>
            </w:tcMar>
            <w:vAlign w:val="center"/>
          </w:tcPr>
          <w:p>
            <w:pPr>
              <w:spacing w:before="0" w:after="0"/>
              <w:ind w:left="135"/>
              <w:jc w:val="left"/>
            </w:pPr>
            <w:hyperlink r:id="rId346">
              <w:r>
                <w:rPr>
                  <w:rFonts w:ascii="Times New Roman" w:hAnsi="Times New Roman"/>
                  <w:b w:val="false"/>
                  <w:i w:val="false"/>
                  <w:color w:val="0000ff"/>
                  <w:sz w:val="22"/>
                  <w:u w:val="single"/>
                </w:rPr>
                <w:t>https://prosv.ru/assistance/umk/english-spotlight.html</w:t>
              </w:r>
            </w:hyperlink>
          </w:p>
        </w:tc>
      </w:tr>
      <w:tr>
        <w:trPr>
          <w:trHeight w:val="82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(ответственное потребление)</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09.12.2025 </w:t>
            </w:r>
          </w:p>
        </w:tc>
        <w:tc>
          <w:tcPr>
            <w:tcW w:w="2200" w:type="dxa"/>
            <w:tcBorders/>
            <w:tcMar>
              <w:top w:w="50" w:type="dxa"/>
              <w:left w:w="100" w:type="dxa"/>
            </w:tcMar>
            <w:vAlign w:val="center"/>
          </w:tcPr>
          <w:p>
            <w:pPr>
              <w:spacing w:before="0" w:after="0"/>
              <w:ind w:left="135"/>
              <w:jc w:val="left"/>
            </w:pPr>
            <w:hyperlink r:id="rId347">
              <w:r>
                <w:rPr>
                  <w:rFonts w:ascii="Times New Roman" w:hAnsi="Times New Roman"/>
                  <w:b w:val="false"/>
                  <w:i w:val="false"/>
                  <w:color w:val="0000ff"/>
                  <w:sz w:val="22"/>
                  <w:u w:val="single"/>
                </w:rPr>
                <w:t>https://prosv.ru/assistance/umk/english-spotlight.html</w:t>
              </w:r>
            </w:hyperlink>
          </w:p>
        </w:tc>
      </w:tr>
      <w:tr>
        <w:trPr>
          <w:trHeight w:val="82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"Покупки: одежда, обувь и продукты питания"</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10.12.2025 </w:t>
            </w:r>
          </w:p>
        </w:tc>
        <w:tc>
          <w:tcPr>
            <w:tcW w:w="2200" w:type="dxa"/>
            <w:tcBorders/>
            <w:tcMar>
              <w:top w:w="50" w:type="dxa"/>
              <w:left w:w="100" w:type="dxa"/>
            </w:tcMar>
            <w:vAlign w:val="center"/>
          </w:tcPr>
          <w:p>
            <w:pPr>
              <w:spacing w:before="0" w:after="0"/>
              <w:ind w:left="135"/>
              <w:jc w:val="left"/>
            </w:pPr>
            <w:hyperlink r:id="rId348">
              <w:r>
                <w:rPr>
                  <w:rFonts w:ascii="Times New Roman" w:hAnsi="Times New Roman"/>
                  <w:b w:val="false"/>
                  <w:i w:val="false"/>
                  <w:color w:val="0000ff"/>
                  <w:sz w:val="22"/>
                  <w:u w:val="single"/>
                </w:rPr>
                <w:t>https://prosv.ru/assistance/umk/english-spotlight.html</w:t>
              </w:r>
            </w:hyperlink>
          </w:p>
        </w:tc>
      </w:tr>
      <w:tr>
        <w:trPr>
          <w:trHeight w:val="82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"Покупки: одежда, обувь и продукты питания"</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12.12.2025 </w:t>
            </w:r>
          </w:p>
        </w:tc>
        <w:tc>
          <w:tcPr>
            <w:tcW w:w="2200" w:type="dxa"/>
            <w:tcBorders/>
            <w:tcMar>
              <w:top w:w="50" w:type="dxa"/>
              <w:left w:w="100" w:type="dxa"/>
            </w:tcMar>
            <w:vAlign w:val="center"/>
          </w:tcPr>
          <w:p>
            <w:pPr>
              <w:spacing w:before="0" w:after="0"/>
              <w:ind w:left="135"/>
              <w:jc w:val="left"/>
            </w:pPr>
            <w:hyperlink r:id="rId349">
              <w:r>
                <w:rPr>
                  <w:rFonts w:ascii="Times New Roman" w:hAnsi="Times New Roman"/>
                  <w:b w:val="false"/>
                  <w:i w:val="false"/>
                  <w:color w:val="0000ff"/>
                  <w:sz w:val="22"/>
                  <w:u w:val="single"/>
                </w:rPr>
                <w:t>https://prosv.ru/assistance/umk/english-spotlight.html</w:t>
              </w:r>
            </w:hyperlink>
          </w:p>
        </w:tc>
      </w:tr>
      <w:tr>
        <w:trPr>
          <w:trHeight w:val="82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(школьные клубы и внеурочные занятия)</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16.12.2025 </w:t>
            </w:r>
          </w:p>
        </w:tc>
        <w:tc>
          <w:tcPr>
            <w:tcW w:w="2200" w:type="dxa"/>
            <w:tcBorders/>
            <w:tcMar>
              <w:top w:w="50" w:type="dxa"/>
              <w:left w:w="100" w:type="dxa"/>
            </w:tcMar>
            <w:vAlign w:val="center"/>
          </w:tcPr>
          <w:p>
            <w:pPr>
              <w:spacing w:before="0" w:after="0"/>
              <w:ind w:left="135"/>
              <w:jc w:val="left"/>
            </w:pPr>
            <w:hyperlink r:id="rId350">
              <w:r>
                <w:rPr>
                  <w:rFonts w:ascii="Times New Roman" w:hAnsi="Times New Roman"/>
                  <w:b w:val="false"/>
                  <w:i w:val="false"/>
                  <w:color w:val="0000ff"/>
                  <w:sz w:val="22"/>
                  <w:u w:val="single"/>
                </w:rPr>
                <w:t>https://prosv.ru/assistance/umk/english-spotlight.html</w:t>
              </w:r>
            </w:hyperlink>
          </w:p>
        </w:tc>
      </w:tr>
      <w:tr>
        <w:trPr>
          <w:trHeight w:val="163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(современное обучение)</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17.12.2025 </w:t>
            </w:r>
          </w:p>
        </w:tc>
        <w:tc>
          <w:tcPr>
            <w:tcW w:w="22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1">
              <w:r>
                <w:rPr>
                  <w:rFonts w:ascii="Times New Roman" w:hAnsi="Times New Roman"/>
                  <w:b w:val="false"/>
                  <w:i w:val="false"/>
                  <w:color w:val="0000ff"/>
                  <w:sz w:val="22"/>
                  <w:u w:val="single"/>
                </w:rPr>
                <w:t>https://m.edsoo.ru/835312aa</w:t>
              </w:r>
            </w:hyperlink>
          </w:p>
        </w:tc>
      </w:tr>
      <w:tr>
        <w:trPr>
          <w:trHeight w:val="82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(школьные активности)</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19.12.2025 </w:t>
            </w:r>
          </w:p>
        </w:tc>
        <w:tc>
          <w:tcPr>
            <w:tcW w:w="22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2">
              <w:r>
                <w:rPr>
                  <w:rFonts w:ascii="Times New Roman" w:hAnsi="Times New Roman"/>
                  <w:b w:val="false"/>
                  <w:i w:val="false"/>
                  <w:color w:val="0000ff"/>
                  <w:sz w:val="22"/>
                  <w:u w:val="single"/>
                </w:rPr>
                <w:t>https://m.edsoo.ru/83530a30</w:t>
              </w:r>
            </w:hyperlink>
          </w:p>
        </w:tc>
      </w:tr>
      <w:tr>
        <w:trPr>
          <w:trHeight w:val="109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(переписка с зарубежными сверстниками)</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23.12.2025 </w:t>
            </w:r>
          </w:p>
        </w:tc>
        <w:tc>
          <w:tcPr>
            <w:tcW w:w="22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3">
              <w:r>
                <w:rPr>
                  <w:rFonts w:ascii="Times New Roman" w:hAnsi="Times New Roman"/>
                  <w:b w:val="false"/>
                  <w:i w:val="false"/>
                  <w:color w:val="0000ff"/>
                  <w:sz w:val="22"/>
                  <w:u w:val="single"/>
                </w:rPr>
                <w:t>https://m.edsoo.ru/8353117e</w:t>
              </w:r>
            </w:hyperlink>
          </w:p>
        </w:tc>
      </w:tr>
      <w:tr>
        <w:trPr>
          <w:trHeight w:val="82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(посещение библиотеки)</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24.12.2025 </w:t>
            </w:r>
          </w:p>
        </w:tc>
        <w:tc>
          <w:tcPr>
            <w:tcW w:w="2200" w:type="dxa"/>
            <w:tcBorders/>
            <w:tcMar>
              <w:top w:w="50" w:type="dxa"/>
              <w:left w:w="100" w:type="dxa"/>
            </w:tcMar>
            <w:vAlign w:val="center"/>
          </w:tcPr>
          <w:p>
            <w:pPr>
              <w:spacing w:before="0" w:after="0"/>
              <w:ind w:left="135"/>
              <w:jc w:val="left"/>
            </w:pPr>
            <w:hyperlink r:id="rId354">
              <w:r>
                <w:rPr>
                  <w:rFonts w:ascii="Times New Roman" w:hAnsi="Times New Roman"/>
                  <w:b w:val="false"/>
                  <w:i w:val="false"/>
                  <w:color w:val="0000ff"/>
                  <w:sz w:val="22"/>
                  <w:u w:val="single"/>
                </w:rPr>
                <w:t>https://prosv.ru/assistance/umk/english-spotlight.html</w:t>
              </w:r>
            </w:hyperlink>
          </w:p>
        </w:tc>
      </w:tr>
      <w:tr>
        <w:trPr>
          <w:trHeight w:val="82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(школьный журнал)</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26.12.2025 </w:t>
            </w:r>
          </w:p>
        </w:tc>
        <w:tc>
          <w:tcPr>
            <w:tcW w:w="2200" w:type="dxa"/>
            <w:tcBorders/>
            <w:tcMar>
              <w:top w:w="50" w:type="dxa"/>
              <w:left w:w="100" w:type="dxa"/>
            </w:tcMar>
            <w:vAlign w:val="center"/>
          </w:tcPr>
          <w:p>
            <w:pPr>
              <w:spacing w:before="0" w:after="0"/>
              <w:ind w:left="135"/>
              <w:jc w:val="left"/>
            </w:pPr>
            <w:hyperlink r:id="rId355">
              <w:r>
                <w:rPr>
                  <w:rFonts w:ascii="Times New Roman" w:hAnsi="Times New Roman"/>
                  <w:b w:val="false"/>
                  <w:i w:val="false"/>
                  <w:color w:val="0000ff"/>
                  <w:sz w:val="22"/>
                  <w:u w:val="single"/>
                </w:rPr>
                <w:t>https://prosv.ru/assistance/umk/english-spotlight.html</w:t>
              </w:r>
            </w:hyperlink>
          </w:p>
        </w:tc>
      </w:tr>
      <w:tr>
        <w:trPr>
          <w:trHeight w:val="3240"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зарубежными сверстниками"</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13.01.2026 </w:t>
            </w:r>
          </w:p>
        </w:tc>
        <w:tc>
          <w:tcPr>
            <w:tcW w:w="22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6">
              <w:r>
                <w:rPr>
                  <w:rFonts w:ascii="Times New Roman" w:hAnsi="Times New Roman"/>
                  <w:b w:val="false"/>
                  <w:i w:val="false"/>
                  <w:color w:val="0000ff"/>
                  <w:sz w:val="22"/>
                  <w:u w:val="single"/>
                </w:rPr>
                <w:t>https://m.edsoo.ru/83531c3c</w:t>
              </w:r>
            </w:hyperlink>
          </w:p>
        </w:tc>
      </w:tr>
      <w:tr>
        <w:trPr>
          <w:trHeight w:val="3240"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зарубежными сверстниками"</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14.01.2026 </w:t>
            </w:r>
          </w:p>
        </w:tc>
        <w:tc>
          <w:tcPr>
            <w:tcW w:w="22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57">
              <w:r>
                <w:rPr>
                  <w:rFonts w:ascii="Times New Roman" w:hAnsi="Times New Roman"/>
                  <w:b w:val="false"/>
                  <w:i w:val="false"/>
                  <w:color w:val="0000ff"/>
                  <w:sz w:val="22"/>
                  <w:u w:val="single"/>
                </w:rPr>
                <w:t>https://m.edsoo.ru/83531c3c</w:t>
              </w:r>
            </w:hyperlink>
          </w:p>
        </w:tc>
      </w:tr>
      <w:tr>
        <w:trPr>
          <w:trHeight w:val="82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Каникулы в различное время года (поездка в летний лагерь)</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16.01.2026 </w:t>
            </w:r>
          </w:p>
        </w:tc>
        <w:tc>
          <w:tcPr>
            <w:tcW w:w="2200" w:type="dxa"/>
            <w:tcBorders/>
            <w:tcMar>
              <w:top w:w="50" w:type="dxa"/>
              <w:left w:w="100" w:type="dxa"/>
            </w:tcMar>
            <w:vAlign w:val="center"/>
          </w:tcPr>
          <w:p>
            <w:pPr>
              <w:spacing w:before="0" w:after="0"/>
              <w:ind w:left="135"/>
              <w:jc w:val="left"/>
            </w:pPr>
            <w:hyperlink r:id="rId358">
              <w:r>
                <w:rPr>
                  <w:rFonts w:ascii="Times New Roman" w:hAnsi="Times New Roman"/>
                  <w:b w:val="false"/>
                  <w:i w:val="false"/>
                  <w:color w:val="0000ff"/>
                  <w:sz w:val="22"/>
                  <w:u w:val="single"/>
                </w:rPr>
                <w:t>https://prosv.ru/assistance/umk/english-spotlight.html</w:t>
              </w:r>
            </w:hyperlink>
          </w:p>
        </w:tc>
      </w:tr>
      <w:tr>
        <w:trPr>
          <w:trHeight w:val="82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Каникулы в различное время года (активности в летнем лагере)</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20.01.2026 </w:t>
            </w:r>
          </w:p>
        </w:tc>
        <w:tc>
          <w:tcPr>
            <w:tcW w:w="2200" w:type="dxa"/>
            <w:tcBorders/>
            <w:tcMar>
              <w:top w:w="50" w:type="dxa"/>
              <w:left w:w="100" w:type="dxa"/>
            </w:tcMar>
            <w:vAlign w:val="center"/>
          </w:tcPr>
          <w:p>
            <w:pPr>
              <w:spacing w:before="0" w:after="0"/>
              <w:ind w:left="135"/>
              <w:jc w:val="left"/>
            </w:pPr>
            <w:hyperlink r:id="rId359">
              <w:r>
                <w:rPr>
                  <w:rFonts w:ascii="Times New Roman" w:hAnsi="Times New Roman"/>
                  <w:b w:val="false"/>
                  <w:i w:val="false"/>
                  <w:color w:val="0000ff"/>
                  <w:sz w:val="22"/>
                  <w:u w:val="single"/>
                </w:rPr>
                <w:t>https://prosv.ru/assistance/umk/english-spotlight.html</w:t>
              </w:r>
            </w:hyperlink>
          </w:p>
        </w:tc>
      </w:tr>
      <w:tr>
        <w:trPr>
          <w:trHeight w:val="82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Путешествия по России и зарубежным странам</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21.01.2026 </w:t>
            </w:r>
          </w:p>
        </w:tc>
        <w:tc>
          <w:tcPr>
            <w:tcW w:w="22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0">
              <w:r>
                <w:rPr>
                  <w:rFonts w:ascii="Times New Roman" w:hAnsi="Times New Roman"/>
                  <w:b w:val="false"/>
                  <w:i w:val="false"/>
                  <w:color w:val="0000ff"/>
                  <w:sz w:val="22"/>
                  <w:u w:val="single"/>
                </w:rPr>
                <w:t>https://m.edsoo.ru/83531d5e</w:t>
              </w:r>
            </w:hyperlink>
          </w:p>
        </w:tc>
      </w:tr>
      <w:tr>
        <w:trPr>
          <w:trHeight w:val="82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Путешествия по России и зарубежным странам (открытка с отдыха)</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23.01.2026 </w:t>
            </w:r>
          </w:p>
        </w:tc>
        <w:tc>
          <w:tcPr>
            <w:tcW w:w="2200" w:type="dxa"/>
            <w:tcBorders/>
            <w:tcMar>
              <w:top w:w="50" w:type="dxa"/>
              <w:left w:w="100" w:type="dxa"/>
            </w:tcMar>
            <w:vAlign w:val="center"/>
          </w:tcPr>
          <w:p>
            <w:pPr>
              <w:spacing w:before="0" w:after="0"/>
              <w:ind w:left="135"/>
              <w:jc w:val="left"/>
            </w:pPr>
            <w:hyperlink r:id="rId361">
              <w:r>
                <w:rPr>
                  <w:rFonts w:ascii="Times New Roman" w:hAnsi="Times New Roman"/>
                  <w:b w:val="false"/>
                  <w:i w:val="false"/>
                  <w:color w:val="0000ff"/>
                  <w:sz w:val="22"/>
                  <w:u w:val="single"/>
                </w:rPr>
                <w:t>https://prosv.ru/assistance/umk/english-spotlight.html</w:t>
              </w:r>
            </w:hyperlink>
          </w:p>
        </w:tc>
      </w:tr>
      <w:tr>
        <w:trPr>
          <w:trHeight w:val="160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Каникулы в различное время года (парки развлечений)</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27.01.2026 </w:t>
            </w:r>
          </w:p>
        </w:tc>
        <w:tc>
          <w:tcPr>
            <w:tcW w:w="2200" w:type="dxa"/>
            <w:tcBorders/>
            <w:tcMar>
              <w:top w:w="50" w:type="dxa"/>
              <w:left w:w="100" w:type="dxa"/>
            </w:tcMar>
            <w:vAlign w:val="center"/>
          </w:tcPr>
          <w:p>
            <w:pPr>
              <w:spacing w:before="0" w:after="0"/>
              <w:ind w:left="135"/>
              <w:jc w:val="left"/>
            </w:pPr>
            <w:hyperlink r:id="rId362">
              <w:r>
                <w:rPr>
                  <w:rFonts w:ascii="Times New Roman" w:hAnsi="Times New Roman"/>
                  <w:b w:val="false"/>
                  <w:i w:val="false"/>
                  <w:color w:val="0000ff"/>
                  <w:sz w:val="22"/>
                  <w:u w:val="single"/>
                </w:rPr>
                <w:t>https://prosv.ru/assistance/umk/english-spotlight.html</w:t>
              </w:r>
            </w:hyperlink>
          </w:p>
        </w:tc>
      </w:tr>
      <w:tr>
        <w:trPr>
          <w:trHeight w:val="82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Каникулы в различное время года (тематический парк)</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28.01.2026 </w:t>
            </w:r>
          </w:p>
        </w:tc>
        <w:tc>
          <w:tcPr>
            <w:tcW w:w="2200" w:type="dxa"/>
            <w:tcBorders/>
            <w:tcMar>
              <w:top w:w="50" w:type="dxa"/>
              <w:left w:w="100" w:type="dxa"/>
            </w:tcMar>
            <w:vAlign w:val="center"/>
          </w:tcPr>
          <w:p>
            <w:pPr>
              <w:spacing w:before="0" w:after="0"/>
              <w:ind w:left="135"/>
              <w:jc w:val="left"/>
            </w:pPr>
            <w:hyperlink r:id="rId363">
              <w:r>
                <w:rPr>
                  <w:rFonts w:ascii="Times New Roman" w:hAnsi="Times New Roman"/>
                  <w:b w:val="false"/>
                  <w:i w:val="false"/>
                  <w:color w:val="0000ff"/>
                  <w:sz w:val="22"/>
                  <w:u w:val="single"/>
                </w:rPr>
                <w:t>https://prosv.ru/assistance/umk/english-spotlight.html</w:t>
              </w:r>
            </w:hyperlink>
          </w:p>
        </w:tc>
      </w:tr>
      <w:tr>
        <w:trPr>
          <w:trHeight w:val="82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Каникулы в различное время года (поездка в образовательный лагерь)</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30.01.2026 </w:t>
            </w:r>
          </w:p>
        </w:tc>
        <w:tc>
          <w:tcPr>
            <w:tcW w:w="2200" w:type="dxa"/>
            <w:tcBorders/>
            <w:tcMar>
              <w:top w:w="50" w:type="dxa"/>
              <w:left w:w="100" w:type="dxa"/>
            </w:tcMar>
            <w:vAlign w:val="center"/>
          </w:tcPr>
          <w:p>
            <w:pPr>
              <w:spacing w:before="0" w:after="0"/>
              <w:ind w:left="135"/>
              <w:jc w:val="left"/>
            </w:pPr>
            <w:hyperlink r:id="rId364">
              <w:r>
                <w:rPr>
                  <w:rFonts w:ascii="Times New Roman" w:hAnsi="Times New Roman"/>
                  <w:b w:val="false"/>
                  <w:i w:val="false"/>
                  <w:color w:val="0000ff"/>
                  <w:sz w:val="22"/>
                  <w:u w:val="single"/>
                </w:rPr>
                <w:t>https://prosv.ru/assistance/umk/english-spotlight.html</w:t>
              </w:r>
            </w:hyperlink>
          </w:p>
        </w:tc>
      </w:tr>
      <w:tr>
        <w:trPr>
          <w:trHeight w:val="82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Каникулы в различное время года (правила безопасности на отдыхе)</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03.02.2026 </w:t>
            </w:r>
          </w:p>
        </w:tc>
        <w:tc>
          <w:tcPr>
            <w:tcW w:w="2200" w:type="dxa"/>
            <w:tcBorders/>
            <w:tcMar>
              <w:top w:w="50" w:type="dxa"/>
              <w:left w:w="100" w:type="dxa"/>
            </w:tcMar>
            <w:vAlign w:val="center"/>
          </w:tcPr>
          <w:p>
            <w:pPr>
              <w:spacing w:before="0" w:after="0"/>
              <w:ind w:left="135"/>
              <w:jc w:val="left"/>
            </w:pPr>
            <w:hyperlink r:id="rId365">
              <w:r>
                <w:rPr>
                  <w:rFonts w:ascii="Times New Roman" w:hAnsi="Times New Roman"/>
                  <w:b w:val="false"/>
                  <w:i w:val="false"/>
                  <w:color w:val="0000ff"/>
                  <w:sz w:val="22"/>
                  <w:u w:val="single"/>
                </w:rPr>
                <w:t>https://prosv.ru/assistance/umk/english-spotlight.html</w:t>
              </w:r>
            </w:hyperlink>
          </w:p>
        </w:tc>
      </w:tr>
      <w:tr>
        <w:trPr>
          <w:trHeight w:val="136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"Каникулы в различное время года. Виды отдыха. Путешествия по России и зарубежным странам"</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04.02.2026 </w:t>
            </w:r>
          </w:p>
        </w:tc>
        <w:tc>
          <w:tcPr>
            <w:tcW w:w="22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6">
              <w:r>
                <w:rPr>
                  <w:rFonts w:ascii="Times New Roman" w:hAnsi="Times New Roman"/>
                  <w:b w:val="false"/>
                  <w:i w:val="false"/>
                  <w:color w:val="0000ff"/>
                  <w:sz w:val="22"/>
                  <w:u w:val="single"/>
                </w:rPr>
                <w:t>https://m.edsoo.ru/83532d08</w:t>
              </w:r>
            </w:hyperlink>
          </w:p>
        </w:tc>
      </w:tr>
      <w:tr>
        <w:trPr>
          <w:trHeight w:val="136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"Каникулы в различное время года. Виды отдыха. Путешествия по России и зарубежным странам"</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06.02.2026 </w:t>
            </w:r>
          </w:p>
        </w:tc>
        <w:tc>
          <w:tcPr>
            <w:tcW w:w="22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7">
              <w:r>
                <w:rPr>
                  <w:rFonts w:ascii="Times New Roman" w:hAnsi="Times New Roman"/>
                  <w:b w:val="false"/>
                  <w:i w:val="false"/>
                  <w:color w:val="0000ff"/>
                  <w:sz w:val="22"/>
                  <w:u w:val="single"/>
                </w:rPr>
                <w:t>https://m.edsoo.ru/83532d08</w:t>
              </w:r>
            </w:hyperlink>
          </w:p>
        </w:tc>
      </w:tr>
      <w:tr>
        <w:trPr>
          <w:trHeight w:val="82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(загрязнение окружающей среды)</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10.02.2026 </w:t>
            </w:r>
          </w:p>
        </w:tc>
        <w:tc>
          <w:tcPr>
            <w:tcW w:w="22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8">
              <w:r>
                <w:rPr>
                  <w:rFonts w:ascii="Times New Roman" w:hAnsi="Times New Roman"/>
                  <w:b w:val="false"/>
                  <w:i w:val="false"/>
                  <w:color w:val="0000ff"/>
                  <w:sz w:val="22"/>
                  <w:u w:val="single"/>
                </w:rPr>
                <w:t>https://m.edsoo.ru/835338a2</w:t>
              </w:r>
            </w:hyperlink>
          </w:p>
        </w:tc>
      </w:tr>
      <w:tr>
        <w:trPr>
          <w:trHeight w:val="82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(важные проблемы экологии)</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11.02.2026 </w:t>
            </w:r>
          </w:p>
        </w:tc>
        <w:tc>
          <w:tcPr>
            <w:tcW w:w="22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69">
              <w:r>
                <w:rPr>
                  <w:rFonts w:ascii="Times New Roman" w:hAnsi="Times New Roman"/>
                  <w:b w:val="false"/>
                  <w:i w:val="false"/>
                  <w:color w:val="0000ff"/>
                  <w:sz w:val="22"/>
                  <w:u w:val="single"/>
                </w:rPr>
                <w:t>https://m.edsoo.ru/83533d2a</w:t>
              </w:r>
            </w:hyperlink>
          </w:p>
        </w:tc>
      </w:tr>
      <w:tr>
        <w:trPr>
          <w:trHeight w:val="82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(заботимся об окружающей среде)</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13.02.2026 </w:t>
            </w:r>
          </w:p>
        </w:tc>
        <w:tc>
          <w:tcPr>
            <w:tcW w:w="22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0">
              <w:r>
                <w:rPr>
                  <w:rFonts w:ascii="Times New Roman" w:hAnsi="Times New Roman"/>
                  <w:b w:val="false"/>
                  <w:i w:val="false"/>
                  <w:color w:val="0000ff"/>
                  <w:sz w:val="22"/>
                  <w:u w:val="single"/>
                </w:rPr>
                <w:t>https://m.edsoo.ru/83533564</w:t>
              </w:r>
            </w:hyperlink>
          </w:p>
        </w:tc>
      </w:tr>
      <w:tr>
        <w:trPr>
          <w:trHeight w:val="82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дикие и домашние животные (в зоопарке и заповеднике)</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17.02.2026 </w:t>
            </w:r>
          </w:p>
        </w:tc>
        <w:tc>
          <w:tcPr>
            <w:tcW w:w="2200" w:type="dxa"/>
            <w:tcBorders/>
            <w:tcMar>
              <w:top w:w="50" w:type="dxa"/>
              <w:left w:w="100" w:type="dxa"/>
            </w:tcMar>
            <w:vAlign w:val="center"/>
          </w:tcPr>
          <w:p>
            <w:pPr>
              <w:spacing w:before="0" w:after="0"/>
              <w:ind w:left="135"/>
              <w:jc w:val="left"/>
            </w:pPr>
            <w:hyperlink r:id="rId371">
              <w:r>
                <w:rPr>
                  <w:rFonts w:ascii="Times New Roman" w:hAnsi="Times New Roman"/>
                  <w:b w:val="false"/>
                  <w:i w:val="false"/>
                  <w:color w:val="0000ff"/>
                  <w:sz w:val="22"/>
                  <w:u w:val="single"/>
                </w:rPr>
                <w:t>https://prosv.ru/assistance/umk/english-spotlight.html</w:t>
              </w:r>
            </w:hyperlink>
          </w:p>
        </w:tc>
      </w:tr>
      <w:tr>
        <w:trPr>
          <w:trHeight w:val="82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дикие и домашние животные (национальные парки)</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18.02.2026 </w:t>
            </w:r>
          </w:p>
        </w:tc>
        <w:tc>
          <w:tcPr>
            <w:tcW w:w="22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2">
              <w:r>
                <w:rPr>
                  <w:rFonts w:ascii="Times New Roman" w:hAnsi="Times New Roman"/>
                  <w:b w:val="false"/>
                  <w:i w:val="false"/>
                  <w:color w:val="0000ff"/>
                  <w:sz w:val="22"/>
                  <w:u w:val="single"/>
                </w:rPr>
                <w:t>https://m.edsoo.ru/8352827c</w:t>
              </w:r>
            </w:hyperlink>
          </w:p>
        </w:tc>
      </w:tr>
      <w:tr>
        <w:trPr>
          <w:trHeight w:val="109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(помощь окружающей среде)</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20.02.2026 </w:t>
            </w:r>
          </w:p>
        </w:tc>
        <w:tc>
          <w:tcPr>
            <w:tcW w:w="22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3">
              <w:r>
                <w:rPr>
                  <w:rFonts w:ascii="Times New Roman" w:hAnsi="Times New Roman"/>
                  <w:b w:val="false"/>
                  <w:i w:val="false"/>
                  <w:color w:val="0000ff"/>
                  <w:sz w:val="22"/>
                  <w:u w:val="single"/>
                </w:rPr>
                <w:t>https://m.edsoo.ru/83533b4a</w:t>
              </w:r>
            </w:hyperlink>
            <w:r>
              <w:rPr>
                <w:rFonts w:ascii="Times New Roman" w:hAnsi="Times New Roman"/>
                <w:b w:val="false"/>
                <w:i w:val="false"/>
                <w:color w:val="000000"/>
                <w:sz w:val="24"/>
              </w:rPr>
              <w:t xml:space="preserve"> </w:t>
            </w:r>
            <w:hyperlink r:id="rId374">
              <w:r>
                <w:rPr>
                  <w:rFonts w:ascii="Times New Roman" w:hAnsi="Times New Roman"/>
                  <w:b w:val="false"/>
                  <w:i w:val="false"/>
                  <w:color w:val="0000ff"/>
                  <w:sz w:val="22"/>
                  <w:u w:val="single"/>
                </w:rPr>
                <w:t>https://m.edsoo.ru/83533a14</w:t>
              </w:r>
            </w:hyperlink>
          </w:p>
        </w:tc>
      </w:tr>
      <w:tr>
        <w:trPr>
          <w:trHeight w:val="82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(флора и фауна)</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24.02.2026 </w:t>
            </w:r>
          </w:p>
        </w:tc>
        <w:tc>
          <w:tcPr>
            <w:tcW w:w="2200" w:type="dxa"/>
            <w:tcBorders/>
            <w:tcMar>
              <w:top w:w="50" w:type="dxa"/>
              <w:left w:w="100" w:type="dxa"/>
            </w:tcMar>
            <w:vAlign w:val="center"/>
          </w:tcPr>
          <w:p>
            <w:pPr>
              <w:spacing w:before="0" w:after="0"/>
              <w:ind w:left="135"/>
              <w:jc w:val="left"/>
            </w:pPr>
            <w:hyperlink r:id="rId375">
              <w:r>
                <w:rPr>
                  <w:rFonts w:ascii="Times New Roman" w:hAnsi="Times New Roman"/>
                  <w:b w:val="false"/>
                  <w:i w:val="false"/>
                  <w:color w:val="0000ff"/>
                  <w:sz w:val="22"/>
                  <w:u w:val="single"/>
                </w:rPr>
                <w:t>https://prosv.ru/assistance/umk/english-spotlight.html</w:t>
              </w:r>
            </w:hyperlink>
          </w:p>
        </w:tc>
      </w:tr>
      <w:tr>
        <w:trPr>
          <w:trHeight w:val="109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"Природа: дикие и домашние животные. Климат, погода"</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25.02.2026 </w:t>
            </w:r>
          </w:p>
        </w:tc>
        <w:tc>
          <w:tcPr>
            <w:tcW w:w="2200" w:type="dxa"/>
            <w:tcBorders/>
            <w:tcMar>
              <w:top w:w="50" w:type="dxa"/>
              <w:left w:w="100" w:type="dxa"/>
            </w:tcMar>
            <w:vAlign w:val="center"/>
          </w:tcPr>
          <w:p>
            <w:pPr>
              <w:spacing w:before="0" w:after="0"/>
              <w:ind w:left="135"/>
              <w:jc w:val="left"/>
            </w:pPr>
            <w:hyperlink r:id="rId376">
              <w:r>
                <w:rPr>
                  <w:rFonts w:ascii="Times New Roman" w:hAnsi="Times New Roman"/>
                  <w:b w:val="false"/>
                  <w:i w:val="false"/>
                  <w:color w:val="0000ff"/>
                  <w:sz w:val="22"/>
                  <w:u w:val="single"/>
                </w:rPr>
                <w:t>https://prosv.ru/assistance/umk/english-spotlight.html</w:t>
              </w:r>
            </w:hyperlink>
          </w:p>
        </w:tc>
      </w:tr>
      <w:tr>
        <w:trPr>
          <w:trHeight w:val="163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городе и сельской местности (особенности)</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27.02.2026 </w:t>
            </w:r>
          </w:p>
        </w:tc>
        <w:tc>
          <w:tcPr>
            <w:tcW w:w="22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77">
              <w:r>
                <w:rPr>
                  <w:rFonts w:ascii="Times New Roman" w:hAnsi="Times New Roman"/>
                  <w:b w:val="false"/>
                  <w:i w:val="false"/>
                  <w:color w:val="0000ff"/>
                  <w:sz w:val="22"/>
                  <w:u w:val="single"/>
                </w:rPr>
                <w:t>https://m.edsoo.ru/835340a4</w:t>
              </w:r>
            </w:hyperlink>
            <w:r>
              <w:rPr>
                <w:rFonts w:ascii="Times New Roman" w:hAnsi="Times New Roman"/>
                <w:b w:val="false"/>
                <w:i w:val="false"/>
                <w:color w:val="000000"/>
                <w:sz w:val="24"/>
              </w:rPr>
              <w:t xml:space="preserve"> </w:t>
            </w:r>
            <w:hyperlink r:id="rId378">
              <w:r>
                <w:rPr>
                  <w:rFonts w:ascii="Times New Roman" w:hAnsi="Times New Roman"/>
                  <w:b w:val="false"/>
                  <w:i w:val="false"/>
                  <w:color w:val="0000ff"/>
                  <w:sz w:val="22"/>
                  <w:u w:val="single"/>
                </w:rPr>
                <w:t>https://m.edsoo.ru/83533e42</w:t>
              </w:r>
            </w:hyperlink>
            <w:r>
              <w:rPr>
                <w:rFonts w:ascii="Times New Roman" w:hAnsi="Times New Roman"/>
                <w:b w:val="false"/>
                <w:i w:val="false"/>
                <w:color w:val="000000"/>
                <w:sz w:val="24"/>
              </w:rPr>
              <w:t xml:space="preserve"> </w:t>
            </w:r>
            <w:hyperlink r:id="rId379">
              <w:r>
                <w:rPr>
                  <w:rFonts w:ascii="Times New Roman" w:hAnsi="Times New Roman"/>
                  <w:b w:val="false"/>
                  <w:i w:val="false"/>
                  <w:color w:val="0000ff"/>
                  <w:sz w:val="22"/>
                  <w:u w:val="single"/>
                </w:rPr>
                <w:t>https://m.edsoo.ru/83533f78</w:t>
              </w:r>
            </w:hyperlink>
          </w:p>
        </w:tc>
      </w:tr>
      <w:tr>
        <w:trPr>
          <w:trHeight w:val="82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городе и сельской местности (плюсы и минусы)</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03.03.2026 </w:t>
            </w:r>
          </w:p>
        </w:tc>
        <w:tc>
          <w:tcPr>
            <w:tcW w:w="2200" w:type="dxa"/>
            <w:tcBorders/>
            <w:tcMar>
              <w:top w:w="50" w:type="dxa"/>
              <w:left w:w="100" w:type="dxa"/>
            </w:tcMar>
            <w:vAlign w:val="center"/>
          </w:tcPr>
          <w:p>
            <w:pPr>
              <w:spacing w:before="0" w:after="0"/>
              <w:ind w:left="135"/>
              <w:jc w:val="left"/>
            </w:pPr>
            <w:hyperlink r:id="rId380">
              <w:r>
                <w:rPr>
                  <w:rFonts w:ascii="Times New Roman" w:hAnsi="Times New Roman"/>
                  <w:b w:val="false"/>
                  <w:i w:val="false"/>
                  <w:color w:val="0000ff"/>
                  <w:sz w:val="22"/>
                  <w:u w:val="single"/>
                </w:rPr>
                <w:t>https://prosv.ru/assistance/umk/english-spotlight.html</w:t>
              </w:r>
            </w:hyperlink>
          </w:p>
        </w:tc>
      </w:tr>
      <w:tr>
        <w:trPr>
          <w:trHeight w:val="82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городе и сельской местности (проблемы безопасности)</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04.03.2026 </w:t>
            </w:r>
          </w:p>
        </w:tc>
        <w:tc>
          <w:tcPr>
            <w:tcW w:w="2200" w:type="dxa"/>
            <w:tcBorders/>
            <w:tcMar>
              <w:top w:w="50" w:type="dxa"/>
              <w:left w:w="100" w:type="dxa"/>
            </w:tcMar>
            <w:vAlign w:val="center"/>
          </w:tcPr>
          <w:p>
            <w:pPr>
              <w:spacing w:before="0" w:after="0"/>
              <w:ind w:left="135"/>
              <w:jc w:val="left"/>
            </w:pPr>
            <w:hyperlink r:id="rId381">
              <w:r>
                <w:rPr>
                  <w:rFonts w:ascii="Times New Roman" w:hAnsi="Times New Roman"/>
                  <w:b w:val="false"/>
                  <w:i w:val="false"/>
                  <w:color w:val="0000ff"/>
                  <w:sz w:val="22"/>
                  <w:u w:val="single"/>
                </w:rPr>
                <w:t>https://prosv.ru/assistance/umk/english-spotlight.html</w:t>
              </w:r>
            </w:hyperlink>
          </w:p>
        </w:tc>
      </w:tr>
      <w:tr>
        <w:trPr>
          <w:trHeight w:val="82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городе и сельской местности (правила безопасности)</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06.03.2026 </w:t>
            </w:r>
          </w:p>
        </w:tc>
        <w:tc>
          <w:tcPr>
            <w:tcW w:w="2200" w:type="dxa"/>
            <w:tcBorders/>
            <w:tcMar>
              <w:top w:w="50" w:type="dxa"/>
              <w:left w:w="100" w:type="dxa"/>
            </w:tcMar>
            <w:vAlign w:val="center"/>
          </w:tcPr>
          <w:p>
            <w:pPr>
              <w:spacing w:before="0" w:after="0"/>
              <w:ind w:left="135"/>
              <w:jc w:val="left"/>
            </w:pPr>
            <w:hyperlink r:id="rId382">
              <w:r>
                <w:rPr>
                  <w:rFonts w:ascii="Times New Roman" w:hAnsi="Times New Roman"/>
                  <w:b w:val="false"/>
                  <w:i w:val="false"/>
                  <w:color w:val="0000ff"/>
                  <w:sz w:val="22"/>
                  <w:u w:val="single"/>
                </w:rPr>
                <w:t>https://prosv.ru/assistance/umk/english-spotlight.html</w:t>
              </w:r>
            </w:hyperlink>
          </w:p>
        </w:tc>
      </w:tr>
      <w:tr>
        <w:trPr>
          <w:trHeight w:val="82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городе и сельской местности (городской транспорт)</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10.03.2026 </w:t>
            </w:r>
          </w:p>
        </w:tc>
        <w:tc>
          <w:tcPr>
            <w:tcW w:w="2200" w:type="dxa"/>
            <w:tcBorders/>
            <w:tcMar>
              <w:top w:w="50" w:type="dxa"/>
              <w:left w:w="100" w:type="dxa"/>
            </w:tcMar>
            <w:vAlign w:val="center"/>
          </w:tcPr>
          <w:p>
            <w:pPr>
              <w:spacing w:before="0" w:after="0"/>
              <w:ind w:left="135"/>
              <w:jc w:val="left"/>
            </w:pPr>
            <w:hyperlink r:id="rId383">
              <w:r>
                <w:rPr>
                  <w:rFonts w:ascii="Times New Roman" w:hAnsi="Times New Roman"/>
                  <w:b w:val="false"/>
                  <w:i w:val="false"/>
                  <w:color w:val="0000ff"/>
                  <w:sz w:val="22"/>
                  <w:u w:val="single"/>
                </w:rPr>
                <w:t>https://prosv.ru/assistance/umk/english-spotlight.html</w:t>
              </w:r>
            </w:hyperlink>
          </w:p>
        </w:tc>
      </w:tr>
      <w:tr>
        <w:trPr>
          <w:trHeight w:val="82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Жизнь в городе и сельской местности (настоящее и будущее)</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11.03.2026 </w:t>
            </w:r>
          </w:p>
        </w:tc>
        <w:tc>
          <w:tcPr>
            <w:tcW w:w="2200" w:type="dxa"/>
            <w:tcBorders/>
            <w:tcMar>
              <w:top w:w="50" w:type="dxa"/>
              <w:left w:w="100" w:type="dxa"/>
            </w:tcMar>
            <w:vAlign w:val="center"/>
          </w:tcPr>
          <w:p>
            <w:pPr>
              <w:spacing w:before="0" w:after="0"/>
              <w:ind w:left="135"/>
              <w:jc w:val="left"/>
            </w:pPr>
            <w:hyperlink r:id="rId384">
              <w:r>
                <w:rPr>
                  <w:rFonts w:ascii="Times New Roman" w:hAnsi="Times New Roman"/>
                  <w:b w:val="false"/>
                  <w:i w:val="false"/>
                  <w:color w:val="0000ff"/>
                  <w:sz w:val="22"/>
                  <w:u w:val="single"/>
                </w:rPr>
                <w:t>https://prosv.ru/assistance/umk/english-spotlight.html</w:t>
              </w:r>
            </w:hyperlink>
          </w:p>
        </w:tc>
      </w:tr>
      <w:tr>
        <w:trPr>
          <w:trHeight w:val="82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Описание родного города (села). (приводим наш район в порядок)</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13.03.2026 </w:t>
            </w:r>
          </w:p>
        </w:tc>
        <w:tc>
          <w:tcPr>
            <w:tcW w:w="2200" w:type="dxa"/>
            <w:tcBorders/>
            <w:tcMar>
              <w:top w:w="50" w:type="dxa"/>
              <w:left w:w="100" w:type="dxa"/>
            </w:tcMar>
            <w:vAlign w:val="center"/>
          </w:tcPr>
          <w:p>
            <w:pPr>
              <w:spacing w:before="0" w:after="0"/>
              <w:ind w:left="135"/>
              <w:jc w:val="left"/>
            </w:pPr>
            <w:hyperlink r:id="rId385">
              <w:r>
                <w:rPr>
                  <w:rFonts w:ascii="Times New Roman" w:hAnsi="Times New Roman"/>
                  <w:b w:val="false"/>
                  <w:i w:val="false"/>
                  <w:color w:val="0000ff"/>
                  <w:sz w:val="22"/>
                  <w:u w:val="single"/>
                </w:rPr>
                <w:t>https://prosv.ru/assistance/umk/english-spotlight.html</w:t>
              </w:r>
            </w:hyperlink>
          </w:p>
        </w:tc>
      </w:tr>
      <w:tr>
        <w:trPr>
          <w:trHeight w:val="163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"Жизнь в городе и сельской местности. Описание родного города (села). Транспорт"</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17.03.2026 </w:t>
            </w:r>
          </w:p>
        </w:tc>
        <w:tc>
          <w:tcPr>
            <w:tcW w:w="22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6">
              <w:r>
                <w:rPr>
                  <w:rFonts w:ascii="Times New Roman" w:hAnsi="Times New Roman"/>
                  <w:b w:val="false"/>
                  <w:i w:val="false"/>
                  <w:color w:val="0000ff"/>
                  <w:sz w:val="22"/>
                  <w:u w:val="single"/>
                </w:rPr>
                <w:t>https://m.edsoo.ru/8353422a</w:t>
              </w:r>
            </w:hyperlink>
          </w:p>
        </w:tc>
      </w:tr>
      <w:tr>
        <w:trPr>
          <w:trHeight w:val="217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темам "Природа: дикие и домашние животные. Климат, погода" и "Жизнь в городе и сельской местности. Описание родного города (села). Транспорт"</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18.03.2026 </w:t>
            </w:r>
          </w:p>
        </w:tc>
        <w:tc>
          <w:tcPr>
            <w:tcW w:w="22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7">
              <w:r>
                <w:rPr>
                  <w:rFonts w:ascii="Times New Roman" w:hAnsi="Times New Roman"/>
                  <w:b w:val="false"/>
                  <w:i w:val="false"/>
                  <w:color w:val="0000ff"/>
                  <w:sz w:val="22"/>
                  <w:u w:val="single"/>
                </w:rPr>
                <w:t>https://m.edsoo.ru/83534360</w:t>
              </w:r>
            </w:hyperlink>
          </w:p>
        </w:tc>
      </w:tr>
      <w:tr>
        <w:trPr>
          <w:trHeight w:val="82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массовой информации (новостные ресурсы)</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20.03.2026 </w:t>
            </w:r>
          </w:p>
        </w:tc>
        <w:tc>
          <w:tcPr>
            <w:tcW w:w="2200" w:type="dxa"/>
            <w:tcBorders/>
            <w:tcMar>
              <w:top w:w="50" w:type="dxa"/>
              <w:left w:w="100" w:type="dxa"/>
            </w:tcMar>
            <w:vAlign w:val="center"/>
          </w:tcPr>
          <w:p>
            <w:pPr>
              <w:spacing w:before="0" w:after="0"/>
              <w:ind w:left="135"/>
              <w:jc w:val="left"/>
            </w:pPr>
            <w:hyperlink r:id="rId388">
              <w:r>
                <w:rPr>
                  <w:rFonts w:ascii="Times New Roman" w:hAnsi="Times New Roman"/>
                  <w:b w:val="false"/>
                  <w:i w:val="false"/>
                  <w:color w:val="0000ff"/>
                  <w:sz w:val="22"/>
                  <w:u w:val="single"/>
                </w:rPr>
                <w:t>https://prosv.ru/assistance/umk/english-spotlight.html</w:t>
              </w:r>
            </w:hyperlink>
          </w:p>
        </w:tc>
      </w:tr>
      <w:tr>
        <w:trPr>
          <w:trHeight w:val="82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массовой информации (газеты)</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31.03.2026 </w:t>
            </w:r>
          </w:p>
        </w:tc>
        <w:tc>
          <w:tcPr>
            <w:tcW w:w="22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89">
              <w:r>
                <w:rPr>
                  <w:rFonts w:ascii="Times New Roman" w:hAnsi="Times New Roman"/>
                  <w:b w:val="false"/>
                  <w:i w:val="false"/>
                  <w:color w:val="0000ff"/>
                  <w:sz w:val="22"/>
                  <w:u w:val="single"/>
                </w:rPr>
                <w:t>https://m.edsoo.ru/83529a78</w:t>
              </w:r>
            </w:hyperlink>
          </w:p>
        </w:tc>
      </w:tr>
      <w:tr>
        <w:trPr>
          <w:trHeight w:val="82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массовой информации (журналы)</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01.04.2026 </w:t>
            </w:r>
          </w:p>
        </w:tc>
        <w:tc>
          <w:tcPr>
            <w:tcW w:w="22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0">
              <w:r>
                <w:rPr>
                  <w:rFonts w:ascii="Times New Roman" w:hAnsi="Times New Roman"/>
                  <w:b w:val="false"/>
                  <w:i w:val="false"/>
                  <w:color w:val="0000ff"/>
                  <w:sz w:val="22"/>
                  <w:u w:val="single"/>
                </w:rPr>
                <w:t>https://m.edsoo.ru/83529a79</w:t>
              </w:r>
            </w:hyperlink>
          </w:p>
        </w:tc>
      </w:tr>
      <w:tr>
        <w:trPr>
          <w:trHeight w:val="82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массовой информации (телевидение)</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03.04.2026 </w:t>
            </w:r>
          </w:p>
        </w:tc>
        <w:tc>
          <w:tcPr>
            <w:tcW w:w="22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1">
              <w:r>
                <w:rPr>
                  <w:rFonts w:ascii="Times New Roman" w:hAnsi="Times New Roman"/>
                  <w:b w:val="false"/>
                  <w:i w:val="false"/>
                  <w:color w:val="0000ff"/>
                  <w:sz w:val="22"/>
                  <w:u w:val="single"/>
                </w:rPr>
                <w:t>https://m.edsoo.ru/83529884</w:t>
              </w:r>
            </w:hyperlink>
          </w:p>
        </w:tc>
      </w:tr>
      <w:tr>
        <w:trPr>
          <w:trHeight w:val="82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массовой информации (радио)</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07.04.2026 </w:t>
            </w:r>
          </w:p>
        </w:tc>
        <w:tc>
          <w:tcPr>
            <w:tcW w:w="22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2">
              <w:r>
                <w:rPr>
                  <w:rFonts w:ascii="Times New Roman" w:hAnsi="Times New Roman"/>
                  <w:b w:val="false"/>
                  <w:i w:val="false"/>
                  <w:color w:val="0000ff"/>
                  <w:sz w:val="22"/>
                  <w:u w:val="single"/>
                </w:rPr>
                <w:t>https://m.edsoo.ru/83529bfe</w:t>
              </w:r>
            </w:hyperlink>
          </w:p>
        </w:tc>
      </w:tr>
      <w:tr>
        <w:trPr>
          <w:trHeight w:val="190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массовой информации (интернет)</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08.04.2026 </w:t>
            </w:r>
          </w:p>
        </w:tc>
        <w:tc>
          <w:tcPr>
            <w:tcW w:w="22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3">
              <w:r>
                <w:rPr>
                  <w:rFonts w:ascii="Times New Roman" w:hAnsi="Times New Roman"/>
                  <w:b w:val="false"/>
                  <w:i w:val="false"/>
                  <w:color w:val="0000ff"/>
                  <w:sz w:val="22"/>
                  <w:u w:val="single"/>
                </w:rPr>
                <w:t>https://m.edsoo.ru/83529582</w:t>
              </w:r>
            </w:hyperlink>
            <w:r>
              <w:rPr>
                <w:rFonts w:ascii="Times New Roman" w:hAnsi="Times New Roman"/>
                <w:b w:val="false"/>
                <w:i w:val="false"/>
                <w:color w:val="000000"/>
                <w:sz w:val="24"/>
              </w:rPr>
              <w:t xml:space="preserve"> </w:t>
            </w:r>
            <w:hyperlink r:id="rId394">
              <w:r>
                <w:rPr>
                  <w:rFonts w:ascii="Times New Roman" w:hAnsi="Times New Roman"/>
                  <w:b w:val="false"/>
                  <w:i w:val="false"/>
                  <w:color w:val="0000ff"/>
                  <w:sz w:val="22"/>
                  <w:u w:val="single"/>
                </w:rPr>
                <w:t>https://m.edsoo.ru/83534496</w:t>
              </w:r>
            </w:hyperlink>
            <w:r>
              <w:rPr>
                <w:rFonts w:ascii="Times New Roman" w:hAnsi="Times New Roman"/>
                <w:b w:val="false"/>
                <w:i w:val="false"/>
                <w:color w:val="000000"/>
                <w:sz w:val="24"/>
              </w:rPr>
              <w:t xml:space="preserve"> </w:t>
            </w:r>
            <w:hyperlink r:id="rId395">
              <w:r>
                <w:rPr>
                  <w:rFonts w:ascii="Times New Roman" w:hAnsi="Times New Roman"/>
                  <w:b w:val="false"/>
                  <w:i w:val="false"/>
                  <w:color w:val="0000ff"/>
                  <w:sz w:val="22"/>
                  <w:u w:val="single"/>
                </w:rPr>
                <w:t>https://m.edsoo.ru/83534838</w:t>
              </w:r>
            </w:hyperlink>
            <w:r>
              <w:rPr>
                <w:rFonts w:ascii="Times New Roman" w:hAnsi="Times New Roman"/>
                <w:b w:val="false"/>
                <w:i w:val="false"/>
                <w:color w:val="000000"/>
                <w:sz w:val="24"/>
              </w:rPr>
              <w:t xml:space="preserve"> </w:t>
            </w:r>
            <w:hyperlink r:id="rId396">
              <w:r>
                <w:rPr>
                  <w:rFonts w:ascii="Times New Roman" w:hAnsi="Times New Roman"/>
                  <w:b w:val="false"/>
                  <w:i w:val="false"/>
                  <w:color w:val="0000ff"/>
                  <w:sz w:val="22"/>
                  <w:u w:val="single"/>
                </w:rPr>
                <w:t>https://m.edsoo.ru/83534b08</w:t>
              </w:r>
            </w:hyperlink>
          </w:p>
        </w:tc>
      </w:tr>
      <w:tr>
        <w:trPr>
          <w:trHeight w:val="142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"Средства массовой информации (телевидение, журналы, Интернет)"</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10.04.2026 </w:t>
            </w:r>
          </w:p>
        </w:tc>
        <w:tc>
          <w:tcPr>
            <w:tcW w:w="22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397">
              <w:r>
                <w:rPr>
                  <w:rFonts w:ascii="Times New Roman" w:hAnsi="Times New Roman"/>
                  <w:b w:val="false"/>
                  <w:i w:val="false"/>
                  <w:color w:val="0000ff"/>
                  <w:sz w:val="22"/>
                  <w:u w:val="single"/>
                </w:rPr>
                <w:t>https://m.edsoo.ru/83529d8e</w:t>
              </w:r>
            </w:hyperlink>
            <w:r>
              <w:rPr>
                <w:rFonts w:ascii="Times New Roman" w:hAnsi="Times New Roman"/>
                <w:b w:val="false"/>
                <w:i w:val="false"/>
                <w:color w:val="000000"/>
                <w:sz w:val="24"/>
              </w:rPr>
              <w:t xml:space="preserve"> </w:t>
            </w:r>
            <w:hyperlink r:id="rId398">
              <w:r>
                <w:rPr>
                  <w:rFonts w:ascii="Times New Roman" w:hAnsi="Times New Roman"/>
                  <w:b w:val="false"/>
                  <w:i w:val="false"/>
                  <w:color w:val="0000ff"/>
                  <w:sz w:val="22"/>
                  <w:u w:val="single"/>
                </w:rPr>
                <w:t>https://m.edsoo.ru/835349d2</w:t>
              </w:r>
            </w:hyperlink>
          </w:p>
        </w:tc>
      </w:tr>
      <w:tr>
        <w:trPr>
          <w:trHeight w:val="190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"Средства массовой информации (телевидение, журналы, Интернет)" / Всероссийская проверочная работа</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14.04.2026 </w:t>
            </w:r>
          </w:p>
        </w:tc>
        <w:tc>
          <w:tcPr>
            <w:tcW w:w="2200" w:type="dxa"/>
            <w:tcBorders/>
            <w:tcMar>
              <w:top w:w="50" w:type="dxa"/>
              <w:left w:w="100" w:type="dxa"/>
            </w:tcMar>
            <w:vAlign w:val="center"/>
          </w:tcPr>
          <w:p>
            <w:pPr>
              <w:spacing w:before="0" w:after="0"/>
              <w:ind w:left="135"/>
              <w:jc w:val="left"/>
            </w:pPr>
            <w:hyperlink r:id="rId399">
              <w:r>
                <w:rPr>
                  <w:rFonts w:ascii="Times New Roman" w:hAnsi="Times New Roman"/>
                  <w:b w:val="false"/>
                  <w:i w:val="false"/>
                  <w:color w:val="0000ff"/>
                  <w:sz w:val="22"/>
                  <w:u w:val="single"/>
                </w:rPr>
                <w:t>https://prosv.ru/assistance/umk/english-spotlight.html</w:t>
              </w:r>
            </w:hyperlink>
          </w:p>
        </w:tc>
      </w:tr>
      <w:tr>
        <w:trPr>
          <w:trHeight w:val="136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Страна (страны) изучаемого языка (географическое положение, столицы, население)</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15.04.2026 </w:t>
            </w:r>
          </w:p>
        </w:tc>
        <w:tc>
          <w:tcPr>
            <w:tcW w:w="22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0">
              <w:r>
                <w:rPr>
                  <w:rFonts w:ascii="Times New Roman" w:hAnsi="Times New Roman"/>
                  <w:b w:val="false"/>
                  <w:i w:val="false"/>
                  <w:color w:val="0000ff"/>
                  <w:sz w:val="22"/>
                  <w:u w:val="single"/>
                </w:rPr>
                <w:t>https://m.edsoo.ru/83534c16</w:t>
              </w:r>
            </w:hyperlink>
            <w:r>
              <w:rPr>
                <w:rFonts w:ascii="Times New Roman" w:hAnsi="Times New Roman"/>
                <w:b w:val="false"/>
                <w:i w:val="false"/>
                <w:color w:val="000000"/>
                <w:sz w:val="24"/>
              </w:rPr>
              <w:t xml:space="preserve"> </w:t>
            </w:r>
            <w:hyperlink r:id="rId401">
              <w:r>
                <w:rPr>
                  <w:rFonts w:ascii="Times New Roman" w:hAnsi="Times New Roman"/>
                  <w:b w:val="false"/>
                  <w:i w:val="false"/>
                  <w:color w:val="0000ff"/>
                  <w:sz w:val="22"/>
                  <w:u w:val="single"/>
                </w:rPr>
                <w:t>https://m.edsoo.ru/8353599a</w:t>
              </w:r>
            </w:hyperlink>
          </w:p>
        </w:tc>
      </w:tr>
      <w:tr>
        <w:trPr>
          <w:trHeight w:val="190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(географическое положение, столицы, население)</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17.04.2026 </w:t>
            </w:r>
          </w:p>
        </w:tc>
        <w:tc>
          <w:tcPr>
            <w:tcW w:w="22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2">
              <w:r>
                <w:rPr>
                  <w:rFonts w:ascii="Times New Roman" w:hAnsi="Times New Roman"/>
                  <w:b w:val="false"/>
                  <w:i w:val="false"/>
                  <w:color w:val="0000ff"/>
                  <w:sz w:val="22"/>
                  <w:u w:val="single"/>
                </w:rPr>
                <w:t>https://m.edsoo.ru/83534edc</w:t>
              </w:r>
            </w:hyperlink>
            <w:r>
              <w:rPr>
                <w:rFonts w:ascii="Times New Roman" w:hAnsi="Times New Roman"/>
                <w:b w:val="false"/>
                <w:i w:val="false"/>
                <w:color w:val="000000"/>
                <w:sz w:val="24"/>
              </w:rPr>
              <w:t xml:space="preserve"> </w:t>
            </w:r>
            <w:hyperlink r:id="rId403">
              <w:r>
                <w:rPr>
                  <w:rFonts w:ascii="Times New Roman" w:hAnsi="Times New Roman"/>
                  <w:b w:val="false"/>
                  <w:i w:val="false"/>
                  <w:color w:val="0000ff"/>
                  <w:sz w:val="22"/>
                  <w:u w:val="single"/>
                </w:rPr>
                <w:t>https://m.edsoo.ru/8353536e</w:t>
              </w:r>
            </w:hyperlink>
            <w:r>
              <w:rPr>
                <w:rFonts w:ascii="Times New Roman" w:hAnsi="Times New Roman"/>
                <w:b w:val="false"/>
                <w:i w:val="false"/>
                <w:color w:val="000000"/>
                <w:sz w:val="24"/>
              </w:rPr>
              <w:t xml:space="preserve"> </w:t>
            </w:r>
            <w:hyperlink r:id="rId404">
              <w:r>
                <w:rPr>
                  <w:rFonts w:ascii="Times New Roman" w:hAnsi="Times New Roman"/>
                  <w:b w:val="false"/>
                  <w:i w:val="false"/>
                  <w:color w:val="0000ff"/>
                  <w:sz w:val="22"/>
                  <w:u w:val="single"/>
                </w:rPr>
                <w:t>https://m.edsoo.ru/8353579c</w:t>
              </w:r>
            </w:hyperlink>
            <w:r>
              <w:rPr>
                <w:rFonts w:ascii="Times New Roman" w:hAnsi="Times New Roman"/>
                <w:b w:val="false"/>
                <w:i w:val="false"/>
                <w:color w:val="000000"/>
                <w:sz w:val="24"/>
              </w:rPr>
              <w:t xml:space="preserve"> </w:t>
            </w:r>
            <w:hyperlink r:id="rId405">
              <w:r>
                <w:rPr>
                  <w:rFonts w:ascii="Times New Roman" w:hAnsi="Times New Roman"/>
                  <w:b w:val="false"/>
                  <w:i w:val="false"/>
                  <w:color w:val="0000ff"/>
                  <w:sz w:val="22"/>
                  <w:u w:val="single"/>
                </w:rPr>
                <w:t>https://m.edsoo.ru/8353599a</w:t>
              </w:r>
            </w:hyperlink>
          </w:p>
        </w:tc>
      </w:tr>
      <w:tr>
        <w:trPr>
          <w:trHeight w:val="82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Страна (страны) изучаемого языка (традиции, обычаи)</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21.04.2026 </w:t>
            </w:r>
          </w:p>
        </w:tc>
        <w:tc>
          <w:tcPr>
            <w:tcW w:w="22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6">
              <w:r>
                <w:rPr>
                  <w:rFonts w:ascii="Times New Roman" w:hAnsi="Times New Roman"/>
                  <w:b w:val="false"/>
                  <w:i w:val="false"/>
                  <w:color w:val="0000ff"/>
                  <w:sz w:val="22"/>
                  <w:u w:val="single"/>
                </w:rPr>
                <w:t>https://m.edsoo.ru/83535120</w:t>
              </w:r>
            </w:hyperlink>
          </w:p>
        </w:tc>
      </w:tr>
      <w:tr>
        <w:trPr>
          <w:trHeight w:val="163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(традиции, обычаи)</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22.04.2026 </w:t>
            </w:r>
          </w:p>
        </w:tc>
        <w:tc>
          <w:tcPr>
            <w:tcW w:w="22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07">
              <w:r>
                <w:rPr>
                  <w:rFonts w:ascii="Times New Roman" w:hAnsi="Times New Roman"/>
                  <w:b w:val="false"/>
                  <w:i w:val="false"/>
                  <w:color w:val="0000ff"/>
                  <w:sz w:val="22"/>
                  <w:u w:val="single"/>
                </w:rPr>
                <w:t>https://m.edsoo.ru/83535558</w:t>
              </w:r>
            </w:hyperlink>
            <w:r>
              <w:rPr>
                <w:rFonts w:ascii="Times New Roman" w:hAnsi="Times New Roman"/>
                <w:b w:val="false"/>
                <w:i w:val="false"/>
                <w:color w:val="000000"/>
                <w:sz w:val="24"/>
              </w:rPr>
              <w:t xml:space="preserve"> </w:t>
            </w:r>
            <w:hyperlink r:id="rId408">
              <w:r>
                <w:rPr>
                  <w:rFonts w:ascii="Times New Roman" w:hAnsi="Times New Roman"/>
                  <w:b w:val="false"/>
                  <w:i w:val="false"/>
                  <w:color w:val="0000ff"/>
                  <w:sz w:val="22"/>
                  <w:u w:val="single"/>
                </w:rPr>
                <w:t>https://m.edsoo.ru/83535008</w:t>
              </w:r>
            </w:hyperlink>
            <w:r>
              <w:rPr>
                <w:rFonts w:ascii="Times New Roman" w:hAnsi="Times New Roman"/>
                <w:b w:val="false"/>
                <w:i w:val="false"/>
                <w:color w:val="000000"/>
                <w:sz w:val="24"/>
              </w:rPr>
              <w:t xml:space="preserve"> </w:t>
            </w:r>
            <w:hyperlink r:id="rId409">
              <w:r>
                <w:rPr>
                  <w:rFonts w:ascii="Times New Roman" w:hAnsi="Times New Roman"/>
                  <w:b w:val="false"/>
                  <w:i w:val="false"/>
                  <w:color w:val="0000ff"/>
                  <w:sz w:val="22"/>
                  <w:u w:val="single"/>
                </w:rPr>
                <w:t>https://m.edsoo.ru/83534d42</w:t>
              </w:r>
            </w:hyperlink>
          </w:p>
        </w:tc>
      </w:tr>
      <w:tr>
        <w:trPr>
          <w:trHeight w:val="109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(страницы истории)</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24.04.2026 </w:t>
            </w:r>
          </w:p>
        </w:tc>
        <w:tc>
          <w:tcPr>
            <w:tcW w:w="22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0">
              <w:r>
                <w:rPr>
                  <w:rFonts w:ascii="Times New Roman" w:hAnsi="Times New Roman"/>
                  <w:b w:val="false"/>
                  <w:i w:val="false"/>
                  <w:color w:val="0000ff"/>
                  <w:sz w:val="22"/>
                  <w:u w:val="single"/>
                </w:rPr>
                <w:t>https://m.edsoo.ru/8352af04</w:t>
              </w:r>
            </w:hyperlink>
            <w:r>
              <w:rPr>
                <w:rFonts w:ascii="Times New Roman" w:hAnsi="Times New Roman"/>
                <w:b w:val="false"/>
                <w:i w:val="false"/>
                <w:color w:val="000000"/>
                <w:sz w:val="24"/>
              </w:rPr>
              <w:t xml:space="preserve"> </w:t>
            </w:r>
            <w:hyperlink r:id="rId411">
              <w:r>
                <w:rPr>
                  <w:rFonts w:ascii="Times New Roman" w:hAnsi="Times New Roman"/>
                  <w:b w:val="false"/>
                  <w:i w:val="false"/>
                  <w:color w:val="0000ff"/>
                  <w:sz w:val="22"/>
                  <w:u w:val="single"/>
                </w:rPr>
                <w:t>https://m.edsoo.ru/83535c4c</w:t>
              </w:r>
            </w:hyperlink>
          </w:p>
        </w:tc>
      </w:tr>
      <w:tr>
        <w:trPr>
          <w:trHeight w:val="109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(языковые особенности)</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28.04.2026 </w:t>
            </w:r>
          </w:p>
        </w:tc>
        <w:tc>
          <w:tcPr>
            <w:tcW w:w="22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2">
              <w:r>
                <w:rPr>
                  <w:rFonts w:ascii="Times New Roman" w:hAnsi="Times New Roman"/>
                  <w:b w:val="false"/>
                  <w:i w:val="false"/>
                  <w:color w:val="0000ff"/>
                  <w:sz w:val="22"/>
                  <w:u w:val="single"/>
                </w:rPr>
                <w:t>https://m.edsoo.ru/8352a202</w:t>
              </w:r>
            </w:hyperlink>
          </w:p>
        </w:tc>
      </w:tr>
      <w:tr>
        <w:trPr>
          <w:trHeight w:val="109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(достопримечательности)</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30.04.2026 </w:t>
            </w:r>
          </w:p>
        </w:tc>
        <w:tc>
          <w:tcPr>
            <w:tcW w:w="22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3">
              <w:r>
                <w:rPr>
                  <w:rFonts w:ascii="Times New Roman" w:hAnsi="Times New Roman"/>
                  <w:b w:val="false"/>
                  <w:i w:val="false"/>
                  <w:color w:val="0000ff"/>
                  <w:sz w:val="22"/>
                  <w:u w:val="single"/>
                </w:rPr>
                <w:t>https://m.edsoo.ru/83535b16</w:t>
              </w:r>
            </w:hyperlink>
          </w:p>
        </w:tc>
      </w:tr>
      <w:tr>
        <w:trPr>
          <w:trHeight w:val="3600"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05.05.2026 </w:t>
            </w:r>
          </w:p>
        </w:tc>
        <w:tc>
          <w:tcPr>
            <w:tcW w:w="22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4">
              <w:r>
                <w:rPr>
                  <w:rFonts w:ascii="Times New Roman" w:hAnsi="Times New Roman"/>
                  <w:b w:val="false"/>
                  <w:i w:val="false"/>
                  <w:color w:val="0000ff"/>
                  <w:sz w:val="22"/>
                  <w:u w:val="single"/>
                </w:rPr>
                <w:t>https://m.edsoo.ru/83535b16</w:t>
              </w:r>
            </w:hyperlink>
          </w:p>
        </w:tc>
      </w:tr>
      <w:tr>
        <w:trPr>
          <w:trHeight w:val="82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страны (стран) изучаемого языка. (писатели)</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06.05.2026 </w:t>
            </w:r>
          </w:p>
        </w:tc>
        <w:tc>
          <w:tcPr>
            <w:tcW w:w="22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5">
              <w:r>
                <w:rPr>
                  <w:rFonts w:ascii="Times New Roman" w:hAnsi="Times New Roman"/>
                  <w:b w:val="false"/>
                  <w:i w:val="false"/>
                  <w:color w:val="0000ff"/>
                  <w:sz w:val="22"/>
                  <w:u w:val="single"/>
                </w:rPr>
                <w:t>https://m.edsoo.ru/83535f1c</w:t>
              </w:r>
            </w:hyperlink>
          </w:p>
        </w:tc>
      </w:tr>
      <w:tr>
        <w:trPr>
          <w:trHeight w:val="109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страны (стран) изучаемого языка (писатели, известные произведения)</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08.05.2026 </w:t>
            </w:r>
          </w:p>
        </w:tc>
        <w:tc>
          <w:tcPr>
            <w:tcW w:w="22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6">
              <w:r>
                <w:rPr>
                  <w:rFonts w:ascii="Times New Roman" w:hAnsi="Times New Roman"/>
                  <w:b w:val="false"/>
                  <w:i w:val="false"/>
                  <w:color w:val="0000ff"/>
                  <w:sz w:val="22"/>
                  <w:u w:val="single"/>
                </w:rPr>
                <w:t>https://m.edsoo.ru/83535f1c</w:t>
              </w:r>
            </w:hyperlink>
          </w:p>
        </w:tc>
      </w:tr>
      <w:tr>
        <w:trPr>
          <w:trHeight w:val="82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страны (стран) изучаемого языка (поэты)</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12.05.2026 </w:t>
            </w:r>
          </w:p>
        </w:tc>
        <w:tc>
          <w:tcPr>
            <w:tcW w:w="22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7">
              <w:r>
                <w:rPr>
                  <w:rFonts w:ascii="Times New Roman" w:hAnsi="Times New Roman"/>
                  <w:b w:val="false"/>
                  <w:i w:val="false"/>
                  <w:color w:val="0000ff"/>
                  <w:sz w:val="22"/>
                  <w:u w:val="single"/>
                </w:rPr>
                <w:t>https://m.edsoo.ru/83535d8c</w:t>
              </w:r>
            </w:hyperlink>
          </w:p>
        </w:tc>
      </w:tr>
      <w:tr>
        <w:trPr>
          <w:trHeight w:val="82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страны (стран) изучаемого языка (учёные)</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13.05.2026 </w:t>
            </w:r>
          </w:p>
        </w:tc>
        <w:tc>
          <w:tcPr>
            <w:tcW w:w="22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8">
              <w:r>
                <w:rPr>
                  <w:rFonts w:ascii="Times New Roman" w:hAnsi="Times New Roman"/>
                  <w:b w:val="false"/>
                  <w:i w:val="false"/>
                  <w:color w:val="0000ff"/>
                  <w:sz w:val="22"/>
                  <w:u w:val="single"/>
                </w:rPr>
                <w:t>https://m.edsoo.ru/83536296</w:t>
              </w:r>
            </w:hyperlink>
          </w:p>
        </w:tc>
      </w:tr>
      <w:tr>
        <w:trPr>
          <w:trHeight w:val="109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страны (стран) изучаемого языка (спортсмены, актёры)</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15.05.2026 </w:t>
            </w:r>
          </w:p>
        </w:tc>
        <w:tc>
          <w:tcPr>
            <w:tcW w:w="22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19">
              <w:r>
                <w:rPr>
                  <w:rFonts w:ascii="Times New Roman" w:hAnsi="Times New Roman"/>
                  <w:b w:val="false"/>
                  <w:i w:val="false"/>
                  <w:color w:val="0000ff"/>
                  <w:sz w:val="22"/>
                  <w:u w:val="single"/>
                </w:rPr>
                <w:t>https://m.edsoo.ru/8353616a</w:t>
              </w:r>
            </w:hyperlink>
          </w:p>
        </w:tc>
      </w:tr>
      <w:tr>
        <w:trPr>
          <w:trHeight w:val="109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(спортсмены, актёры)</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19.05.2026 </w:t>
            </w:r>
          </w:p>
        </w:tc>
        <w:tc>
          <w:tcPr>
            <w:tcW w:w="22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0">
              <w:r>
                <w:rPr>
                  <w:rFonts w:ascii="Times New Roman" w:hAnsi="Times New Roman"/>
                  <w:b w:val="false"/>
                  <w:i w:val="false"/>
                  <w:color w:val="0000ff"/>
                  <w:sz w:val="22"/>
                  <w:u w:val="single"/>
                </w:rPr>
                <w:t>https://m.edsoo.ru/8353616a</w:t>
              </w:r>
            </w:hyperlink>
            <w:r>
              <w:rPr>
                <w:rFonts w:ascii="Times New Roman" w:hAnsi="Times New Roman"/>
                <w:b w:val="false"/>
                <w:i w:val="false"/>
                <w:color w:val="000000"/>
                <w:sz w:val="24"/>
              </w:rPr>
              <w:t xml:space="preserve"> </w:t>
            </w:r>
            <w:hyperlink r:id="rId421">
              <w:r>
                <w:rPr>
                  <w:rFonts w:ascii="Times New Roman" w:hAnsi="Times New Roman"/>
                  <w:b w:val="false"/>
                  <w:i w:val="false"/>
                  <w:color w:val="0000ff"/>
                  <w:sz w:val="22"/>
                  <w:u w:val="single"/>
                </w:rPr>
                <w:t>https://m.edsoo.ru/835363b8</w:t>
              </w:r>
            </w:hyperlink>
          </w:p>
        </w:tc>
      </w:tr>
      <w:tr>
        <w:trPr>
          <w:trHeight w:val="109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(писатели, поэты)</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20.05.2026 </w:t>
            </w:r>
          </w:p>
        </w:tc>
        <w:tc>
          <w:tcPr>
            <w:tcW w:w="22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2">
              <w:r>
                <w:rPr>
                  <w:rFonts w:ascii="Times New Roman" w:hAnsi="Times New Roman"/>
                  <w:b w:val="false"/>
                  <w:i w:val="false"/>
                  <w:color w:val="0000ff"/>
                  <w:sz w:val="22"/>
                  <w:u w:val="single"/>
                </w:rPr>
                <w:t>https://m.edsoo.ru/83535f1c</w:t>
              </w:r>
            </w:hyperlink>
            <w:r>
              <w:rPr>
                <w:rFonts w:ascii="Times New Roman" w:hAnsi="Times New Roman"/>
                <w:b w:val="false"/>
                <w:i w:val="false"/>
                <w:color w:val="000000"/>
                <w:sz w:val="24"/>
              </w:rPr>
              <w:t xml:space="preserve"> </w:t>
            </w:r>
            <w:hyperlink r:id="rId423">
              <w:r>
                <w:rPr>
                  <w:rFonts w:ascii="Times New Roman" w:hAnsi="Times New Roman"/>
                  <w:b w:val="false"/>
                  <w:i w:val="false"/>
                  <w:color w:val="0000ff"/>
                  <w:sz w:val="22"/>
                  <w:u w:val="single"/>
                </w:rPr>
                <w:t>https://m.edsoo.ru/83535d8c</w:t>
              </w:r>
            </w:hyperlink>
          </w:p>
        </w:tc>
      </w:tr>
      <w:tr>
        <w:trPr>
          <w:trHeight w:val="163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"Выдающиеся люди родной страны и страны (стран) изучаемого языка: учёные, писатели, поэты, спортсмены"</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22.05.2026 </w:t>
            </w:r>
          </w:p>
        </w:tc>
        <w:tc>
          <w:tcPr>
            <w:tcW w:w="22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4">
              <w:r>
                <w:rPr>
                  <w:rFonts w:ascii="Times New Roman" w:hAnsi="Times New Roman"/>
                  <w:b w:val="false"/>
                  <w:i w:val="false"/>
                  <w:color w:val="0000ff"/>
                  <w:sz w:val="22"/>
                  <w:u w:val="single"/>
                </w:rPr>
                <w:t>https://m.edsoo.ru/8353658e</w:t>
              </w:r>
            </w:hyperlink>
          </w:p>
        </w:tc>
      </w:tr>
      <w:tr>
        <w:trPr>
          <w:trHeight w:val="3510"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темам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26.05.2026 </w:t>
            </w:r>
          </w:p>
        </w:tc>
        <w:tc>
          <w:tcPr>
            <w:tcW w:w="22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5">
              <w:r>
                <w:rPr>
                  <w:rFonts w:ascii="Times New Roman" w:hAnsi="Times New Roman"/>
                  <w:b w:val="false"/>
                  <w:i w:val="false"/>
                  <w:color w:val="0000ff"/>
                  <w:sz w:val="22"/>
                  <w:u w:val="single"/>
                </w:rPr>
                <w:t>https://m.edsoo.ru/8353658e</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8 КЛАСС </w:t>
      </w:r>
    </w:p>
    <w:tbl>
      <w:tblPr>
        <w:tblW w:w="0" w:type="auto"/>
        <w:tblCellSpacing w:w="20" w:type="nil"/>
        <w:tblBorders>
          <w:top w:val="single"/>
          <w:left w:val="single"/>
          <w:bottom w:val="single"/>
          <w:right w:val="single"/>
          <w:insideH w:val="single"/>
          <w:insideV w:val="single"/>
        </w:tblBorders>
      </w:tblPr>
      <w:tblGrid>
        <w:gridCol w:w="811"/>
        <w:gridCol w:w="3654"/>
        <w:gridCol w:w="1461"/>
        <w:gridCol w:w="2504"/>
        <w:gridCol w:w="2020"/>
        <w:gridCol w:w="3144"/>
      </w:tblGrid>
      <w:tr>
        <w:trPr>
          <w:trHeight w:val="300" w:hRule="atLeast"/>
          <w:trHeight w:val="144" w:hRule="atLeast"/>
        </w:trPr>
        <w:tc>
          <w:tcPr>
            <w:tcW w:w="56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401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2"/>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41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220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02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5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740"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(общение с друзьями)</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03.09.2025 </w:t>
            </w:r>
          </w:p>
        </w:tc>
        <w:tc>
          <w:tcPr>
            <w:tcW w:w="22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26">
              <w:r>
                <w:rPr>
                  <w:rFonts w:ascii="Times New Roman" w:hAnsi="Times New Roman"/>
                  <w:b w:val="false"/>
                  <w:i w:val="false"/>
                  <w:color w:val="0000ff"/>
                  <w:sz w:val="22"/>
                  <w:u w:val="single"/>
                </w:rPr>
                <w:t>https://m.edsoo.ru/835366ec</w:t>
              </w:r>
            </w:hyperlink>
            <w:r>
              <w:rPr>
                <w:rFonts w:ascii="Times New Roman" w:hAnsi="Times New Roman"/>
                <w:b w:val="false"/>
                <w:i w:val="false"/>
                <w:color w:val="000000"/>
                <w:sz w:val="24"/>
              </w:rPr>
              <w:t xml:space="preserve"> </w:t>
            </w:r>
            <w:hyperlink r:id="rId427">
              <w:r>
                <w:rPr>
                  <w:rFonts w:ascii="Times New Roman" w:hAnsi="Times New Roman"/>
                  <w:b w:val="false"/>
                  <w:i w:val="false"/>
                  <w:color w:val="0000ff"/>
                  <w:sz w:val="22"/>
                  <w:u w:val="single"/>
                </w:rPr>
                <w:t>https://m.edsoo.ru/8353731c</w:t>
              </w:r>
            </w:hyperlink>
            <w:r>
              <w:rPr>
                <w:rFonts w:ascii="Times New Roman" w:hAnsi="Times New Roman"/>
                <w:b w:val="false"/>
                <w:i w:val="false"/>
                <w:color w:val="000000"/>
                <w:sz w:val="24"/>
              </w:rPr>
              <w:t xml:space="preserve"> </w:t>
            </w:r>
            <w:hyperlink r:id="rId428">
              <w:r>
                <w:rPr>
                  <w:rFonts w:ascii="Times New Roman" w:hAnsi="Times New Roman"/>
                  <w:b w:val="false"/>
                  <w:i w:val="false"/>
                  <w:color w:val="0000ff"/>
                  <w:sz w:val="22"/>
                  <w:u w:val="single"/>
                </w:rPr>
                <w:t>https://m.edsoo.ru/83537074</w:t>
              </w:r>
            </w:hyperlink>
          </w:p>
        </w:tc>
      </w:tr>
      <w:tr>
        <w:trPr>
          <w:trHeight w:val="109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(знакомство со сверстниками)</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05.09.2025 </w:t>
            </w:r>
          </w:p>
        </w:tc>
        <w:tc>
          <w:tcPr>
            <w:tcW w:w="2200" w:type="dxa"/>
            <w:tcBorders/>
            <w:tcMar>
              <w:top w:w="50" w:type="dxa"/>
              <w:left w:w="100" w:type="dxa"/>
            </w:tcMar>
            <w:vAlign w:val="center"/>
          </w:tcPr>
          <w:p>
            <w:pPr>
              <w:spacing w:before="0" w:after="0"/>
              <w:ind w:left="135"/>
              <w:jc w:val="left"/>
            </w:pPr>
            <w:hyperlink r:id="rId429">
              <w:r>
                <w:rPr>
                  <w:rFonts w:ascii="Times New Roman" w:hAnsi="Times New Roman"/>
                  <w:b w:val="false"/>
                  <w:i w:val="false"/>
                  <w:color w:val="0000ff"/>
                  <w:sz w:val="22"/>
                  <w:u w:val="single"/>
                </w:rPr>
                <w:t>https://prosv.ru/assistance/umk/english-spotlight.html</w:t>
              </w:r>
            </w:hyperlink>
          </w:p>
        </w:tc>
      </w:tr>
      <w:tr>
        <w:trPr>
          <w:trHeight w:val="82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(вежливое общение)</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08.09.2025 </w:t>
            </w:r>
          </w:p>
        </w:tc>
        <w:tc>
          <w:tcPr>
            <w:tcW w:w="2200" w:type="dxa"/>
            <w:tcBorders/>
            <w:tcMar>
              <w:top w:w="50" w:type="dxa"/>
              <w:left w:w="100" w:type="dxa"/>
            </w:tcMar>
            <w:vAlign w:val="center"/>
          </w:tcPr>
          <w:p>
            <w:pPr>
              <w:spacing w:before="0" w:after="0"/>
              <w:ind w:left="135"/>
              <w:jc w:val="left"/>
            </w:pPr>
            <w:hyperlink r:id="rId430">
              <w:r>
                <w:rPr>
                  <w:rFonts w:ascii="Times New Roman" w:hAnsi="Times New Roman"/>
                  <w:b w:val="false"/>
                  <w:i w:val="false"/>
                  <w:color w:val="0000ff"/>
                  <w:sz w:val="22"/>
                  <w:u w:val="single"/>
                </w:rPr>
                <w:t>https://prosv.ru/assistance/umk/english-spotlight.html</w:t>
              </w:r>
            </w:hyperlink>
          </w:p>
        </w:tc>
      </w:tr>
      <w:tr>
        <w:trPr>
          <w:trHeight w:val="82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(семейные праздники)</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10.09.2025 </w:t>
            </w:r>
          </w:p>
        </w:tc>
        <w:tc>
          <w:tcPr>
            <w:tcW w:w="2200" w:type="dxa"/>
            <w:tcBorders/>
            <w:tcMar>
              <w:top w:w="50" w:type="dxa"/>
              <w:left w:w="100" w:type="dxa"/>
            </w:tcMar>
            <w:vAlign w:val="center"/>
          </w:tcPr>
          <w:p>
            <w:pPr>
              <w:spacing w:before="0" w:after="0"/>
              <w:ind w:left="135"/>
              <w:jc w:val="left"/>
            </w:pPr>
            <w:hyperlink r:id="rId431">
              <w:r>
                <w:rPr>
                  <w:rFonts w:ascii="Times New Roman" w:hAnsi="Times New Roman"/>
                  <w:b w:val="false"/>
                  <w:i w:val="false"/>
                  <w:color w:val="0000ff"/>
                  <w:sz w:val="22"/>
                  <w:u w:val="single"/>
                </w:rPr>
                <w:t>https://prosv.ru/assistance/umk/english-spotlight.html</w:t>
              </w:r>
            </w:hyperlink>
          </w:p>
        </w:tc>
      </w:tr>
      <w:tr>
        <w:trPr>
          <w:trHeight w:val="109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(поздравление с праздниками)</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12.09.2025 </w:t>
            </w:r>
          </w:p>
        </w:tc>
        <w:tc>
          <w:tcPr>
            <w:tcW w:w="2200" w:type="dxa"/>
            <w:tcBorders/>
            <w:tcMar>
              <w:top w:w="50" w:type="dxa"/>
              <w:left w:w="100" w:type="dxa"/>
            </w:tcMar>
            <w:vAlign w:val="center"/>
          </w:tcPr>
          <w:p>
            <w:pPr>
              <w:spacing w:before="0" w:after="0"/>
              <w:ind w:left="135"/>
              <w:jc w:val="left"/>
            </w:pPr>
            <w:hyperlink r:id="rId432">
              <w:r>
                <w:rPr>
                  <w:rFonts w:ascii="Times New Roman" w:hAnsi="Times New Roman"/>
                  <w:b w:val="false"/>
                  <w:i w:val="false"/>
                  <w:color w:val="0000ff"/>
                  <w:sz w:val="22"/>
                  <w:u w:val="single"/>
                </w:rPr>
                <w:t>https://prosv.ru/assistance/umk/english-spotlight.html</w:t>
              </w:r>
            </w:hyperlink>
          </w:p>
        </w:tc>
      </w:tr>
      <w:tr>
        <w:trPr>
          <w:trHeight w:val="3240"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(возникновение конфликтов)</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15.09.2025 </w:t>
            </w:r>
          </w:p>
        </w:tc>
        <w:tc>
          <w:tcPr>
            <w:tcW w:w="22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33">
              <w:r>
                <w:rPr>
                  <w:rFonts w:ascii="Times New Roman" w:hAnsi="Times New Roman"/>
                  <w:b w:val="false"/>
                  <w:i w:val="false"/>
                  <w:color w:val="0000ff"/>
                  <w:sz w:val="22"/>
                  <w:u w:val="single"/>
                </w:rPr>
                <w:t>https://m.edsoo.ru/83536930</w:t>
              </w:r>
            </w:hyperlink>
            <w:r>
              <w:rPr>
                <w:rFonts w:ascii="Times New Roman" w:hAnsi="Times New Roman"/>
                <w:b w:val="false"/>
                <w:i w:val="false"/>
                <w:color w:val="000000"/>
                <w:sz w:val="24"/>
              </w:rPr>
              <w:t xml:space="preserve"> </w:t>
            </w:r>
            <w:hyperlink r:id="rId434">
              <w:r>
                <w:rPr>
                  <w:rFonts w:ascii="Times New Roman" w:hAnsi="Times New Roman"/>
                  <w:b w:val="false"/>
                  <w:i w:val="false"/>
                  <w:color w:val="0000ff"/>
                  <w:sz w:val="22"/>
                  <w:u w:val="single"/>
                </w:rPr>
                <w:t>https://m.edsoo.ru/83537196</w:t>
              </w:r>
            </w:hyperlink>
            <w:r>
              <w:rPr>
                <w:rFonts w:ascii="Times New Roman" w:hAnsi="Times New Roman"/>
                <w:b w:val="false"/>
                <w:i w:val="false"/>
                <w:color w:val="000000"/>
                <w:sz w:val="24"/>
              </w:rPr>
              <w:t xml:space="preserve"> </w:t>
            </w:r>
            <w:hyperlink r:id="rId435">
              <w:r>
                <w:rPr>
                  <w:rFonts w:ascii="Times New Roman" w:hAnsi="Times New Roman"/>
                  <w:b w:val="false"/>
                  <w:i w:val="false"/>
                  <w:color w:val="0000ff"/>
                  <w:sz w:val="22"/>
                  <w:u w:val="single"/>
                </w:rPr>
                <w:t>https://m.edsoo.ru/83536aa2</w:t>
              </w:r>
            </w:hyperlink>
            <w:r>
              <w:rPr>
                <w:rFonts w:ascii="Times New Roman" w:hAnsi="Times New Roman"/>
                <w:b w:val="false"/>
                <w:i w:val="false"/>
                <w:color w:val="000000"/>
                <w:sz w:val="24"/>
              </w:rPr>
              <w:t xml:space="preserve"> </w:t>
            </w:r>
            <w:hyperlink r:id="rId436">
              <w:r>
                <w:rPr>
                  <w:rFonts w:ascii="Times New Roman" w:hAnsi="Times New Roman"/>
                  <w:b w:val="false"/>
                  <w:i w:val="false"/>
                  <w:color w:val="0000ff"/>
                  <w:sz w:val="22"/>
                  <w:u w:val="single"/>
                </w:rPr>
                <w:t>https://m.edsoo.ru/8352c0ca</w:t>
              </w:r>
            </w:hyperlink>
            <w:r>
              <w:rPr>
                <w:rFonts w:ascii="Times New Roman" w:hAnsi="Times New Roman"/>
                <w:b w:val="false"/>
                <w:i w:val="false"/>
                <w:color w:val="000000"/>
                <w:sz w:val="24"/>
              </w:rPr>
              <w:t xml:space="preserve"> </w:t>
            </w:r>
            <w:hyperlink r:id="rId437">
              <w:r>
                <w:rPr>
                  <w:rFonts w:ascii="Times New Roman" w:hAnsi="Times New Roman"/>
                  <w:b w:val="false"/>
                  <w:i w:val="false"/>
                  <w:color w:val="0000ff"/>
                  <w:sz w:val="22"/>
                  <w:u w:val="single"/>
                </w:rPr>
                <w:t>https://m.edsoo.ru/8352bd3c</w:t>
              </w:r>
            </w:hyperlink>
            <w:r>
              <w:rPr>
                <w:rFonts w:ascii="Times New Roman" w:hAnsi="Times New Roman"/>
                <w:b w:val="false"/>
                <w:i w:val="false"/>
                <w:color w:val="000000"/>
                <w:sz w:val="24"/>
              </w:rPr>
              <w:t xml:space="preserve"> </w:t>
            </w:r>
            <w:hyperlink r:id="rId438">
              <w:r>
                <w:rPr>
                  <w:rFonts w:ascii="Times New Roman" w:hAnsi="Times New Roman"/>
                  <w:b w:val="false"/>
                  <w:i w:val="false"/>
                  <w:color w:val="0000ff"/>
                  <w:sz w:val="22"/>
                  <w:u w:val="single"/>
                </w:rPr>
                <w:t>https://m.edsoo.ru/8352c49e</w:t>
              </w:r>
            </w:hyperlink>
            <w:r>
              <w:rPr>
                <w:rFonts w:ascii="Times New Roman" w:hAnsi="Times New Roman"/>
                <w:b w:val="false"/>
                <w:i w:val="false"/>
                <w:color w:val="000000"/>
                <w:sz w:val="24"/>
              </w:rPr>
              <w:t xml:space="preserve"> </w:t>
            </w:r>
            <w:hyperlink r:id="rId439">
              <w:r>
                <w:rPr>
                  <w:rFonts w:ascii="Times New Roman" w:hAnsi="Times New Roman"/>
                  <w:b w:val="false"/>
                  <w:i w:val="false"/>
                  <w:color w:val="0000ff"/>
                  <w:sz w:val="22"/>
                  <w:u w:val="single"/>
                </w:rPr>
                <w:t>https://m.edsoo.ru/8352ca5c</w:t>
              </w:r>
            </w:hyperlink>
          </w:p>
        </w:tc>
      </w:tr>
      <w:tr>
        <w:trPr>
          <w:trHeight w:val="190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(разрешение конфликтов)</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17.09.2025 </w:t>
            </w:r>
          </w:p>
        </w:tc>
        <w:tc>
          <w:tcPr>
            <w:tcW w:w="22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0">
              <w:r>
                <w:rPr>
                  <w:rFonts w:ascii="Times New Roman" w:hAnsi="Times New Roman"/>
                  <w:b w:val="false"/>
                  <w:i w:val="false"/>
                  <w:color w:val="0000ff"/>
                  <w:sz w:val="22"/>
                  <w:u w:val="single"/>
                </w:rPr>
                <w:t>https://m.edsoo.ru/8353680e</w:t>
              </w:r>
            </w:hyperlink>
            <w:r>
              <w:rPr>
                <w:rFonts w:ascii="Times New Roman" w:hAnsi="Times New Roman"/>
                <w:b w:val="false"/>
                <w:i w:val="false"/>
                <w:color w:val="000000"/>
                <w:sz w:val="24"/>
              </w:rPr>
              <w:t xml:space="preserve"> </w:t>
            </w:r>
            <w:hyperlink r:id="rId441">
              <w:r>
                <w:rPr>
                  <w:rFonts w:ascii="Times New Roman" w:hAnsi="Times New Roman"/>
                  <w:b w:val="false"/>
                  <w:i w:val="false"/>
                  <w:color w:val="0000ff"/>
                  <w:sz w:val="22"/>
                  <w:u w:val="single"/>
                </w:rPr>
                <w:t>https://m.edsoo.ru/83536cfa</w:t>
              </w:r>
            </w:hyperlink>
            <w:r>
              <w:rPr>
                <w:rFonts w:ascii="Times New Roman" w:hAnsi="Times New Roman"/>
                <w:b w:val="false"/>
                <w:i w:val="false"/>
                <w:color w:val="000000"/>
                <w:sz w:val="24"/>
              </w:rPr>
              <w:t xml:space="preserve"> </w:t>
            </w:r>
            <w:hyperlink r:id="rId442">
              <w:r>
                <w:rPr>
                  <w:rFonts w:ascii="Times New Roman" w:hAnsi="Times New Roman"/>
                  <w:b w:val="false"/>
                  <w:i w:val="false"/>
                  <w:color w:val="0000ff"/>
                  <w:sz w:val="22"/>
                  <w:u w:val="single"/>
                </w:rPr>
                <w:t>https://m.edsoo.ru/8352bef4</w:t>
              </w:r>
            </w:hyperlink>
            <w:r>
              <w:rPr>
                <w:rFonts w:ascii="Times New Roman" w:hAnsi="Times New Roman"/>
                <w:b w:val="false"/>
                <w:i w:val="false"/>
                <w:color w:val="000000"/>
                <w:sz w:val="24"/>
              </w:rPr>
              <w:t xml:space="preserve"> </w:t>
            </w:r>
            <w:hyperlink r:id="rId443">
              <w:r>
                <w:rPr>
                  <w:rFonts w:ascii="Times New Roman" w:hAnsi="Times New Roman"/>
                  <w:b w:val="false"/>
                  <w:i w:val="false"/>
                  <w:color w:val="0000ff"/>
                  <w:sz w:val="22"/>
                  <w:u w:val="single"/>
                </w:rPr>
                <w:t>https://m.edsoo.ru/8352c30e</w:t>
              </w:r>
            </w:hyperlink>
          </w:p>
        </w:tc>
      </w:tr>
      <w:tr>
        <w:trPr>
          <w:trHeight w:val="82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"Взаимоотношения в семье и с друзьями"</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19.09.2025 </w:t>
            </w:r>
          </w:p>
        </w:tc>
        <w:tc>
          <w:tcPr>
            <w:tcW w:w="22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4">
              <w:r>
                <w:rPr>
                  <w:rFonts w:ascii="Times New Roman" w:hAnsi="Times New Roman"/>
                  <w:b w:val="false"/>
                  <w:i w:val="false"/>
                  <w:color w:val="0000ff"/>
                  <w:sz w:val="22"/>
                  <w:u w:val="single"/>
                </w:rPr>
                <w:t>https://m.edsoo.ru/83537466</w:t>
              </w:r>
            </w:hyperlink>
          </w:p>
        </w:tc>
      </w:tr>
      <w:tr>
        <w:trPr>
          <w:trHeight w:val="82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"Взаимоотношения в семье и с друзьями"</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22.09.2025 </w:t>
            </w:r>
          </w:p>
        </w:tc>
        <w:tc>
          <w:tcPr>
            <w:tcW w:w="22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5">
              <w:r>
                <w:rPr>
                  <w:rFonts w:ascii="Times New Roman" w:hAnsi="Times New Roman"/>
                  <w:b w:val="false"/>
                  <w:i w:val="false"/>
                  <w:color w:val="0000ff"/>
                  <w:sz w:val="22"/>
                  <w:u w:val="single"/>
                </w:rPr>
                <w:t>https://m.edsoo.ru/83537466</w:t>
              </w:r>
            </w:hyperlink>
          </w:p>
        </w:tc>
      </w:tr>
      <w:tr>
        <w:trPr>
          <w:trHeight w:val="136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 человека (литературного персонажа). (черты характера)</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24.09.2025 </w:t>
            </w:r>
          </w:p>
        </w:tc>
        <w:tc>
          <w:tcPr>
            <w:tcW w:w="22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46">
              <w:r>
                <w:rPr>
                  <w:rFonts w:ascii="Times New Roman" w:hAnsi="Times New Roman"/>
                  <w:b w:val="false"/>
                  <w:i w:val="false"/>
                  <w:color w:val="0000ff"/>
                  <w:sz w:val="22"/>
                  <w:u w:val="single"/>
                </w:rPr>
                <w:t>https://m.edsoo.ru/8353759c</w:t>
              </w:r>
            </w:hyperlink>
            <w:r>
              <w:rPr>
                <w:rFonts w:ascii="Times New Roman" w:hAnsi="Times New Roman"/>
                <w:b w:val="false"/>
                <w:i w:val="false"/>
                <w:color w:val="000000"/>
                <w:sz w:val="24"/>
              </w:rPr>
              <w:t xml:space="preserve"> </w:t>
            </w:r>
            <w:hyperlink r:id="rId447">
              <w:r>
                <w:rPr>
                  <w:rFonts w:ascii="Times New Roman" w:hAnsi="Times New Roman"/>
                  <w:b w:val="false"/>
                  <w:i w:val="false"/>
                  <w:color w:val="0000ff"/>
                  <w:sz w:val="22"/>
                  <w:u w:val="single"/>
                </w:rPr>
                <w:t>https://m.edsoo.ru/83537754</w:t>
              </w:r>
            </w:hyperlink>
          </w:p>
        </w:tc>
      </w:tr>
      <w:tr>
        <w:trPr>
          <w:trHeight w:val="136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 человека (литературного персонажа). (описание внешности)</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26.09.2025 </w:t>
            </w:r>
          </w:p>
        </w:tc>
        <w:tc>
          <w:tcPr>
            <w:tcW w:w="2200" w:type="dxa"/>
            <w:tcBorders/>
            <w:tcMar>
              <w:top w:w="50" w:type="dxa"/>
              <w:left w:w="100" w:type="dxa"/>
            </w:tcMar>
            <w:vAlign w:val="center"/>
          </w:tcPr>
          <w:p>
            <w:pPr>
              <w:spacing w:before="0" w:after="0"/>
              <w:ind w:left="135"/>
              <w:jc w:val="left"/>
            </w:pPr>
            <w:hyperlink r:id="rId448">
              <w:r>
                <w:rPr>
                  <w:rFonts w:ascii="Times New Roman" w:hAnsi="Times New Roman"/>
                  <w:b w:val="false"/>
                  <w:i w:val="false"/>
                  <w:color w:val="0000ff"/>
                  <w:sz w:val="22"/>
                  <w:u w:val="single"/>
                </w:rPr>
                <w:t>https://prosv.ru/assistance/umk/english-spotlight.html</w:t>
              </w:r>
            </w:hyperlink>
          </w:p>
        </w:tc>
      </w:tr>
      <w:tr>
        <w:trPr>
          <w:trHeight w:val="136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 человека (литературного персонажа). (описание членов семьи и друзей)</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29.09.2025 </w:t>
            </w:r>
          </w:p>
        </w:tc>
        <w:tc>
          <w:tcPr>
            <w:tcW w:w="2200" w:type="dxa"/>
            <w:tcBorders/>
            <w:tcMar>
              <w:top w:w="50" w:type="dxa"/>
              <w:left w:w="100" w:type="dxa"/>
            </w:tcMar>
            <w:vAlign w:val="center"/>
          </w:tcPr>
          <w:p>
            <w:pPr>
              <w:spacing w:before="0" w:after="0"/>
              <w:ind w:left="135"/>
              <w:jc w:val="left"/>
            </w:pPr>
            <w:hyperlink r:id="rId449">
              <w:r>
                <w:rPr>
                  <w:rFonts w:ascii="Times New Roman" w:hAnsi="Times New Roman"/>
                  <w:b w:val="false"/>
                  <w:i w:val="false"/>
                  <w:color w:val="0000ff"/>
                  <w:sz w:val="22"/>
                  <w:u w:val="single"/>
                </w:rPr>
                <w:t>https://prosv.ru/assistance/umk/english-spotlight.html</w:t>
              </w:r>
            </w:hyperlink>
          </w:p>
        </w:tc>
      </w:tr>
      <w:tr>
        <w:trPr>
          <w:trHeight w:val="109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 человека (литературного персонажа). (сравнение)</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01.10.2025 </w:t>
            </w:r>
          </w:p>
        </w:tc>
        <w:tc>
          <w:tcPr>
            <w:tcW w:w="2200" w:type="dxa"/>
            <w:tcBorders/>
            <w:tcMar>
              <w:top w:w="50" w:type="dxa"/>
              <w:left w:w="100" w:type="dxa"/>
            </w:tcMar>
            <w:vAlign w:val="center"/>
          </w:tcPr>
          <w:p>
            <w:pPr>
              <w:spacing w:before="0" w:after="0"/>
              <w:ind w:left="135"/>
              <w:jc w:val="left"/>
            </w:pPr>
            <w:hyperlink r:id="rId450">
              <w:r>
                <w:rPr>
                  <w:rFonts w:ascii="Times New Roman" w:hAnsi="Times New Roman"/>
                  <w:b w:val="false"/>
                  <w:i w:val="false"/>
                  <w:color w:val="0000ff"/>
                  <w:sz w:val="22"/>
                  <w:u w:val="single"/>
                </w:rPr>
                <w:t>https://prosv.ru/assistance/umk/english-spotlight.html</w:t>
              </w:r>
            </w:hyperlink>
          </w:p>
        </w:tc>
      </w:tr>
      <w:tr>
        <w:trPr>
          <w:trHeight w:val="136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 человека (литературного персонажа). (описание персонажа)</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03.10.2025 </w:t>
            </w:r>
          </w:p>
        </w:tc>
        <w:tc>
          <w:tcPr>
            <w:tcW w:w="2200" w:type="dxa"/>
            <w:tcBorders/>
            <w:tcMar>
              <w:top w:w="50" w:type="dxa"/>
              <w:left w:w="100" w:type="dxa"/>
            </w:tcMar>
            <w:vAlign w:val="center"/>
          </w:tcPr>
          <w:p>
            <w:pPr>
              <w:spacing w:before="0" w:after="0"/>
              <w:ind w:left="135"/>
              <w:jc w:val="left"/>
            </w:pPr>
            <w:hyperlink r:id="rId451">
              <w:r>
                <w:rPr>
                  <w:rFonts w:ascii="Times New Roman" w:hAnsi="Times New Roman"/>
                  <w:b w:val="false"/>
                  <w:i w:val="false"/>
                  <w:color w:val="0000ff"/>
                  <w:sz w:val="22"/>
                  <w:u w:val="single"/>
                </w:rPr>
                <w:t>https://prosv.ru/assistance/umk/english-spotlight.html</w:t>
              </w:r>
            </w:hyperlink>
          </w:p>
        </w:tc>
      </w:tr>
      <w:tr>
        <w:trPr>
          <w:trHeight w:val="136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 человека (литературного персонажа). (внешность и внутренний мир)</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06.10.2025 </w:t>
            </w:r>
          </w:p>
        </w:tc>
        <w:tc>
          <w:tcPr>
            <w:tcW w:w="2200" w:type="dxa"/>
            <w:tcBorders/>
            <w:tcMar>
              <w:top w:w="50" w:type="dxa"/>
              <w:left w:w="100" w:type="dxa"/>
            </w:tcMar>
            <w:vAlign w:val="center"/>
          </w:tcPr>
          <w:p>
            <w:pPr>
              <w:spacing w:before="0" w:after="0"/>
              <w:ind w:left="135"/>
              <w:jc w:val="left"/>
            </w:pPr>
            <w:hyperlink r:id="rId452">
              <w:r>
                <w:rPr>
                  <w:rFonts w:ascii="Times New Roman" w:hAnsi="Times New Roman"/>
                  <w:b w:val="false"/>
                  <w:i w:val="false"/>
                  <w:color w:val="0000ff"/>
                  <w:sz w:val="22"/>
                  <w:u w:val="single"/>
                </w:rPr>
                <w:t>https://prosv.ru/assistance/umk/english-spotlight.html</w:t>
              </w:r>
            </w:hyperlink>
          </w:p>
        </w:tc>
      </w:tr>
      <w:tr>
        <w:trPr>
          <w:trHeight w:val="136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 человека (литературного персонажа). (описание знаменитости)</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08.10.2025 </w:t>
            </w:r>
          </w:p>
        </w:tc>
        <w:tc>
          <w:tcPr>
            <w:tcW w:w="2200" w:type="dxa"/>
            <w:tcBorders/>
            <w:tcMar>
              <w:top w:w="50" w:type="dxa"/>
              <w:left w:w="100" w:type="dxa"/>
            </w:tcMar>
            <w:vAlign w:val="center"/>
          </w:tcPr>
          <w:p>
            <w:pPr>
              <w:spacing w:before="0" w:after="0"/>
              <w:ind w:left="135"/>
              <w:jc w:val="left"/>
            </w:pPr>
            <w:hyperlink r:id="rId453">
              <w:r>
                <w:rPr>
                  <w:rFonts w:ascii="Times New Roman" w:hAnsi="Times New Roman"/>
                  <w:b w:val="false"/>
                  <w:i w:val="false"/>
                  <w:color w:val="0000ff"/>
                  <w:sz w:val="22"/>
                  <w:u w:val="single"/>
                </w:rPr>
                <w:t>https://prosv.ru/assistance/umk/english-spotlight.html</w:t>
              </w:r>
            </w:hyperlink>
          </w:p>
        </w:tc>
      </w:tr>
      <w:tr>
        <w:trPr>
          <w:trHeight w:val="136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"Внешность и характер человека (литературного персонажа)"</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10.10.2025 </w:t>
            </w:r>
          </w:p>
        </w:tc>
        <w:tc>
          <w:tcPr>
            <w:tcW w:w="22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4">
              <w:r>
                <w:rPr>
                  <w:rFonts w:ascii="Times New Roman" w:hAnsi="Times New Roman"/>
                  <w:b w:val="false"/>
                  <w:i w:val="false"/>
                  <w:color w:val="0000ff"/>
                  <w:sz w:val="22"/>
                  <w:u w:val="single"/>
                </w:rPr>
                <w:t>https://m.edsoo.ru/83537aa6</w:t>
              </w:r>
            </w:hyperlink>
          </w:p>
        </w:tc>
      </w:tr>
      <w:tr>
        <w:trPr>
          <w:trHeight w:val="136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"Внешность и характер человека (литературного персонажа)"</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13.10.2025 </w:t>
            </w:r>
          </w:p>
        </w:tc>
        <w:tc>
          <w:tcPr>
            <w:tcW w:w="22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5">
              <w:r>
                <w:rPr>
                  <w:rFonts w:ascii="Times New Roman" w:hAnsi="Times New Roman"/>
                  <w:b w:val="false"/>
                  <w:i w:val="false"/>
                  <w:color w:val="0000ff"/>
                  <w:sz w:val="22"/>
                  <w:u w:val="single"/>
                </w:rPr>
                <w:t>https://m.edsoo.ru/83537aa6</w:t>
              </w:r>
            </w:hyperlink>
          </w:p>
        </w:tc>
      </w:tr>
      <w:tr>
        <w:trPr>
          <w:trHeight w:val="82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(мода)</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15.10.2025 </w:t>
            </w:r>
          </w:p>
        </w:tc>
        <w:tc>
          <w:tcPr>
            <w:tcW w:w="22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6">
              <w:r>
                <w:rPr>
                  <w:rFonts w:ascii="Times New Roman" w:hAnsi="Times New Roman"/>
                  <w:b w:val="false"/>
                  <w:i w:val="false"/>
                  <w:color w:val="0000ff"/>
                  <w:sz w:val="22"/>
                  <w:u w:val="single"/>
                </w:rPr>
                <w:t>https://m.edsoo.ru/835388a2</w:t>
              </w:r>
            </w:hyperlink>
          </w:p>
        </w:tc>
      </w:tr>
      <w:tr>
        <w:trPr>
          <w:trHeight w:val="109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(жизнь онлайн)</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17.10.2025 </w:t>
            </w:r>
          </w:p>
        </w:tc>
        <w:tc>
          <w:tcPr>
            <w:tcW w:w="22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7">
              <w:r>
                <w:rPr>
                  <w:rFonts w:ascii="Times New Roman" w:hAnsi="Times New Roman"/>
                  <w:b w:val="false"/>
                  <w:i w:val="false"/>
                  <w:color w:val="0000ff"/>
                  <w:sz w:val="22"/>
                  <w:u w:val="single"/>
                </w:rPr>
                <w:t>https://m.edsoo.ru/8353798e</w:t>
              </w:r>
            </w:hyperlink>
            <w:r>
              <w:rPr>
                <w:rFonts w:ascii="Times New Roman" w:hAnsi="Times New Roman"/>
                <w:b w:val="false"/>
                <w:i w:val="false"/>
                <w:color w:val="000000"/>
                <w:sz w:val="24"/>
              </w:rPr>
              <w:t xml:space="preserve"> </w:t>
            </w:r>
            <w:hyperlink r:id="rId458">
              <w:r>
                <w:rPr>
                  <w:rFonts w:ascii="Times New Roman" w:hAnsi="Times New Roman"/>
                  <w:b w:val="false"/>
                  <w:i w:val="false"/>
                  <w:color w:val="0000ff"/>
                  <w:sz w:val="22"/>
                  <w:u w:val="single"/>
                </w:rPr>
                <w:t>https://m.edsoo.ru/83537fe2</w:t>
              </w:r>
            </w:hyperlink>
          </w:p>
        </w:tc>
      </w:tr>
      <w:tr>
        <w:trPr>
          <w:trHeight w:val="109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(необычные увлечения)</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20.10.2025 </w:t>
            </w:r>
          </w:p>
        </w:tc>
        <w:tc>
          <w:tcPr>
            <w:tcW w:w="22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59">
              <w:r>
                <w:rPr>
                  <w:rFonts w:ascii="Times New Roman" w:hAnsi="Times New Roman"/>
                  <w:b w:val="false"/>
                  <w:i w:val="false"/>
                  <w:color w:val="0000ff"/>
                  <w:sz w:val="22"/>
                  <w:u w:val="single"/>
                </w:rPr>
                <w:t>https://m.edsoo.ru/8352e00a</w:t>
              </w:r>
            </w:hyperlink>
          </w:p>
        </w:tc>
      </w:tr>
      <w:tr>
        <w:trPr>
          <w:trHeight w:val="109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(занятия в свободное время)</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22.10.2025 </w:t>
            </w:r>
          </w:p>
        </w:tc>
        <w:tc>
          <w:tcPr>
            <w:tcW w:w="22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0">
              <w:r>
                <w:rPr>
                  <w:rFonts w:ascii="Times New Roman" w:hAnsi="Times New Roman"/>
                  <w:b w:val="false"/>
                  <w:i w:val="false"/>
                  <w:color w:val="0000ff"/>
                  <w:sz w:val="22"/>
                  <w:u w:val="single"/>
                </w:rPr>
                <w:t>https://m.edsoo.ru/83537bc8</w:t>
              </w:r>
            </w:hyperlink>
            <w:r>
              <w:rPr>
                <w:rFonts w:ascii="Times New Roman" w:hAnsi="Times New Roman"/>
                <w:b w:val="false"/>
                <w:i w:val="false"/>
                <w:color w:val="000000"/>
                <w:sz w:val="24"/>
              </w:rPr>
              <w:t xml:space="preserve"> </w:t>
            </w:r>
            <w:hyperlink r:id="rId461">
              <w:r>
                <w:rPr>
                  <w:rFonts w:ascii="Times New Roman" w:hAnsi="Times New Roman"/>
                  <w:b w:val="false"/>
                  <w:i w:val="false"/>
                  <w:color w:val="0000ff"/>
                  <w:sz w:val="22"/>
                  <w:u w:val="single"/>
                </w:rPr>
                <w:t>https://m.edsoo.ru/83538140</w:t>
              </w:r>
            </w:hyperlink>
          </w:p>
        </w:tc>
      </w:tr>
      <w:tr>
        <w:trPr>
          <w:trHeight w:val="82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(компьютер</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24.10.2025 </w:t>
            </w:r>
          </w:p>
        </w:tc>
        <w:tc>
          <w:tcPr>
            <w:tcW w:w="22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2">
              <w:r>
                <w:rPr>
                  <w:rFonts w:ascii="Times New Roman" w:hAnsi="Times New Roman"/>
                  <w:b w:val="false"/>
                  <w:i w:val="false"/>
                  <w:color w:val="0000ff"/>
                  <w:sz w:val="22"/>
                  <w:u w:val="single"/>
                </w:rPr>
                <w:t>https://m.edsoo.ru/83538d3e</w:t>
              </w:r>
            </w:hyperlink>
          </w:p>
        </w:tc>
      </w:tr>
      <w:tr>
        <w:trPr>
          <w:trHeight w:val="178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"Досуг и увлечения (хобби) современного подростка (чтение, кино, театр, музей, спорт, музыка)"</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03.11.2025 </w:t>
            </w:r>
          </w:p>
        </w:tc>
        <w:tc>
          <w:tcPr>
            <w:tcW w:w="22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3">
              <w:r>
                <w:rPr>
                  <w:rFonts w:ascii="Times New Roman" w:hAnsi="Times New Roman"/>
                  <w:b w:val="false"/>
                  <w:i w:val="false"/>
                  <w:color w:val="0000ff"/>
                  <w:sz w:val="22"/>
                  <w:u w:val="single"/>
                </w:rPr>
                <w:t>https://m.edsoo.ru/83538d3e</w:t>
              </w:r>
            </w:hyperlink>
          </w:p>
        </w:tc>
      </w:tr>
      <w:tr>
        <w:trPr>
          <w:trHeight w:val="163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(сбалансированное питание)</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05.11.2025 </w:t>
            </w:r>
          </w:p>
        </w:tc>
        <w:tc>
          <w:tcPr>
            <w:tcW w:w="22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4">
              <w:r>
                <w:rPr>
                  <w:rFonts w:ascii="Times New Roman" w:hAnsi="Times New Roman"/>
                  <w:b w:val="false"/>
                  <w:i w:val="false"/>
                  <w:color w:val="0000ff"/>
                  <w:sz w:val="22"/>
                  <w:u w:val="single"/>
                </w:rPr>
                <w:t>https://m.edsoo.ru/83538eec</w:t>
              </w:r>
            </w:hyperlink>
            <w:r>
              <w:rPr>
                <w:rFonts w:ascii="Times New Roman" w:hAnsi="Times New Roman"/>
                <w:b w:val="false"/>
                <w:i w:val="false"/>
                <w:color w:val="000000"/>
                <w:sz w:val="24"/>
              </w:rPr>
              <w:t xml:space="preserve"> </w:t>
            </w:r>
            <w:hyperlink r:id="rId465">
              <w:r>
                <w:rPr>
                  <w:rFonts w:ascii="Times New Roman" w:hAnsi="Times New Roman"/>
                  <w:b w:val="false"/>
                  <w:i w:val="false"/>
                  <w:color w:val="0000ff"/>
                  <w:sz w:val="22"/>
                  <w:u w:val="single"/>
                </w:rPr>
                <w:t>https://m.edsoo.ru/8353a5b2</w:t>
              </w:r>
            </w:hyperlink>
            <w:r>
              <w:rPr>
                <w:rFonts w:ascii="Times New Roman" w:hAnsi="Times New Roman"/>
                <w:b w:val="false"/>
                <w:i w:val="false"/>
                <w:color w:val="000000"/>
                <w:sz w:val="24"/>
              </w:rPr>
              <w:t xml:space="preserve"> </w:t>
            </w:r>
            <w:hyperlink r:id="rId466">
              <w:r>
                <w:rPr>
                  <w:rFonts w:ascii="Times New Roman" w:hAnsi="Times New Roman"/>
                  <w:b w:val="false"/>
                  <w:i w:val="false"/>
                  <w:color w:val="0000ff"/>
                  <w:sz w:val="22"/>
                  <w:u w:val="single"/>
                </w:rPr>
                <w:t>https://m.edsoo.ru/8353986a</w:t>
              </w:r>
            </w:hyperlink>
          </w:p>
        </w:tc>
      </w:tr>
      <w:tr>
        <w:trPr>
          <w:trHeight w:val="82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(питание школьников)</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07.11.2025 </w:t>
            </w:r>
          </w:p>
        </w:tc>
        <w:tc>
          <w:tcPr>
            <w:tcW w:w="22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7">
              <w:r>
                <w:rPr>
                  <w:rFonts w:ascii="Times New Roman" w:hAnsi="Times New Roman"/>
                  <w:b w:val="false"/>
                  <w:i w:val="false"/>
                  <w:color w:val="0000ff"/>
                  <w:sz w:val="22"/>
                  <w:u w:val="single"/>
                </w:rPr>
                <w:t>https://m.edsoo.ru/83539040</w:t>
              </w:r>
            </w:hyperlink>
          </w:p>
        </w:tc>
      </w:tr>
      <w:tr>
        <w:trPr>
          <w:trHeight w:val="82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(рецепты здорового питания)</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10.11.2025 </w:t>
            </w:r>
          </w:p>
        </w:tc>
        <w:tc>
          <w:tcPr>
            <w:tcW w:w="22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8">
              <w:r>
                <w:rPr>
                  <w:rFonts w:ascii="Times New Roman" w:hAnsi="Times New Roman"/>
                  <w:b w:val="false"/>
                  <w:i w:val="false"/>
                  <w:color w:val="0000ff"/>
                  <w:sz w:val="22"/>
                  <w:u w:val="single"/>
                </w:rPr>
                <w:t>https://m.edsoo.ru/83539180</w:t>
              </w:r>
            </w:hyperlink>
          </w:p>
        </w:tc>
      </w:tr>
      <w:tr>
        <w:trPr>
          <w:trHeight w:val="109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(спорт)</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12.11.2025 </w:t>
            </w:r>
          </w:p>
        </w:tc>
        <w:tc>
          <w:tcPr>
            <w:tcW w:w="22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69">
              <w:r>
                <w:rPr>
                  <w:rFonts w:ascii="Times New Roman" w:hAnsi="Times New Roman"/>
                  <w:b w:val="false"/>
                  <w:i w:val="false"/>
                  <w:color w:val="0000ff"/>
                  <w:sz w:val="22"/>
                  <w:u w:val="single"/>
                </w:rPr>
                <w:t>https://m.edsoo.ru/83539522</w:t>
              </w:r>
            </w:hyperlink>
            <w:r>
              <w:rPr>
                <w:rFonts w:ascii="Times New Roman" w:hAnsi="Times New Roman"/>
                <w:b w:val="false"/>
                <w:i w:val="false"/>
                <w:color w:val="000000"/>
                <w:sz w:val="24"/>
              </w:rPr>
              <w:t xml:space="preserve"> </w:t>
            </w:r>
            <w:hyperlink r:id="rId470">
              <w:r>
                <w:rPr>
                  <w:rFonts w:ascii="Times New Roman" w:hAnsi="Times New Roman"/>
                  <w:b w:val="false"/>
                  <w:i w:val="false"/>
                  <w:color w:val="0000ff"/>
                  <w:sz w:val="22"/>
                  <w:u w:val="single"/>
                </w:rPr>
                <w:t>https://m.edsoo.ru/83539d42</w:t>
              </w:r>
            </w:hyperlink>
          </w:p>
        </w:tc>
      </w:tr>
      <w:tr>
        <w:trPr>
          <w:trHeight w:val="190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(популярные виды спорта)</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14.11.2025 </w:t>
            </w:r>
          </w:p>
        </w:tc>
        <w:tc>
          <w:tcPr>
            <w:tcW w:w="22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1">
              <w:r>
                <w:rPr>
                  <w:rFonts w:ascii="Times New Roman" w:hAnsi="Times New Roman"/>
                  <w:b w:val="false"/>
                  <w:i w:val="false"/>
                  <w:color w:val="0000ff"/>
                  <w:sz w:val="22"/>
                  <w:u w:val="single"/>
                </w:rPr>
                <w:t>https://m.edsoo.ru/835392d4</w:t>
              </w:r>
            </w:hyperlink>
            <w:r>
              <w:rPr>
                <w:rFonts w:ascii="Times New Roman" w:hAnsi="Times New Roman"/>
                <w:b w:val="false"/>
                <w:i w:val="false"/>
                <w:color w:val="000000"/>
                <w:sz w:val="24"/>
              </w:rPr>
              <w:t xml:space="preserve"> </w:t>
            </w:r>
            <w:hyperlink r:id="rId472">
              <w:r>
                <w:rPr>
                  <w:rFonts w:ascii="Times New Roman" w:hAnsi="Times New Roman"/>
                  <w:b w:val="false"/>
                  <w:i w:val="false"/>
                  <w:color w:val="0000ff"/>
                  <w:sz w:val="22"/>
                  <w:u w:val="single"/>
                </w:rPr>
                <w:t>https://m.edsoo.ru/83539b4e</w:t>
              </w:r>
            </w:hyperlink>
            <w:r>
              <w:rPr>
                <w:rFonts w:ascii="Times New Roman" w:hAnsi="Times New Roman"/>
                <w:b w:val="false"/>
                <w:i w:val="false"/>
                <w:color w:val="000000"/>
                <w:sz w:val="24"/>
              </w:rPr>
              <w:t xml:space="preserve"> </w:t>
            </w:r>
            <w:hyperlink r:id="rId473">
              <w:r>
                <w:rPr>
                  <w:rFonts w:ascii="Times New Roman" w:hAnsi="Times New Roman"/>
                  <w:b w:val="false"/>
                  <w:i w:val="false"/>
                  <w:color w:val="0000ff"/>
                  <w:sz w:val="22"/>
                  <w:u w:val="single"/>
                </w:rPr>
                <w:t>https://m.edsoo.ru/83539f18</w:t>
              </w:r>
            </w:hyperlink>
            <w:r>
              <w:rPr>
                <w:rFonts w:ascii="Times New Roman" w:hAnsi="Times New Roman"/>
                <w:b w:val="false"/>
                <w:i w:val="false"/>
                <w:color w:val="000000"/>
                <w:sz w:val="24"/>
              </w:rPr>
              <w:t xml:space="preserve"> </w:t>
            </w:r>
            <w:hyperlink r:id="rId474">
              <w:r>
                <w:rPr>
                  <w:rFonts w:ascii="Times New Roman" w:hAnsi="Times New Roman"/>
                  <w:b w:val="false"/>
                  <w:i w:val="false"/>
                  <w:color w:val="0000ff"/>
                  <w:sz w:val="22"/>
                  <w:u w:val="single"/>
                </w:rPr>
                <w:t>https://m.edsoo.ru/8353a7b0</w:t>
              </w:r>
            </w:hyperlink>
          </w:p>
        </w:tc>
      </w:tr>
      <w:tr>
        <w:trPr>
          <w:trHeight w:val="109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(фитнес)</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17.11.2025 </w:t>
            </w:r>
          </w:p>
        </w:tc>
        <w:tc>
          <w:tcPr>
            <w:tcW w:w="22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5">
              <w:r>
                <w:rPr>
                  <w:rFonts w:ascii="Times New Roman" w:hAnsi="Times New Roman"/>
                  <w:b w:val="false"/>
                  <w:i w:val="false"/>
                  <w:color w:val="0000ff"/>
                  <w:sz w:val="22"/>
                  <w:u w:val="single"/>
                </w:rPr>
                <w:t>https://m.edsoo.ru/8353a9e0</w:t>
              </w:r>
            </w:hyperlink>
            <w:r>
              <w:rPr>
                <w:rFonts w:ascii="Times New Roman" w:hAnsi="Times New Roman"/>
                <w:b w:val="false"/>
                <w:i w:val="false"/>
                <w:color w:val="000000"/>
                <w:sz w:val="24"/>
              </w:rPr>
              <w:t xml:space="preserve"> </w:t>
            </w:r>
            <w:hyperlink r:id="rId476">
              <w:r>
                <w:rPr>
                  <w:rFonts w:ascii="Times New Roman" w:hAnsi="Times New Roman"/>
                  <w:b w:val="false"/>
                  <w:i w:val="false"/>
                  <w:color w:val="0000ff"/>
                  <w:sz w:val="22"/>
                  <w:u w:val="single"/>
                </w:rPr>
                <w:t>https://m.edsoo.ru/835396d0</w:t>
              </w:r>
            </w:hyperlink>
          </w:p>
        </w:tc>
      </w:tr>
      <w:tr>
        <w:trPr>
          <w:trHeight w:val="82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(мой любимый вид спорта)</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19.11.2025 </w:t>
            </w:r>
          </w:p>
        </w:tc>
        <w:tc>
          <w:tcPr>
            <w:tcW w:w="22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7">
              <w:r>
                <w:rPr>
                  <w:rFonts w:ascii="Times New Roman" w:hAnsi="Times New Roman"/>
                  <w:b w:val="false"/>
                  <w:i w:val="false"/>
                  <w:color w:val="0000ff"/>
                  <w:sz w:val="22"/>
                  <w:u w:val="single"/>
                </w:rPr>
                <w:t>https://m.edsoo.ru/8353a10c</w:t>
              </w:r>
            </w:hyperlink>
          </w:p>
        </w:tc>
      </w:tr>
      <w:tr>
        <w:trPr>
          <w:trHeight w:val="82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(спортивная символика)</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21.11.2025 </w:t>
            </w:r>
          </w:p>
        </w:tc>
        <w:tc>
          <w:tcPr>
            <w:tcW w:w="22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8">
              <w:r>
                <w:rPr>
                  <w:rFonts w:ascii="Times New Roman" w:hAnsi="Times New Roman"/>
                  <w:b w:val="false"/>
                  <w:i w:val="false"/>
                  <w:color w:val="0000ff"/>
                  <w:sz w:val="22"/>
                  <w:u w:val="single"/>
                </w:rPr>
                <w:t>https://m.edsoo.ru/8353a3aa</w:t>
              </w:r>
            </w:hyperlink>
          </w:p>
        </w:tc>
      </w:tr>
      <w:tr>
        <w:trPr>
          <w:trHeight w:val="190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"Здоровый образ жизни: режим труда и отдыха, фитнес, сбалансированное питание. Посещение врача"</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24.11.2025 </w:t>
            </w:r>
          </w:p>
        </w:tc>
        <w:tc>
          <w:tcPr>
            <w:tcW w:w="22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79">
              <w:r>
                <w:rPr>
                  <w:rFonts w:ascii="Times New Roman" w:hAnsi="Times New Roman"/>
                  <w:b w:val="false"/>
                  <w:i w:val="false"/>
                  <w:color w:val="0000ff"/>
                  <w:sz w:val="22"/>
                  <w:u w:val="single"/>
                </w:rPr>
                <w:t>https://m.edsoo.ru/8353ac92</w:t>
              </w:r>
            </w:hyperlink>
          </w:p>
        </w:tc>
      </w:tr>
      <w:tr>
        <w:trPr>
          <w:trHeight w:val="2970"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темам "Досуг и увлечения (хобби) современного подростка (чтение, кино, театр, музей, спорт, музыка)" и "Здоровый образ жизни: режим труда и отдыха, фитнес, сбалансированное питание. Посещение врача"</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26.11.2025 </w:t>
            </w:r>
          </w:p>
        </w:tc>
        <w:tc>
          <w:tcPr>
            <w:tcW w:w="22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0">
              <w:r>
                <w:rPr>
                  <w:rFonts w:ascii="Times New Roman" w:hAnsi="Times New Roman"/>
                  <w:b w:val="false"/>
                  <w:i w:val="false"/>
                  <w:color w:val="0000ff"/>
                  <w:sz w:val="22"/>
                  <w:u w:val="single"/>
                </w:rPr>
                <w:t>https://m.edsoo.ru/8353ac92</w:t>
              </w:r>
            </w:hyperlink>
          </w:p>
        </w:tc>
      </w:tr>
      <w:tr>
        <w:trPr>
          <w:trHeight w:val="82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одежда, обувь и продукты питания (виды магазинов)</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28.11.2025 </w:t>
            </w:r>
          </w:p>
        </w:tc>
        <w:tc>
          <w:tcPr>
            <w:tcW w:w="2200" w:type="dxa"/>
            <w:tcBorders/>
            <w:tcMar>
              <w:top w:w="50" w:type="dxa"/>
              <w:left w:w="100" w:type="dxa"/>
            </w:tcMar>
            <w:vAlign w:val="center"/>
          </w:tcPr>
          <w:p>
            <w:pPr>
              <w:spacing w:before="0" w:after="0"/>
              <w:ind w:left="135"/>
              <w:jc w:val="left"/>
            </w:pPr>
            <w:hyperlink r:id="rId481">
              <w:r>
                <w:rPr>
                  <w:rFonts w:ascii="Times New Roman" w:hAnsi="Times New Roman"/>
                  <w:b w:val="false"/>
                  <w:i w:val="false"/>
                  <w:color w:val="0000ff"/>
                  <w:sz w:val="22"/>
                  <w:u w:val="single"/>
                </w:rPr>
                <w:t>https://prosv.ru/assistance/umk/english-spotlight.html</w:t>
              </w:r>
            </w:hyperlink>
          </w:p>
        </w:tc>
      </w:tr>
      <w:tr>
        <w:trPr>
          <w:trHeight w:val="82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одежда, обувь и продукты питания (в магазине)</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01.12.2025 </w:t>
            </w:r>
          </w:p>
        </w:tc>
        <w:tc>
          <w:tcPr>
            <w:tcW w:w="2200" w:type="dxa"/>
            <w:tcBorders/>
            <w:tcMar>
              <w:top w:w="50" w:type="dxa"/>
              <w:left w:w="100" w:type="dxa"/>
            </w:tcMar>
            <w:vAlign w:val="center"/>
          </w:tcPr>
          <w:p>
            <w:pPr>
              <w:spacing w:before="0" w:after="0"/>
              <w:ind w:left="135"/>
              <w:jc w:val="left"/>
            </w:pPr>
            <w:hyperlink r:id="rId482">
              <w:r>
                <w:rPr>
                  <w:rFonts w:ascii="Times New Roman" w:hAnsi="Times New Roman"/>
                  <w:b w:val="false"/>
                  <w:i w:val="false"/>
                  <w:color w:val="0000ff"/>
                  <w:sz w:val="22"/>
                  <w:u w:val="single"/>
                </w:rPr>
                <w:t>https://prosv.ru/assistance/umk/english-spotlight.html</w:t>
              </w:r>
            </w:hyperlink>
          </w:p>
        </w:tc>
      </w:tr>
      <w:tr>
        <w:trPr>
          <w:trHeight w:val="82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одежда, обувь и продукты питания (покупки на рынке)</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03.12.2025 </w:t>
            </w:r>
          </w:p>
        </w:tc>
        <w:tc>
          <w:tcPr>
            <w:tcW w:w="2200" w:type="dxa"/>
            <w:tcBorders/>
            <w:tcMar>
              <w:top w:w="50" w:type="dxa"/>
              <w:left w:w="100" w:type="dxa"/>
            </w:tcMar>
            <w:vAlign w:val="center"/>
          </w:tcPr>
          <w:p>
            <w:pPr>
              <w:spacing w:before="0" w:after="0"/>
              <w:ind w:left="135"/>
              <w:jc w:val="left"/>
            </w:pPr>
            <w:hyperlink r:id="rId483">
              <w:r>
                <w:rPr>
                  <w:rFonts w:ascii="Times New Roman" w:hAnsi="Times New Roman"/>
                  <w:b w:val="false"/>
                  <w:i w:val="false"/>
                  <w:color w:val="0000ff"/>
                  <w:sz w:val="22"/>
                  <w:u w:val="single"/>
                </w:rPr>
                <w:t>https://prosv.ru/assistance/umk/english-spotlight.html</w:t>
              </w:r>
            </w:hyperlink>
          </w:p>
        </w:tc>
      </w:tr>
      <w:tr>
        <w:trPr>
          <w:trHeight w:val="82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одежда, обувь и продукты питания (описание покупок)</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05.12.2025 </w:t>
            </w:r>
          </w:p>
        </w:tc>
        <w:tc>
          <w:tcPr>
            <w:tcW w:w="2200" w:type="dxa"/>
            <w:tcBorders/>
            <w:tcMar>
              <w:top w:w="50" w:type="dxa"/>
              <w:left w:w="100" w:type="dxa"/>
            </w:tcMar>
            <w:vAlign w:val="center"/>
          </w:tcPr>
          <w:p>
            <w:pPr>
              <w:spacing w:before="0" w:after="0"/>
              <w:ind w:left="135"/>
              <w:jc w:val="left"/>
            </w:pPr>
            <w:hyperlink r:id="rId484">
              <w:r>
                <w:rPr>
                  <w:rFonts w:ascii="Times New Roman" w:hAnsi="Times New Roman"/>
                  <w:b w:val="false"/>
                  <w:i w:val="false"/>
                  <w:color w:val="0000ff"/>
                  <w:sz w:val="22"/>
                  <w:u w:val="single"/>
                </w:rPr>
                <w:t>https://prosv.ru/assistance/umk/english-spotlight.html</w:t>
              </w:r>
            </w:hyperlink>
          </w:p>
        </w:tc>
      </w:tr>
      <w:tr>
        <w:trPr>
          <w:trHeight w:val="82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одежда, обувь и продукты питания (покупка подарков)</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08.12.2025 </w:t>
            </w:r>
          </w:p>
        </w:tc>
        <w:tc>
          <w:tcPr>
            <w:tcW w:w="2200" w:type="dxa"/>
            <w:tcBorders/>
            <w:tcMar>
              <w:top w:w="50" w:type="dxa"/>
              <w:left w:w="100" w:type="dxa"/>
            </w:tcMar>
            <w:vAlign w:val="center"/>
          </w:tcPr>
          <w:p>
            <w:pPr>
              <w:spacing w:before="0" w:after="0"/>
              <w:ind w:left="135"/>
              <w:jc w:val="left"/>
            </w:pPr>
            <w:hyperlink r:id="rId485">
              <w:r>
                <w:rPr>
                  <w:rFonts w:ascii="Times New Roman" w:hAnsi="Times New Roman"/>
                  <w:b w:val="false"/>
                  <w:i w:val="false"/>
                  <w:color w:val="0000ff"/>
                  <w:sz w:val="22"/>
                  <w:u w:val="single"/>
                </w:rPr>
                <w:t>https://prosv.ru/assistance/umk/english-spotlight.html</w:t>
              </w:r>
            </w:hyperlink>
          </w:p>
        </w:tc>
      </w:tr>
      <w:tr>
        <w:trPr>
          <w:trHeight w:val="82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одежда, обувь и продукты питания (одежда и обувь)</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10.12.2025 </w:t>
            </w:r>
          </w:p>
        </w:tc>
        <w:tc>
          <w:tcPr>
            <w:tcW w:w="2200" w:type="dxa"/>
            <w:tcBorders/>
            <w:tcMar>
              <w:top w:w="50" w:type="dxa"/>
              <w:left w:w="100" w:type="dxa"/>
            </w:tcMar>
            <w:vAlign w:val="center"/>
          </w:tcPr>
          <w:p>
            <w:pPr>
              <w:spacing w:before="0" w:after="0"/>
              <w:ind w:left="135"/>
              <w:jc w:val="left"/>
            </w:pPr>
            <w:hyperlink r:id="rId486">
              <w:r>
                <w:rPr>
                  <w:rFonts w:ascii="Times New Roman" w:hAnsi="Times New Roman"/>
                  <w:b w:val="false"/>
                  <w:i w:val="false"/>
                  <w:color w:val="0000ff"/>
                  <w:sz w:val="22"/>
                  <w:u w:val="single"/>
                </w:rPr>
                <w:t>https://prosv.ru/assistance/umk/english-spotlight.html</w:t>
              </w:r>
            </w:hyperlink>
          </w:p>
        </w:tc>
      </w:tr>
      <w:tr>
        <w:trPr>
          <w:trHeight w:val="109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"Покупки: одежда, обувь и продукты питания. Карманные деньги"</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12.12.2025 </w:t>
            </w:r>
          </w:p>
        </w:tc>
        <w:tc>
          <w:tcPr>
            <w:tcW w:w="2200" w:type="dxa"/>
            <w:tcBorders/>
            <w:tcMar>
              <w:top w:w="50" w:type="dxa"/>
              <w:left w:w="100" w:type="dxa"/>
            </w:tcMar>
            <w:vAlign w:val="center"/>
          </w:tcPr>
          <w:p>
            <w:pPr>
              <w:spacing w:before="0" w:after="0"/>
              <w:ind w:left="135"/>
              <w:jc w:val="left"/>
            </w:pPr>
            <w:hyperlink r:id="rId487">
              <w:r>
                <w:rPr>
                  <w:rFonts w:ascii="Times New Roman" w:hAnsi="Times New Roman"/>
                  <w:b w:val="false"/>
                  <w:i w:val="false"/>
                  <w:color w:val="0000ff"/>
                  <w:sz w:val="22"/>
                  <w:u w:val="single"/>
                </w:rPr>
                <w:t>https://prosv.ru/assistance/umk/english-spotlight.html</w:t>
              </w:r>
            </w:hyperlink>
          </w:p>
        </w:tc>
      </w:tr>
      <w:tr>
        <w:trPr>
          <w:trHeight w:val="109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"Покупки: одежда, обувь и продукты питания. Карманные деньги"</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15.12.2025 </w:t>
            </w:r>
          </w:p>
        </w:tc>
        <w:tc>
          <w:tcPr>
            <w:tcW w:w="2200" w:type="dxa"/>
            <w:tcBorders/>
            <w:tcMar>
              <w:top w:w="50" w:type="dxa"/>
              <w:left w:w="100" w:type="dxa"/>
            </w:tcMar>
            <w:vAlign w:val="center"/>
          </w:tcPr>
          <w:p>
            <w:pPr>
              <w:spacing w:before="0" w:after="0"/>
              <w:ind w:left="135"/>
              <w:jc w:val="left"/>
            </w:pPr>
            <w:hyperlink r:id="rId488">
              <w:r>
                <w:rPr>
                  <w:rFonts w:ascii="Times New Roman" w:hAnsi="Times New Roman"/>
                  <w:b w:val="false"/>
                  <w:i w:val="false"/>
                  <w:color w:val="0000ff"/>
                  <w:sz w:val="22"/>
                  <w:u w:val="single"/>
                </w:rPr>
                <w:t>https://prosv.ru/assistance/umk/english-spotlight.html</w:t>
              </w:r>
            </w:hyperlink>
          </w:p>
        </w:tc>
      </w:tr>
      <w:tr>
        <w:trPr>
          <w:trHeight w:val="82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(любимые предметы)</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17.12.2025 </w:t>
            </w:r>
          </w:p>
        </w:tc>
        <w:tc>
          <w:tcPr>
            <w:tcW w:w="22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89">
              <w:r>
                <w:rPr>
                  <w:rFonts w:ascii="Times New Roman" w:hAnsi="Times New Roman"/>
                  <w:b w:val="false"/>
                  <w:i w:val="false"/>
                  <w:color w:val="0000ff"/>
                  <w:sz w:val="22"/>
                  <w:u w:val="single"/>
                </w:rPr>
                <w:t>https://m.edsoo.ru/83531ab6</w:t>
              </w:r>
            </w:hyperlink>
          </w:p>
        </w:tc>
      </w:tr>
      <w:tr>
        <w:trPr>
          <w:trHeight w:val="82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(взаимоотношения в школе)</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19.12.2025 </w:t>
            </w:r>
          </w:p>
        </w:tc>
        <w:tc>
          <w:tcPr>
            <w:tcW w:w="22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0">
              <w:r>
                <w:rPr>
                  <w:rFonts w:ascii="Times New Roman" w:hAnsi="Times New Roman"/>
                  <w:b w:val="false"/>
                  <w:i w:val="false"/>
                  <w:color w:val="0000ff"/>
                  <w:sz w:val="22"/>
                  <w:u w:val="single"/>
                </w:rPr>
                <w:t>https://m.edsoo.ru/8352cde0</w:t>
              </w:r>
            </w:hyperlink>
          </w:p>
        </w:tc>
      </w:tr>
      <w:tr>
        <w:trPr>
          <w:trHeight w:val="82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(международные обмены для школьников)</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22.12.2025 </w:t>
            </w:r>
          </w:p>
        </w:tc>
        <w:tc>
          <w:tcPr>
            <w:tcW w:w="2200" w:type="dxa"/>
            <w:tcBorders/>
            <w:tcMar>
              <w:top w:w="50" w:type="dxa"/>
              <w:left w:w="100" w:type="dxa"/>
            </w:tcMar>
            <w:vAlign w:val="center"/>
          </w:tcPr>
          <w:p>
            <w:pPr>
              <w:spacing w:before="0" w:after="0"/>
              <w:ind w:left="135"/>
              <w:jc w:val="left"/>
            </w:pPr>
            <w:hyperlink r:id="rId491">
              <w:r>
                <w:rPr>
                  <w:rFonts w:ascii="Times New Roman" w:hAnsi="Times New Roman"/>
                  <w:b w:val="false"/>
                  <w:i w:val="false"/>
                  <w:color w:val="0000ff"/>
                  <w:sz w:val="22"/>
                  <w:u w:val="single"/>
                </w:rPr>
                <w:t>https://prosv.ru/assistance/umk/english-spotlight.html</w:t>
              </w:r>
            </w:hyperlink>
          </w:p>
        </w:tc>
      </w:tr>
      <w:tr>
        <w:trPr>
          <w:trHeight w:val="244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(школьные будни)</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24.12.2025 </w:t>
            </w:r>
          </w:p>
        </w:tc>
        <w:tc>
          <w:tcPr>
            <w:tcW w:w="22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2">
              <w:r>
                <w:rPr>
                  <w:rFonts w:ascii="Times New Roman" w:hAnsi="Times New Roman"/>
                  <w:b w:val="false"/>
                  <w:i w:val="false"/>
                  <w:color w:val="0000ff"/>
                  <w:sz w:val="22"/>
                  <w:u w:val="single"/>
                </w:rPr>
                <w:t>https://m.edsoo.ru/83530c06</w:t>
              </w:r>
            </w:hyperlink>
            <w:r>
              <w:rPr>
                <w:rFonts w:ascii="Times New Roman" w:hAnsi="Times New Roman"/>
                <w:b w:val="false"/>
                <w:i w:val="false"/>
                <w:color w:val="000000"/>
                <w:sz w:val="24"/>
              </w:rPr>
              <w:t xml:space="preserve"> </w:t>
            </w:r>
            <w:hyperlink r:id="rId493">
              <w:r>
                <w:rPr>
                  <w:rFonts w:ascii="Times New Roman" w:hAnsi="Times New Roman"/>
                  <w:b w:val="false"/>
                  <w:i w:val="false"/>
                  <w:color w:val="0000ff"/>
                  <w:sz w:val="22"/>
                  <w:u w:val="single"/>
                </w:rPr>
                <w:t>https://m.edsoo.ru/83530d78</w:t>
              </w:r>
            </w:hyperlink>
            <w:r>
              <w:rPr>
                <w:rFonts w:ascii="Times New Roman" w:hAnsi="Times New Roman"/>
                <w:b w:val="false"/>
                <w:i w:val="false"/>
                <w:color w:val="000000"/>
                <w:sz w:val="24"/>
              </w:rPr>
              <w:t xml:space="preserve"> </w:t>
            </w:r>
            <w:hyperlink r:id="rId494">
              <w:r>
                <w:rPr>
                  <w:rFonts w:ascii="Times New Roman" w:hAnsi="Times New Roman"/>
                  <w:b w:val="false"/>
                  <w:i w:val="false"/>
                  <w:color w:val="0000ff"/>
                  <w:sz w:val="22"/>
                  <w:u w:val="single"/>
                </w:rPr>
                <w:t>https://m.edsoo.ru/83530e9a</w:t>
              </w:r>
            </w:hyperlink>
            <w:r>
              <w:rPr>
                <w:rFonts w:ascii="Times New Roman" w:hAnsi="Times New Roman"/>
                <w:b w:val="false"/>
                <w:i w:val="false"/>
                <w:color w:val="000000"/>
                <w:sz w:val="24"/>
              </w:rPr>
              <w:t xml:space="preserve"> </w:t>
            </w:r>
            <w:hyperlink r:id="rId495">
              <w:r>
                <w:rPr>
                  <w:rFonts w:ascii="Times New Roman" w:hAnsi="Times New Roman"/>
                  <w:b w:val="false"/>
                  <w:i w:val="false"/>
                  <w:color w:val="0000ff"/>
                  <w:sz w:val="22"/>
                  <w:u w:val="single"/>
                </w:rPr>
                <w:t>https://m.edsoo.ru/83530166</w:t>
              </w:r>
            </w:hyperlink>
            <w:r>
              <w:rPr>
                <w:rFonts w:ascii="Times New Roman" w:hAnsi="Times New Roman"/>
                <w:b w:val="false"/>
                <w:i w:val="false"/>
                <w:color w:val="000000"/>
                <w:sz w:val="24"/>
              </w:rPr>
              <w:t xml:space="preserve"> </w:t>
            </w:r>
            <w:hyperlink r:id="rId496">
              <w:r>
                <w:rPr>
                  <w:rFonts w:ascii="Times New Roman" w:hAnsi="Times New Roman"/>
                  <w:b w:val="false"/>
                  <w:i w:val="false"/>
                  <w:color w:val="0000ff"/>
                  <w:sz w:val="22"/>
                  <w:u w:val="single"/>
                </w:rPr>
                <w:t>https://m.edsoo.ru/8353b660</w:t>
              </w:r>
            </w:hyperlink>
          </w:p>
        </w:tc>
      </w:tr>
      <w:tr>
        <w:trPr>
          <w:trHeight w:val="109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(использование интернета)</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26.12.2025 </w:t>
            </w:r>
          </w:p>
        </w:tc>
        <w:tc>
          <w:tcPr>
            <w:tcW w:w="22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7">
              <w:r>
                <w:rPr>
                  <w:rFonts w:ascii="Times New Roman" w:hAnsi="Times New Roman"/>
                  <w:b w:val="false"/>
                  <w:i w:val="false"/>
                  <w:color w:val="0000ff"/>
                  <w:sz w:val="22"/>
                  <w:u w:val="single"/>
                </w:rPr>
                <w:t>https://m.edsoo.ru/835304e0</w:t>
              </w:r>
            </w:hyperlink>
            <w:r>
              <w:rPr>
                <w:rFonts w:ascii="Times New Roman" w:hAnsi="Times New Roman"/>
                <w:b w:val="false"/>
                <w:i w:val="false"/>
                <w:color w:val="000000"/>
                <w:sz w:val="24"/>
              </w:rPr>
              <w:t xml:space="preserve"> </w:t>
            </w:r>
            <w:hyperlink r:id="rId498">
              <w:r>
                <w:rPr>
                  <w:rFonts w:ascii="Times New Roman" w:hAnsi="Times New Roman"/>
                  <w:b w:val="false"/>
                  <w:i w:val="false"/>
                  <w:color w:val="0000ff"/>
                  <w:sz w:val="22"/>
                  <w:u w:val="single"/>
                </w:rPr>
                <w:t>https://m.edsoo.ru/8353ae68</w:t>
              </w:r>
            </w:hyperlink>
          </w:p>
        </w:tc>
      </w:tr>
      <w:tr>
        <w:trPr>
          <w:trHeight w:val="82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(онлайн-обучение)</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12.01.2026 </w:t>
            </w:r>
          </w:p>
        </w:tc>
        <w:tc>
          <w:tcPr>
            <w:tcW w:w="22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499">
              <w:r>
                <w:rPr>
                  <w:rFonts w:ascii="Times New Roman" w:hAnsi="Times New Roman"/>
                  <w:b w:val="false"/>
                  <w:i w:val="false"/>
                  <w:color w:val="0000ff"/>
                  <w:sz w:val="22"/>
                  <w:u w:val="single"/>
                </w:rPr>
                <w:t>https://m.edsoo.ru/8353ebc6</w:t>
              </w:r>
            </w:hyperlink>
          </w:p>
        </w:tc>
      </w:tr>
      <w:tr>
        <w:trPr>
          <w:trHeight w:val="82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(экзамены)</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14.01.2026 </w:t>
            </w:r>
          </w:p>
        </w:tc>
        <w:tc>
          <w:tcPr>
            <w:tcW w:w="2200" w:type="dxa"/>
            <w:tcBorders/>
            <w:tcMar>
              <w:top w:w="50" w:type="dxa"/>
              <w:left w:w="100" w:type="dxa"/>
            </w:tcMar>
            <w:vAlign w:val="center"/>
          </w:tcPr>
          <w:p>
            <w:pPr>
              <w:spacing w:before="0" w:after="0"/>
              <w:ind w:left="135"/>
              <w:jc w:val="left"/>
            </w:pPr>
            <w:hyperlink r:id="rId500">
              <w:r>
                <w:rPr>
                  <w:rFonts w:ascii="Times New Roman" w:hAnsi="Times New Roman"/>
                  <w:b w:val="false"/>
                  <w:i w:val="false"/>
                  <w:color w:val="0000ff"/>
                  <w:sz w:val="22"/>
                  <w:u w:val="single"/>
                </w:rPr>
                <w:t>https://prosv.ru/assistance/umk/english-spotlight.html</w:t>
              </w:r>
            </w:hyperlink>
          </w:p>
        </w:tc>
      </w:tr>
      <w:tr>
        <w:trPr>
          <w:trHeight w:val="82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(проект)</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16.01.2026 </w:t>
            </w:r>
          </w:p>
        </w:tc>
        <w:tc>
          <w:tcPr>
            <w:tcW w:w="2200" w:type="dxa"/>
            <w:tcBorders/>
            <w:tcMar>
              <w:top w:w="50" w:type="dxa"/>
              <w:left w:w="100" w:type="dxa"/>
            </w:tcMar>
            <w:vAlign w:val="center"/>
          </w:tcPr>
          <w:p>
            <w:pPr>
              <w:spacing w:before="0" w:after="0"/>
              <w:ind w:left="135"/>
              <w:jc w:val="left"/>
            </w:pPr>
            <w:hyperlink r:id="rId501">
              <w:r>
                <w:rPr>
                  <w:rFonts w:ascii="Times New Roman" w:hAnsi="Times New Roman"/>
                  <w:b w:val="false"/>
                  <w:i w:val="false"/>
                  <w:color w:val="0000ff"/>
                  <w:sz w:val="22"/>
                  <w:u w:val="single"/>
                </w:rPr>
                <w:t>https://prosv.ru/assistance/umk/english-spotlight.html</w:t>
              </w:r>
            </w:hyperlink>
          </w:p>
        </w:tc>
      </w:tr>
      <w:tr>
        <w:trPr>
          <w:trHeight w:val="271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"Школа, школьная жизнь, школьная форма, изучаемые предметы и отношение к ним. Посещение школьной библиотеки (ресурсного центра). Переписка с зарубежными сверстниками"</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19.01.2026 </w:t>
            </w:r>
          </w:p>
        </w:tc>
        <w:tc>
          <w:tcPr>
            <w:tcW w:w="2200" w:type="dxa"/>
            <w:tcBorders/>
            <w:tcMar>
              <w:top w:w="50" w:type="dxa"/>
              <w:left w:w="100" w:type="dxa"/>
            </w:tcMar>
            <w:vAlign w:val="center"/>
          </w:tcPr>
          <w:p>
            <w:pPr>
              <w:spacing w:before="0" w:after="0"/>
              <w:ind w:left="135"/>
              <w:jc w:val="left"/>
            </w:pPr>
            <w:hyperlink r:id="rId502">
              <w:r>
                <w:rPr>
                  <w:rFonts w:ascii="Times New Roman" w:hAnsi="Times New Roman"/>
                  <w:b w:val="false"/>
                  <w:i w:val="false"/>
                  <w:color w:val="0000ff"/>
                  <w:sz w:val="22"/>
                  <w:u w:val="single"/>
                </w:rPr>
                <w:t>https://prosv.ru/assistance/umk/english-spotlight.html</w:t>
              </w:r>
            </w:hyperlink>
          </w:p>
        </w:tc>
      </w:tr>
      <w:tr>
        <w:trPr>
          <w:trHeight w:val="271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"Школа, школьная жизнь, школьная форма, изучаемые предметы и отношение к ним. Посещение школьной библиотеки (ресурсного центра). Переписка с зарубежными сверстниками"</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21.01.2026 </w:t>
            </w:r>
          </w:p>
        </w:tc>
        <w:tc>
          <w:tcPr>
            <w:tcW w:w="2200" w:type="dxa"/>
            <w:tcBorders/>
            <w:tcMar>
              <w:top w:w="50" w:type="dxa"/>
              <w:left w:w="100" w:type="dxa"/>
            </w:tcMar>
            <w:vAlign w:val="center"/>
          </w:tcPr>
          <w:p>
            <w:pPr>
              <w:spacing w:before="0" w:after="0"/>
              <w:ind w:left="135"/>
              <w:jc w:val="left"/>
            </w:pPr>
            <w:hyperlink r:id="rId503">
              <w:r>
                <w:rPr>
                  <w:rFonts w:ascii="Times New Roman" w:hAnsi="Times New Roman"/>
                  <w:b w:val="false"/>
                  <w:i w:val="false"/>
                  <w:color w:val="0000ff"/>
                  <w:sz w:val="22"/>
                  <w:u w:val="single"/>
                </w:rPr>
                <w:t>https://prosv.ru/assistance/umk/english-spotlight.html</w:t>
              </w:r>
            </w:hyperlink>
          </w:p>
        </w:tc>
      </w:tr>
      <w:tr>
        <w:trPr>
          <w:trHeight w:val="136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отдыха в различное время года. Путешествия по России и зарубежным странам (виды путешествий)</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23.01.2026 </w:t>
            </w:r>
          </w:p>
        </w:tc>
        <w:tc>
          <w:tcPr>
            <w:tcW w:w="22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4">
              <w:r>
                <w:rPr>
                  <w:rFonts w:ascii="Times New Roman" w:hAnsi="Times New Roman"/>
                  <w:b w:val="false"/>
                  <w:i w:val="false"/>
                  <w:color w:val="0000ff"/>
                  <w:sz w:val="22"/>
                  <w:u w:val="single"/>
                </w:rPr>
                <w:t>https://m.edsoo.ru/8353204c</w:t>
              </w:r>
            </w:hyperlink>
          </w:p>
        </w:tc>
      </w:tr>
      <w:tr>
        <w:trPr>
          <w:trHeight w:val="136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отдыха в различное время года. Путешествия по России и зарубежным странам (занятия на отдыхе)</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26.01.2026 </w:t>
            </w:r>
          </w:p>
        </w:tc>
        <w:tc>
          <w:tcPr>
            <w:tcW w:w="22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5">
              <w:r>
                <w:rPr>
                  <w:rFonts w:ascii="Times New Roman" w:hAnsi="Times New Roman"/>
                  <w:b w:val="false"/>
                  <w:i w:val="false"/>
                  <w:color w:val="0000ff"/>
                  <w:sz w:val="22"/>
                  <w:u w:val="single"/>
                </w:rPr>
                <w:t>https://m.edsoo.ru/8353e2fc</w:t>
              </w:r>
            </w:hyperlink>
            <w:r>
              <w:rPr>
                <w:rFonts w:ascii="Times New Roman" w:hAnsi="Times New Roman"/>
                <w:b w:val="false"/>
                <w:i w:val="false"/>
                <w:color w:val="000000"/>
                <w:sz w:val="24"/>
              </w:rPr>
              <w:t xml:space="preserve"> </w:t>
            </w:r>
            <w:hyperlink r:id="rId506">
              <w:r>
                <w:rPr>
                  <w:rFonts w:ascii="Times New Roman" w:hAnsi="Times New Roman"/>
                  <w:b w:val="false"/>
                  <w:i w:val="false"/>
                  <w:color w:val="0000ff"/>
                  <w:sz w:val="22"/>
                  <w:u w:val="single"/>
                </w:rPr>
                <w:t>https://m.edsoo.ru/8353e086</w:t>
              </w:r>
            </w:hyperlink>
          </w:p>
        </w:tc>
      </w:tr>
      <w:tr>
        <w:trPr>
          <w:trHeight w:val="136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отдыха в различное время года. Путешествия по России и зарубежным странам (трудности в путешествиях)</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28.01.2026 </w:t>
            </w:r>
          </w:p>
        </w:tc>
        <w:tc>
          <w:tcPr>
            <w:tcW w:w="2200" w:type="dxa"/>
            <w:tcBorders/>
            <w:tcMar>
              <w:top w:w="50" w:type="dxa"/>
              <w:left w:w="100" w:type="dxa"/>
            </w:tcMar>
            <w:vAlign w:val="center"/>
          </w:tcPr>
          <w:p>
            <w:pPr>
              <w:spacing w:before="0" w:after="0"/>
              <w:ind w:left="135"/>
              <w:jc w:val="left"/>
            </w:pPr>
            <w:hyperlink r:id="rId507">
              <w:r>
                <w:rPr>
                  <w:rFonts w:ascii="Times New Roman" w:hAnsi="Times New Roman"/>
                  <w:b w:val="false"/>
                  <w:i w:val="false"/>
                  <w:color w:val="0000ff"/>
                  <w:sz w:val="22"/>
                  <w:u w:val="single"/>
                </w:rPr>
                <w:t>https://prosv.ru/assistance/umk/english-spotlight.html</w:t>
              </w:r>
            </w:hyperlink>
          </w:p>
        </w:tc>
      </w:tr>
      <w:tr>
        <w:trPr>
          <w:trHeight w:val="109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отдыха в различное время года. Путешествия по России и зарубежным странам (различные туры)</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30.01.2026 </w:t>
            </w:r>
          </w:p>
        </w:tc>
        <w:tc>
          <w:tcPr>
            <w:tcW w:w="22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8">
              <w:r>
                <w:rPr>
                  <w:rFonts w:ascii="Times New Roman" w:hAnsi="Times New Roman"/>
                  <w:b w:val="false"/>
                  <w:i w:val="false"/>
                  <w:color w:val="0000ff"/>
                  <w:sz w:val="22"/>
                  <w:u w:val="single"/>
                </w:rPr>
                <w:t>https://m.edsoo.ru/8353e1c6</w:t>
              </w:r>
            </w:hyperlink>
          </w:p>
        </w:tc>
      </w:tr>
      <w:tr>
        <w:trPr>
          <w:trHeight w:val="136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"Виды отдыха в различное время года. Путешествия по России и зарубежным странам"</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02.02.2026 </w:t>
            </w:r>
          </w:p>
        </w:tc>
        <w:tc>
          <w:tcPr>
            <w:tcW w:w="22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09">
              <w:r>
                <w:rPr>
                  <w:rFonts w:ascii="Times New Roman" w:hAnsi="Times New Roman"/>
                  <w:b w:val="false"/>
                  <w:i w:val="false"/>
                  <w:color w:val="0000ff"/>
                  <w:sz w:val="22"/>
                  <w:u w:val="single"/>
                </w:rPr>
                <w:t>https://m.edsoo.ru/8353e54a</w:t>
              </w:r>
            </w:hyperlink>
          </w:p>
        </w:tc>
      </w:tr>
      <w:tr>
        <w:trPr>
          <w:trHeight w:val="136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"Виды отдыха в различное время года. Путешествия по России и зарубежным странам"</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04.02.2026 </w:t>
            </w:r>
          </w:p>
        </w:tc>
        <w:tc>
          <w:tcPr>
            <w:tcW w:w="22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0">
              <w:r>
                <w:rPr>
                  <w:rFonts w:ascii="Times New Roman" w:hAnsi="Times New Roman"/>
                  <w:b w:val="false"/>
                  <w:i w:val="false"/>
                  <w:color w:val="0000ff"/>
                  <w:sz w:val="22"/>
                  <w:u w:val="single"/>
                </w:rPr>
                <w:t>https://m.edsoo.ru/8353e54a</w:t>
              </w:r>
            </w:hyperlink>
          </w:p>
        </w:tc>
      </w:tr>
      <w:tr>
        <w:trPr>
          <w:trHeight w:val="82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Проблемы экологии (перерабатываемые материалы)</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06.02.2026 </w:t>
            </w:r>
          </w:p>
        </w:tc>
        <w:tc>
          <w:tcPr>
            <w:tcW w:w="2200" w:type="dxa"/>
            <w:tcBorders/>
            <w:tcMar>
              <w:top w:w="50" w:type="dxa"/>
              <w:left w:w="100" w:type="dxa"/>
            </w:tcMar>
            <w:vAlign w:val="center"/>
          </w:tcPr>
          <w:p>
            <w:pPr>
              <w:spacing w:before="0" w:after="0"/>
              <w:ind w:left="135"/>
              <w:jc w:val="left"/>
            </w:pPr>
            <w:hyperlink r:id="rId511">
              <w:r>
                <w:rPr>
                  <w:rFonts w:ascii="Times New Roman" w:hAnsi="Times New Roman"/>
                  <w:b w:val="false"/>
                  <w:i w:val="false"/>
                  <w:color w:val="0000ff"/>
                  <w:sz w:val="22"/>
                  <w:u w:val="single"/>
                </w:rPr>
                <w:t>https://prosv.ru/assistance/umk/english-spotlight.html</w:t>
              </w:r>
            </w:hyperlink>
          </w:p>
        </w:tc>
      </w:tr>
      <w:tr>
        <w:trPr>
          <w:trHeight w:val="82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Проблемы экологии (экологичные материалы)</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09.02.2026 </w:t>
            </w:r>
          </w:p>
        </w:tc>
        <w:tc>
          <w:tcPr>
            <w:tcW w:w="2200" w:type="dxa"/>
            <w:tcBorders/>
            <w:tcMar>
              <w:top w:w="50" w:type="dxa"/>
              <w:left w:w="100" w:type="dxa"/>
            </w:tcMar>
            <w:vAlign w:val="center"/>
          </w:tcPr>
          <w:p>
            <w:pPr>
              <w:spacing w:before="0" w:after="0"/>
              <w:ind w:left="135"/>
              <w:jc w:val="left"/>
            </w:pPr>
            <w:hyperlink r:id="rId512">
              <w:r>
                <w:rPr>
                  <w:rFonts w:ascii="Times New Roman" w:hAnsi="Times New Roman"/>
                  <w:b w:val="false"/>
                  <w:i w:val="false"/>
                  <w:color w:val="0000ff"/>
                  <w:sz w:val="22"/>
                  <w:u w:val="single"/>
                </w:rPr>
                <w:t>https://prosv.ru/assistance/umk/english-spotlight.html</w:t>
              </w:r>
            </w:hyperlink>
          </w:p>
        </w:tc>
      </w:tr>
      <w:tr>
        <w:trPr>
          <w:trHeight w:val="82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Стихийные бедствия (виды природных катастроф)</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11.02.2026 </w:t>
            </w:r>
          </w:p>
        </w:tc>
        <w:tc>
          <w:tcPr>
            <w:tcW w:w="2200" w:type="dxa"/>
            <w:tcBorders/>
            <w:tcMar>
              <w:top w:w="50" w:type="dxa"/>
              <w:left w:w="100" w:type="dxa"/>
            </w:tcMar>
            <w:vAlign w:val="center"/>
          </w:tcPr>
          <w:p>
            <w:pPr>
              <w:spacing w:before="0" w:after="0"/>
              <w:ind w:left="135"/>
              <w:jc w:val="left"/>
            </w:pPr>
            <w:hyperlink r:id="rId513">
              <w:r>
                <w:rPr>
                  <w:rFonts w:ascii="Times New Roman" w:hAnsi="Times New Roman"/>
                  <w:b w:val="false"/>
                  <w:i w:val="false"/>
                  <w:color w:val="0000ff"/>
                  <w:sz w:val="22"/>
                  <w:u w:val="single"/>
                </w:rPr>
                <w:t>https://prosv.ru/assistance/umk/english-spotlight.html</w:t>
              </w:r>
            </w:hyperlink>
          </w:p>
        </w:tc>
      </w:tr>
      <w:tr>
        <w:trPr>
          <w:trHeight w:val="82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Стихийные бедствия (последствия природных катастроф)</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13.02.2026 </w:t>
            </w:r>
          </w:p>
        </w:tc>
        <w:tc>
          <w:tcPr>
            <w:tcW w:w="2200" w:type="dxa"/>
            <w:tcBorders/>
            <w:tcMar>
              <w:top w:w="50" w:type="dxa"/>
              <w:left w:w="100" w:type="dxa"/>
            </w:tcMar>
            <w:vAlign w:val="center"/>
          </w:tcPr>
          <w:p>
            <w:pPr>
              <w:spacing w:before="0" w:after="0"/>
              <w:ind w:left="135"/>
              <w:jc w:val="left"/>
            </w:pPr>
            <w:hyperlink r:id="rId514">
              <w:r>
                <w:rPr>
                  <w:rFonts w:ascii="Times New Roman" w:hAnsi="Times New Roman"/>
                  <w:b w:val="false"/>
                  <w:i w:val="false"/>
                  <w:color w:val="0000ff"/>
                  <w:sz w:val="22"/>
                  <w:u w:val="single"/>
                </w:rPr>
                <w:t>https://prosv.ru/assistance/umk/english-spotlight.html</w:t>
              </w:r>
            </w:hyperlink>
          </w:p>
        </w:tc>
      </w:tr>
      <w:tr>
        <w:trPr>
          <w:trHeight w:val="82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Стихийные бедствия (причины возникновения)</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16.02.2026 </w:t>
            </w:r>
          </w:p>
        </w:tc>
        <w:tc>
          <w:tcPr>
            <w:tcW w:w="2200" w:type="dxa"/>
            <w:tcBorders/>
            <w:tcMar>
              <w:top w:w="50" w:type="dxa"/>
              <w:left w:w="100" w:type="dxa"/>
            </w:tcMar>
            <w:vAlign w:val="center"/>
          </w:tcPr>
          <w:p>
            <w:pPr>
              <w:spacing w:before="0" w:after="0"/>
              <w:ind w:left="135"/>
              <w:jc w:val="left"/>
            </w:pPr>
            <w:hyperlink r:id="rId515">
              <w:r>
                <w:rPr>
                  <w:rFonts w:ascii="Times New Roman" w:hAnsi="Times New Roman"/>
                  <w:b w:val="false"/>
                  <w:i w:val="false"/>
                  <w:color w:val="0000ff"/>
                  <w:sz w:val="22"/>
                  <w:u w:val="single"/>
                </w:rPr>
                <w:t>https://prosv.ru/assistance/umk/english-spotlight.html</w:t>
              </w:r>
            </w:hyperlink>
          </w:p>
        </w:tc>
      </w:tr>
      <w:tr>
        <w:trPr>
          <w:trHeight w:val="82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(глобальные вызовы)</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18.02.2026 </w:t>
            </w:r>
          </w:p>
        </w:tc>
        <w:tc>
          <w:tcPr>
            <w:tcW w:w="22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6">
              <w:r>
                <w:rPr>
                  <w:rFonts w:ascii="Times New Roman" w:hAnsi="Times New Roman"/>
                  <w:b w:val="false"/>
                  <w:i w:val="false"/>
                  <w:color w:val="0000ff"/>
                  <w:sz w:val="22"/>
                  <w:u w:val="single"/>
                </w:rPr>
                <w:t>https://m.edsoo.ru/8353d500</w:t>
              </w:r>
            </w:hyperlink>
          </w:p>
        </w:tc>
      </w:tr>
      <w:tr>
        <w:trPr>
          <w:trHeight w:val="82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(климат, погода)</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20.02.2026 </w:t>
            </w:r>
          </w:p>
        </w:tc>
        <w:tc>
          <w:tcPr>
            <w:tcW w:w="2200" w:type="dxa"/>
            <w:tcBorders/>
            <w:tcMar>
              <w:top w:w="50" w:type="dxa"/>
              <w:left w:w="100" w:type="dxa"/>
            </w:tcMar>
            <w:vAlign w:val="center"/>
          </w:tcPr>
          <w:p>
            <w:pPr>
              <w:spacing w:before="0" w:after="0"/>
              <w:ind w:left="135"/>
              <w:jc w:val="left"/>
            </w:pPr>
            <w:hyperlink r:id="rId517">
              <w:r>
                <w:rPr>
                  <w:rFonts w:ascii="Times New Roman" w:hAnsi="Times New Roman"/>
                  <w:b w:val="false"/>
                  <w:i w:val="false"/>
                  <w:color w:val="0000ff"/>
                  <w:sz w:val="22"/>
                  <w:u w:val="single"/>
                </w:rPr>
                <w:t>https://prosv.ru/assistance/umk/english-spotlight.html</w:t>
              </w:r>
            </w:hyperlink>
          </w:p>
        </w:tc>
      </w:tr>
      <w:tr>
        <w:trPr>
          <w:trHeight w:val="82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(флора и фауна)</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25.02.2026 </w:t>
            </w:r>
          </w:p>
        </w:tc>
        <w:tc>
          <w:tcPr>
            <w:tcW w:w="22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8">
              <w:r>
                <w:rPr>
                  <w:rFonts w:ascii="Times New Roman" w:hAnsi="Times New Roman"/>
                  <w:b w:val="false"/>
                  <w:i w:val="false"/>
                  <w:color w:val="0000ff"/>
                  <w:sz w:val="22"/>
                  <w:u w:val="single"/>
                </w:rPr>
                <w:t>https://m.edsoo.ru/8353d258</w:t>
              </w:r>
            </w:hyperlink>
          </w:p>
        </w:tc>
      </w:tr>
      <w:tr>
        <w:trPr>
          <w:trHeight w:val="82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(природные памятники в опасности)</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27.02.2026 </w:t>
            </w:r>
          </w:p>
        </w:tc>
        <w:tc>
          <w:tcPr>
            <w:tcW w:w="22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19">
              <w:r>
                <w:rPr>
                  <w:rFonts w:ascii="Times New Roman" w:hAnsi="Times New Roman"/>
                  <w:b w:val="false"/>
                  <w:i w:val="false"/>
                  <w:color w:val="0000ff"/>
                  <w:sz w:val="22"/>
                  <w:u w:val="single"/>
                </w:rPr>
                <w:t>https://m.edsoo.ru/8353ced4</w:t>
              </w:r>
            </w:hyperlink>
          </w:p>
        </w:tc>
      </w:tr>
      <w:tr>
        <w:trPr>
          <w:trHeight w:val="82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(редкие животные)</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02.03.2026 </w:t>
            </w:r>
          </w:p>
        </w:tc>
        <w:tc>
          <w:tcPr>
            <w:tcW w:w="2200" w:type="dxa"/>
            <w:tcBorders/>
            <w:tcMar>
              <w:top w:w="50" w:type="dxa"/>
              <w:left w:w="100" w:type="dxa"/>
            </w:tcMar>
            <w:vAlign w:val="center"/>
          </w:tcPr>
          <w:p>
            <w:pPr>
              <w:spacing w:before="0" w:after="0"/>
              <w:ind w:left="135"/>
              <w:jc w:val="left"/>
            </w:pPr>
            <w:hyperlink r:id="rId520">
              <w:r>
                <w:rPr>
                  <w:rFonts w:ascii="Times New Roman" w:hAnsi="Times New Roman"/>
                  <w:b w:val="false"/>
                  <w:i w:val="false"/>
                  <w:color w:val="0000ff"/>
                  <w:sz w:val="22"/>
                  <w:u w:val="single"/>
                </w:rPr>
                <w:t>https://prosv.ru/assistance/umk/english-spotlight.html</w:t>
              </w:r>
            </w:hyperlink>
          </w:p>
        </w:tc>
      </w:tr>
      <w:tr>
        <w:trPr>
          <w:trHeight w:val="190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Проблемы экологии (волонтерское экологическое движение)</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04.03.2026 </w:t>
            </w:r>
          </w:p>
        </w:tc>
        <w:tc>
          <w:tcPr>
            <w:tcW w:w="22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1">
              <w:r>
                <w:rPr>
                  <w:rFonts w:ascii="Times New Roman" w:hAnsi="Times New Roman"/>
                  <w:b w:val="false"/>
                  <w:i w:val="false"/>
                  <w:color w:val="0000ff"/>
                  <w:sz w:val="22"/>
                  <w:u w:val="single"/>
                </w:rPr>
                <w:t>https://m.edsoo.ru/8353d6e0</w:t>
              </w:r>
            </w:hyperlink>
            <w:r>
              <w:rPr>
                <w:rFonts w:ascii="Times New Roman" w:hAnsi="Times New Roman"/>
                <w:b w:val="false"/>
                <w:i w:val="false"/>
                <w:color w:val="000000"/>
                <w:sz w:val="24"/>
              </w:rPr>
              <w:t xml:space="preserve"> </w:t>
            </w:r>
            <w:hyperlink r:id="rId522">
              <w:r>
                <w:rPr>
                  <w:rFonts w:ascii="Times New Roman" w:hAnsi="Times New Roman"/>
                  <w:b w:val="false"/>
                  <w:i w:val="false"/>
                  <w:color w:val="0000ff"/>
                  <w:sz w:val="22"/>
                  <w:u w:val="single"/>
                </w:rPr>
                <w:t>https://m.edsoo.ru/8353d80c</w:t>
              </w:r>
            </w:hyperlink>
            <w:r>
              <w:rPr>
                <w:rFonts w:ascii="Times New Roman" w:hAnsi="Times New Roman"/>
                <w:b w:val="false"/>
                <w:i w:val="false"/>
                <w:color w:val="000000"/>
                <w:sz w:val="24"/>
              </w:rPr>
              <w:t xml:space="preserve"> </w:t>
            </w:r>
            <w:hyperlink r:id="rId523">
              <w:r>
                <w:rPr>
                  <w:rFonts w:ascii="Times New Roman" w:hAnsi="Times New Roman"/>
                  <w:b w:val="false"/>
                  <w:i w:val="false"/>
                  <w:color w:val="0000ff"/>
                  <w:sz w:val="22"/>
                  <w:u w:val="single"/>
                </w:rPr>
                <w:t>https://m.edsoo.ru/8353d92e</w:t>
              </w:r>
            </w:hyperlink>
            <w:r>
              <w:rPr>
                <w:rFonts w:ascii="Times New Roman" w:hAnsi="Times New Roman"/>
                <w:b w:val="false"/>
                <w:i w:val="false"/>
                <w:color w:val="000000"/>
                <w:sz w:val="24"/>
              </w:rPr>
              <w:t xml:space="preserve"> </w:t>
            </w:r>
            <w:hyperlink r:id="rId524">
              <w:r>
                <w:rPr>
                  <w:rFonts w:ascii="Times New Roman" w:hAnsi="Times New Roman"/>
                  <w:b w:val="false"/>
                  <w:i w:val="false"/>
                  <w:color w:val="0000ff"/>
                  <w:sz w:val="22"/>
                  <w:u w:val="single"/>
                </w:rPr>
                <w:t>https://m.edsoo.ru/8353cd1c</w:t>
              </w:r>
            </w:hyperlink>
          </w:p>
        </w:tc>
      </w:tr>
      <w:tr>
        <w:trPr>
          <w:trHeight w:val="136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"Природа: флора и фауна. Проблемы экологии. Климат, погода. Стихийные бедствия"</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06.03.2026 </w:t>
            </w:r>
          </w:p>
        </w:tc>
        <w:tc>
          <w:tcPr>
            <w:tcW w:w="22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25">
              <w:r>
                <w:rPr>
                  <w:rFonts w:ascii="Times New Roman" w:hAnsi="Times New Roman"/>
                  <w:b w:val="false"/>
                  <w:i w:val="false"/>
                  <w:color w:val="0000ff"/>
                  <w:sz w:val="22"/>
                  <w:u w:val="single"/>
                </w:rPr>
                <w:t>https://m.edsoo.ru/8353d3b6</w:t>
              </w:r>
            </w:hyperlink>
          </w:p>
        </w:tc>
      </w:tr>
      <w:tr>
        <w:trPr>
          <w:trHeight w:val="136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"Природа: флора и фауна. Проблемы экологии. Климат, погода. Стихийные бедствия"</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09.03.2026 </w:t>
            </w:r>
          </w:p>
        </w:tc>
        <w:tc>
          <w:tcPr>
            <w:tcW w:w="2200" w:type="dxa"/>
            <w:tcBorders/>
            <w:tcMar>
              <w:top w:w="50" w:type="dxa"/>
              <w:left w:w="100" w:type="dxa"/>
            </w:tcMar>
            <w:vAlign w:val="center"/>
          </w:tcPr>
          <w:p>
            <w:pPr>
              <w:spacing w:before="0" w:after="0"/>
              <w:ind w:left="135"/>
              <w:jc w:val="left"/>
            </w:pPr>
            <w:hyperlink r:id="rId526">
              <w:r>
                <w:rPr>
                  <w:rFonts w:ascii="Times New Roman" w:hAnsi="Times New Roman"/>
                  <w:b w:val="false"/>
                  <w:i w:val="false"/>
                  <w:color w:val="0000ff"/>
                  <w:sz w:val="22"/>
                  <w:u w:val="single"/>
                </w:rPr>
                <w:t>https://prosv.ru/assistance/umk/english-spotlight.html</w:t>
              </w:r>
            </w:hyperlink>
          </w:p>
        </w:tc>
      </w:tr>
      <w:tr>
        <w:trPr>
          <w:trHeight w:val="82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Условия проживания в городской/сельской местности (транспорт)</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11.03.2026 </w:t>
            </w:r>
          </w:p>
        </w:tc>
        <w:tc>
          <w:tcPr>
            <w:tcW w:w="2200" w:type="dxa"/>
            <w:tcBorders/>
            <w:tcMar>
              <w:top w:w="50" w:type="dxa"/>
              <w:left w:w="100" w:type="dxa"/>
            </w:tcMar>
            <w:vAlign w:val="center"/>
          </w:tcPr>
          <w:p>
            <w:pPr>
              <w:spacing w:before="0" w:after="0"/>
              <w:ind w:left="135"/>
              <w:jc w:val="left"/>
            </w:pPr>
            <w:hyperlink r:id="rId527">
              <w:r>
                <w:rPr>
                  <w:rFonts w:ascii="Times New Roman" w:hAnsi="Times New Roman"/>
                  <w:b w:val="false"/>
                  <w:i w:val="false"/>
                  <w:color w:val="0000ff"/>
                  <w:sz w:val="22"/>
                  <w:u w:val="single"/>
                </w:rPr>
                <w:t>https://prosv.ru/assistance/umk/english-spotlight.html</w:t>
              </w:r>
            </w:hyperlink>
          </w:p>
        </w:tc>
      </w:tr>
      <w:tr>
        <w:trPr>
          <w:trHeight w:val="109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Условия проживания в городской/сельской местности (история транспорта)</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13.03.2026 </w:t>
            </w:r>
          </w:p>
        </w:tc>
        <w:tc>
          <w:tcPr>
            <w:tcW w:w="2200" w:type="dxa"/>
            <w:tcBorders/>
            <w:tcMar>
              <w:top w:w="50" w:type="dxa"/>
              <w:left w:w="100" w:type="dxa"/>
            </w:tcMar>
            <w:vAlign w:val="center"/>
          </w:tcPr>
          <w:p>
            <w:pPr>
              <w:spacing w:before="0" w:after="0"/>
              <w:ind w:left="135"/>
              <w:jc w:val="left"/>
            </w:pPr>
            <w:hyperlink r:id="rId528">
              <w:r>
                <w:rPr>
                  <w:rFonts w:ascii="Times New Roman" w:hAnsi="Times New Roman"/>
                  <w:b w:val="false"/>
                  <w:i w:val="false"/>
                  <w:color w:val="0000ff"/>
                  <w:sz w:val="22"/>
                  <w:u w:val="single"/>
                </w:rPr>
                <w:t>https://prosv.ru/assistance/umk/english-spotlight.html</w:t>
              </w:r>
            </w:hyperlink>
          </w:p>
        </w:tc>
      </w:tr>
      <w:tr>
        <w:trPr>
          <w:trHeight w:val="196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Условия проживания в городской/сельской местности (современный транспорт)</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16.03.2026 </w:t>
            </w:r>
          </w:p>
        </w:tc>
        <w:tc>
          <w:tcPr>
            <w:tcW w:w="2200" w:type="dxa"/>
            <w:tcBorders/>
            <w:tcMar>
              <w:top w:w="50" w:type="dxa"/>
              <w:left w:w="100" w:type="dxa"/>
            </w:tcMar>
            <w:vAlign w:val="center"/>
          </w:tcPr>
          <w:p>
            <w:pPr>
              <w:spacing w:before="0" w:after="0"/>
              <w:ind w:left="135"/>
              <w:jc w:val="left"/>
            </w:pPr>
            <w:hyperlink r:id="rId529">
              <w:r>
                <w:rPr>
                  <w:rFonts w:ascii="Times New Roman" w:hAnsi="Times New Roman"/>
                  <w:b w:val="false"/>
                  <w:i w:val="false"/>
                  <w:color w:val="0000ff"/>
                  <w:sz w:val="22"/>
                  <w:u w:val="single"/>
                </w:rPr>
                <w:t>https://prosv.ru/assistance/umk/english-spotlight.html</w:t>
              </w:r>
            </w:hyperlink>
          </w:p>
        </w:tc>
      </w:tr>
      <w:tr>
        <w:trPr>
          <w:trHeight w:val="109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Условия проживания в городской/сельской местности (утилизация мусора)</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18.03.2026 </w:t>
            </w:r>
          </w:p>
        </w:tc>
        <w:tc>
          <w:tcPr>
            <w:tcW w:w="22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0">
              <w:r>
                <w:rPr>
                  <w:rFonts w:ascii="Times New Roman" w:hAnsi="Times New Roman"/>
                  <w:b w:val="false"/>
                  <w:i w:val="false"/>
                  <w:color w:val="0000ff"/>
                  <w:sz w:val="22"/>
                  <w:u w:val="single"/>
                </w:rPr>
                <w:t>https://m.edsoo.ru/8353d0a0</w:t>
              </w:r>
            </w:hyperlink>
          </w:p>
        </w:tc>
      </w:tr>
      <w:tr>
        <w:trPr>
          <w:trHeight w:val="109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"Условия проживания в городской/сельской местности. Транспорт"</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20.03.2026 </w:t>
            </w:r>
          </w:p>
        </w:tc>
        <w:tc>
          <w:tcPr>
            <w:tcW w:w="22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1">
              <w:r>
                <w:rPr>
                  <w:rFonts w:ascii="Times New Roman" w:hAnsi="Times New Roman"/>
                  <w:b w:val="false"/>
                  <w:i w:val="false"/>
                  <w:color w:val="0000ff"/>
                  <w:sz w:val="22"/>
                  <w:u w:val="single"/>
                </w:rPr>
                <w:t>https://m.edsoo.ru/8353ded8</w:t>
              </w:r>
            </w:hyperlink>
          </w:p>
        </w:tc>
      </w:tr>
      <w:tr>
        <w:trPr>
          <w:trHeight w:val="109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"Условия проживания в городской/сельской местности. Транспорт"</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30.03.2026 </w:t>
            </w:r>
          </w:p>
        </w:tc>
        <w:tc>
          <w:tcPr>
            <w:tcW w:w="22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2">
              <w:r>
                <w:rPr>
                  <w:rFonts w:ascii="Times New Roman" w:hAnsi="Times New Roman"/>
                  <w:b w:val="false"/>
                  <w:i w:val="false"/>
                  <w:color w:val="0000ff"/>
                  <w:sz w:val="22"/>
                  <w:u w:val="single"/>
                </w:rPr>
                <w:t>https://m.edsoo.ru/8353ded8</w:t>
              </w:r>
            </w:hyperlink>
          </w:p>
        </w:tc>
      </w:tr>
      <w:tr>
        <w:trPr>
          <w:trHeight w:val="55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массовой информации (влияние СМИ)</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01.04.2026 </w:t>
            </w:r>
          </w:p>
        </w:tc>
        <w:tc>
          <w:tcPr>
            <w:tcW w:w="2200" w:type="dxa"/>
            <w:tcBorders/>
            <w:tcMar>
              <w:top w:w="50" w:type="dxa"/>
              <w:left w:w="100" w:type="dxa"/>
            </w:tcMar>
            <w:vAlign w:val="center"/>
          </w:tcPr>
          <w:p>
            <w:pPr>
              <w:spacing w:before="0" w:after="0"/>
              <w:ind w:left="135"/>
              <w:jc w:val="left"/>
            </w:pPr>
          </w:p>
        </w:tc>
      </w:tr>
      <w:tr>
        <w:trPr>
          <w:trHeight w:val="82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массовой информации (современные СМИ)</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03.04.2026 </w:t>
            </w:r>
          </w:p>
        </w:tc>
        <w:tc>
          <w:tcPr>
            <w:tcW w:w="22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3">
              <w:r>
                <w:rPr>
                  <w:rFonts w:ascii="Times New Roman" w:hAnsi="Times New Roman"/>
                  <w:b w:val="false"/>
                  <w:i w:val="false"/>
                  <w:color w:val="0000ff"/>
                  <w:sz w:val="22"/>
                  <w:u w:val="single"/>
                </w:rPr>
                <w:t>https://m.edsoo.ru/8353e77a</w:t>
              </w:r>
            </w:hyperlink>
          </w:p>
        </w:tc>
      </w:tr>
      <w:tr>
        <w:trPr>
          <w:trHeight w:val="82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массовой информации (медиаграмотность)</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06.04.2026 </w:t>
            </w:r>
          </w:p>
        </w:tc>
        <w:tc>
          <w:tcPr>
            <w:tcW w:w="22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4">
              <w:r>
                <w:rPr>
                  <w:rFonts w:ascii="Times New Roman" w:hAnsi="Times New Roman"/>
                  <w:b w:val="false"/>
                  <w:i w:val="false"/>
                  <w:color w:val="0000ff"/>
                  <w:sz w:val="22"/>
                  <w:u w:val="single"/>
                </w:rPr>
                <w:t>https://m.edsoo.ru/8353e662</w:t>
              </w:r>
            </w:hyperlink>
          </w:p>
        </w:tc>
      </w:tr>
      <w:tr>
        <w:trPr>
          <w:trHeight w:val="82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массовой информации (интернет)</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08.04.2026 </w:t>
            </w:r>
          </w:p>
        </w:tc>
        <w:tc>
          <w:tcPr>
            <w:tcW w:w="22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5">
              <w:r>
                <w:rPr>
                  <w:rFonts w:ascii="Times New Roman" w:hAnsi="Times New Roman"/>
                  <w:b w:val="false"/>
                  <w:i w:val="false"/>
                  <w:color w:val="0000ff"/>
                  <w:sz w:val="22"/>
                  <w:u w:val="single"/>
                </w:rPr>
                <w:t>https://m.edsoo.ru/8353ea7c</w:t>
              </w:r>
            </w:hyperlink>
          </w:p>
        </w:tc>
      </w:tr>
      <w:tr>
        <w:trPr>
          <w:trHeight w:val="82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массовой информации (сетевые ресурсы)</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10.04.2026 </w:t>
            </w:r>
          </w:p>
        </w:tc>
        <w:tc>
          <w:tcPr>
            <w:tcW w:w="22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6">
              <w:r>
                <w:rPr>
                  <w:rFonts w:ascii="Times New Roman" w:hAnsi="Times New Roman"/>
                  <w:b w:val="false"/>
                  <w:i w:val="false"/>
                  <w:color w:val="0000ff"/>
                  <w:sz w:val="22"/>
                  <w:u w:val="single"/>
                </w:rPr>
                <w:t>https://m.edsoo.ru/8353ece8</w:t>
              </w:r>
            </w:hyperlink>
          </w:p>
        </w:tc>
      </w:tr>
      <w:tr>
        <w:trPr>
          <w:trHeight w:val="136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"Средства массовой информации (телевидение, радио, пресса, Интернет)"</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13.04.2026 </w:t>
            </w:r>
          </w:p>
        </w:tc>
        <w:tc>
          <w:tcPr>
            <w:tcW w:w="22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7">
              <w:r>
                <w:rPr>
                  <w:rFonts w:ascii="Times New Roman" w:hAnsi="Times New Roman"/>
                  <w:b w:val="false"/>
                  <w:i w:val="false"/>
                  <w:color w:val="0000ff"/>
                  <w:sz w:val="22"/>
                  <w:u w:val="single"/>
                </w:rPr>
                <w:t>https://m.edsoo.ru/8353ee0a</w:t>
              </w:r>
            </w:hyperlink>
          </w:p>
        </w:tc>
      </w:tr>
      <w:tr>
        <w:trPr>
          <w:trHeight w:val="190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"Средства массовой информации (телевидение, радио, пресса, Интернет)" / Всероссийская проверочная работа</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15.04.2026 </w:t>
            </w:r>
          </w:p>
        </w:tc>
        <w:tc>
          <w:tcPr>
            <w:tcW w:w="22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8">
              <w:r>
                <w:rPr>
                  <w:rFonts w:ascii="Times New Roman" w:hAnsi="Times New Roman"/>
                  <w:b w:val="false"/>
                  <w:i w:val="false"/>
                  <w:color w:val="0000ff"/>
                  <w:sz w:val="22"/>
                  <w:u w:val="single"/>
                </w:rPr>
                <w:t>https://m.edsoo.ru/8353ee0a</w:t>
              </w:r>
            </w:hyperlink>
          </w:p>
        </w:tc>
      </w:tr>
      <w:tr>
        <w:trPr>
          <w:trHeight w:val="109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Страна (страны) изучаемого языка (культурные особенности)</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17.04.2026 </w:t>
            </w:r>
          </w:p>
        </w:tc>
        <w:tc>
          <w:tcPr>
            <w:tcW w:w="22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39">
              <w:r>
                <w:rPr>
                  <w:rFonts w:ascii="Times New Roman" w:hAnsi="Times New Roman"/>
                  <w:b w:val="false"/>
                  <w:i w:val="false"/>
                  <w:color w:val="0000ff"/>
                  <w:sz w:val="22"/>
                  <w:u w:val="single"/>
                </w:rPr>
                <w:t>https://m.edsoo.ru/8353ef22</w:t>
              </w:r>
            </w:hyperlink>
            <w:r>
              <w:rPr>
                <w:rFonts w:ascii="Times New Roman" w:hAnsi="Times New Roman"/>
                <w:b w:val="false"/>
                <w:i w:val="false"/>
                <w:color w:val="000000"/>
                <w:sz w:val="24"/>
              </w:rPr>
              <w:t xml:space="preserve"> </w:t>
            </w:r>
            <w:hyperlink r:id="rId540">
              <w:r>
                <w:rPr>
                  <w:rFonts w:ascii="Times New Roman" w:hAnsi="Times New Roman"/>
                  <w:b w:val="false"/>
                  <w:i w:val="false"/>
                  <w:color w:val="0000ff"/>
                  <w:sz w:val="22"/>
                  <w:u w:val="single"/>
                </w:rPr>
                <w:t>https://m.edsoo.ru/8353f044</w:t>
              </w:r>
            </w:hyperlink>
          </w:p>
        </w:tc>
      </w:tr>
      <w:tr>
        <w:trPr>
          <w:trHeight w:val="82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(деньги)</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20.04.2026 </w:t>
            </w:r>
          </w:p>
        </w:tc>
        <w:tc>
          <w:tcPr>
            <w:tcW w:w="2200" w:type="dxa"/>
            <w:tcBorders/>
            <w:tcMar>
              <w:top w:w="50" w:type="dxa"/>
              <w:left w:w="100" w:type="dxa"/>
            </w:tcMar>
            <w:vAlign w:val="center"/>
          </w:tcPr>
          <w:p>
            <w:pPr>
              <w:spacing w:before="0" w:after="0"/>
              <w:ind w:left="135"/>
              <w:jc w:val="left"/>
            </w:pPr>
            <w:hyperlink r:id="rId541">
              <w:r>
                <w:rPr>
                  <w:rFonts w:ascii="Times New Roman" w:hAnsi="Times New Roman"/>
                  <w:b w:val="false"/>
                  <w:i w:val="false"/>
                  <w:color w:val="0000ff"/>
                  <w:sz w:val="22"/>
                  <w:u w:val="single"/>
                </w:rPr>
                <w:t>https://prosv.ru/assistance/umk/english-spotlight.html</w:t>
              </w:r>
            </w:hyperlink>
          </w:p>
        </w:tc>
      </w:tr>
      <w:tr>
        <w:trPr>
          <w:trHeight w:val="82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Cтрана (страны) изучаемого языка (традиционная одежда)</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22.04.2026 </w:t>
            </w:r>
          </w:p>
        </w:tc>
        <w:tc>
          <w:tcPr>
            <w:tcW w:w="2200" w:type="dxa"/>
            <w:tcBorders/>
            <w:tcMar>
              <w:top w:w="50" w:type="dxa"/>
              <w:left w:w="100" w:type="dxa"/>
            </w:tcMar>
            <w:vAlign w:val="center"/>
          </w:tcPr>
          <w:p>
            <w:pPr>
              <w:spacing w:before="0" w:after="0"/>
              <w:ind w:left="135"/>
              <w:jc w:val="left"/>
            </w:pPr>
            <w:hyperlink r:id="rId542">
              <w:r>
                <w:rPr>
                  <w:rFonts w:ascii="Times New Roman" w:hAnsi="Times New Roman"/>
                  <w:b w:val="false"/>
                  <w:i w:val="false"/>
                  <w:color w:val="0000ff"/>
                  <w:sz w:val="22"/>
                  <w:u w:val="single"/>
                </w:rPr>
                <w:t>https://prosv.ru/assistance/umk/english-spotlight.html</w:t>
              </w:r>
            </w:hyperlink>
          </w:p>
        </w:tc>
      </w:tr>
      <w:tr>
        <w:trPr>
          <w:trHeight w:val="169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(достопримечательности)</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24.04.2026 </w:t>
            </w:r>
          </w:p>
        </w:tc>
        <w:tc>
          <w:tcPr>
            <w:tcW w:w="22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3">
              <w:r>
                <w:rPr>
                  <w:rFonts w:ascii="Times New Roman" w:hAnsi="Times New Roman"/>
                  <w:b w:val="false"/>
                  <w:i w:val="false"/>
                  <w:color w:val="0000ff"/>
                  <w:sz w:val="22"/>
                  <w:u w:val="single"/>
                </w:rPr>
                <w:t>https://m.edsoo.ru/8353f698</w:t>
              </w:r>
            </w:hyperlink>
          </w:p>
        </w:tc>
      </w:tr>
      <w:tr>
        <w:trPr>
          <w:trHeight w:val="82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(культурные особенности)</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27.04.2026 </w:t>
            </w:r>
          </w:p>
        </w:tc>
        <w:tc>
          <w:tcPr>
            <w:tcW w:w="22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4">
              <w:r>
                <w:rPr>
                  <w:rFonts w:ascii="Times New Roman" w:hAnsi="Times New Roman"/>
                  <w:b w:val="false"/>
                  <w:i w:val="false"/>
                  <w:color w:val="0000ff"/>
                  <w:sz w:val="22"/>
                  <w:u w:val="single"/>
                </w:rPr>
                <w:t>https://m.edsoo.ru/8353f558</w:t>
              </w:r>
            </w:hyperlink>
          </w:p>
        </w:tc>
      </w:tr>
      <w:tr>
        <w:trPr>
          <w:trHeight w:val="163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(национальная кухня)</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29.04.2026 </w:t>
            </w:r>
          </w:p>
        </w:tc>
        <w:tc>
          <w:tcPr>
            <w:tcW w:w="22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5">
              <w:r>
                <w:rPr>
                  <w:rFonts w:ascii="Times New Roman" w:hAnsi="Times New Roman"/>
                  <w:b w:val="false"/>
                  <w:i w:val="false"/>
                  <w:color w:val="0000ff"/>
                  <w:sz w:val="22"/>
                  <w:u w:val="single"/>
                </w:rPr>
                <w:t>https://m.edsoo.ru/8352f004</w:t>
              </w:r>
            </w:hyperlink>
            <w:r>
              <w:rPr>
                <w:rFonts w:ascii="Times New Roman" w:hAnsi="Times New Roman"/>
                <w:b w:val="false"/>
                <w:i w:val="false"/>
                <w:color w:val="000000"/>
                <w:sz w:val="24"/>
              </w:rPr>
              <w:t xml:space="preserve"> </w:t>
            </w:r>
            <w:hyperlink r:id="rId546">
              <w:r>
                <w:rPr>
                  <w:rFonts w:ascii="Times New Roman" w:hAnsi="Times New Roman"/>
                  <w:b w:val="false"/>
                  <w:i w:val="false"/>
                  <w:color w:val="0000ff"/>
                  <w:sz w:val="22"/>
                  <w:u w:val="single"/>
                </w:rPr>
                <w:t>https://m.edsoo.ru/8352366e</w:t>
              </w:r>
            </w:hyperlink>
            <w:r>
              <w:rPr>
                <w:rFonts w:ascii="Times New Roman" w:hAnsi="Times New Roman"/>
                <w:b w:val="false"/>
                <w:i w:val="false"/>
                <w:color w:val="000000"/>
                <w:sz w:val="24"/>
              </w:rPr>
              <w:t xml:space="preserve"> </w:t>
            </w:r>
            <w:hyperlink r:id="rId547">
              <w:r>
                <w:rPr>
                  <w:rFonts w:ascii="Times New Roman" w:hAnsi="Times New Roman"/>
                  <w:b w:val="false"/>
                  <w:i w:val="false"/>
                  <w:color w:val="0000ff"/>
                  <w:sz w:val="22"/>
                  <w:u w:val="single"/>
                </w:rPr>
                <w:t>https://m.edsoo.ru/83523786</w:t>
              </w:r>
            </w:hyperlink>
          </w:p>
        </w:tc>
      </w:tr>
      <w:tr>
        <w:trPr>
          <w:trHeight w:val="82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(национальная одежда)</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06.05.2026 </w:t>
            </w:r>
          </w:p>
        </w:tc>
        <w:tc>
          <w:tcPr>
            <w:tcW w:w="22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48">
              <w:r>
                <w:rPr>
                  <w:rFonts w:ascii="Times New Roman" w:hAnsi="Times New Roman"/>
                  <w:b w:val="false"/>
                  <w:i w:val="false"/>
                  <w:color w:val="0000ff"/>
                  <w:sz w:val="22"/>
                  <w:u w:val="single"/>
                </w:rPr>
                <w:t>https://m.edsoo.ru/8353f558</w:t>
              </w:r>
            </w:hyperlink>
          </w:p>
        </w:tc>
      </w:tr>
      <w:tr>
        <w:trPr>
          <w:trHeight w:val="82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(традиции, обычаи)</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08.05.2026 </w:t>
            </w:r>
          </w:p>
        </w:tc>
        <w:tc>
          <w:tcPr>
            <w:tcW w:w="2200" w:type="dxa"/>
            <w:tcBorders/>
            <w:tcMar>
              <w:top w:w="50" w:type="dxa"/>
              <w:left w:w="100" w:type="dxa"/>
            </w:tcMar>
            <w:vAlign w:val="center"/>
          </w:tcPr>
          <w:p>
            <w:pPr>
              <w:spacing w:before="0" w:after="0"/>
              <w:ind w:left="135"/>
              <w:jc w:val="left"/>
            </w:pPr>
            <w:hyperlink r:id="rId549">
              <w:r>
                <w:rPr>
                  <w:rFonts w:ascii="Times New Roman" w:hAnsi="Times New Roman"/>
                  <w:b w:val="false"/>
                  <w:i w:val="false"/>
                  <w:color w:val="0000ff"/>
                  <w:sz w:val="22"/>
                  <w:u w:val="single"/>
                </w:rPr>
                <w:t>https://prosv.ru/assistance/umk/english-spotlight.html</w:t>
              </w:r>
            </w:hyperlink>
          </w:p>
        </w:tc>
      </w:tr>
      <w:tr>
        <w:trPr>
          <w:trHeight w:val="109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(культурное наследие)</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11.05.2026 </w:t>
            </w:r>
          </w:p>
        </w:tc>
        <w:tc>
          <w:tcPr>
            <w:tcW w:w="2200" w:type="dxa"/>
            <w:tcBorders/>
            <w:tcMar>
              <w:top w:w="50" w:type="dxa"/>
              <w:left w:w="100" w:type="dxa"/>
            </w:tcMar>
            <w:vAlign w:val="center"/>
          </w:tcPr>
          <w:p>
            <w:pPr>
              <w:spacing w:before="0" w:after="0"/>
              <w:ind w:left="135"/>
              <w:jc w:val="left"/>
            </w:pPr>
            <w:hyperlink r:id="rId550">
              <w:r>
                <w:rPr>
                  <w:rFonts w:ascii="Times New Roman" w:hAnsi="Times New Roman"/>
                  <w:b w:val="false"/>
                  <w:i w:val="false"/>
                  <w:color w:val="0000ff"/>
                  <w:sz w:val="22"/>
                  <w:u w:val="single"/>
                </w:rPr>
                <w:t>https://prosv.ru/assistance/umk/english-spotlight.html</w:t>
              </w:r>
            </w:hyperlink>
          </w:p>
        </w:tc>
      </w:tr>
      <w:tr>
        <w:trPr>
          <w:trHeight w:val="82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(образование)</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13.05.2026 </w:t>
            </w:r>
          </w:p>
        </w:tc>
        <w:tc>
          <w:tcPr>
            <w:tcW w:w="2200" w:type="dxa"/>
            <w:tcBorders/>
            <w:tcMar>
              <w:top w:w="50" w:type="dxa"/>
              <w:left w:w="100" w:type="dxa"/>
            </w:tcMar>
            <w:vAlign w:val="center"/>
          </w:tcPr>
          <w:p>
            <w:pPr>
              <w:spacing w:before="0" w:after="0"/>
              <w:ind w:left="135"/>
              <w:jc w:val="left"/>
            </w:pPr>
            <w:hyperlink r:id="rId551">
              <w:r>
                <w:rPr>
                  <w:rFonts w:ascii="Times New Roman" w:hAnsi="Times New Roman"/>
                  <w:b w:val="false"/>
                  <w:i w:val="false"/>
                  <w:color w:val="0000ff"/>
                  <w:sz w:val="22"/>
                  <w:u w:val="single"/>
                </w:rPr>
                <w:t>https://prosv.ru/assistance/umk/english-spotlight.html</w:t>
              </w:r>
            </w:hyperlink>
          </w:p>
        </w:tc>
      </w:tr>
      <w:tr>
        <w:trPr>
          <w:trHeight w:val="3510"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15.05.2026 </w:t>
            </w:r>
          </w:p>
        </w:tc>
        <w:tc>
          <w:tcPr>
            <w:tcW w:w="22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52">
              <w:r>
                <w:rPr>
                  <w:rFonts w:ascii="Times New Roman" w:hAnsi="Times New Roman"/>
                  <w:b w:val="false"/>
                  <w:i w:val="false"/>
                  <w:color w:val="0000ff"/>
                  <w:sz w:val="22"/>
                  <w:u w:val="single"/>
                </w:rPr>
                <w:t>https://m.edsoo.ru/8353fa26</w:t>
              </w:r>
            </w:hyperlink>
          </w:p>
        </w:tc>
      </w:tr>
      <w:tr>
        <w:trPr>
          <w:trHeight w:val="136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(стран) изучаемого языка (знаменитые путешественники)</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18.05.2026 </w:t>
            </w:r>
          </w:p>
        </w:tc>
        <w:tc>
          <w:tcPr>
            <w:tcW w:w="22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53">
              <w:r>
                <w:rPr>
                  <w:rFonts w:ascii="Times New Roman" w:hAnsi="Times New Roman"/>
                  <w:b w:val="false"/>
                  <w:i w:val="false"/>
                  <w:color w:val="0000ff"/>
                  <w:sz w:val="22"/>
                  <w:u w:val="single"/>
                </w:rPr>
                <w:t>https://m.edsoo.ru/8353fa26</w:t>
              </w:r>
            </w:hyperlink>
          </w:p>
        </w:tc>
      </w:tr>
      <w:tr>
        <w:trPr>
          <w:trHeight w:val="163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(учёные)</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20.05.2026 </w:t>
            </w:r>
          </w:p>
        </w:tc>
        <w:tc>
          <w:tcPr>
            <w:tcW w:w="22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54">
              <w:r>
                <w:rPr>
                  <w:rFonts w:ascii="Times New Roman" w:hAnsi="Times New Roman"/>
                  <w:b w:val="false"/>
                  <w:i w:val="false"/>
                  <w:color w:val="0000ff"/>
                  <w:sz w:val="22"/>
                  <w:u w:val="single"/>
                </w:rPr>
                <w:t>https://m.edsoo.ru/83526a1c</w:t>
              </w:r>
            </w:hyperlink>
            <w:r>
              <w:rPr>
                <w:rFonts w:ascii="Times New Roman" w:hAnsi="Times New Roman"/>
                <w:b w:val="false"/>
                <w:i w:val="false"/>
                <w:color w:val="000000"/>
                <w:sz w:val="24"/>
              </w:rPr>
              <w:t xml:space="preserve"> </w:t>
            </w:r>
            <w:hyperlink r:id="rId555">
              <w:r>
                <w:rPr>
                  <w:rFonts w:ascii="Times New Roman" w:hAnsi="Times New Roman"/>
                  <w:b w:val="false"/>
                  <w:i w:val="false"/>
                  <w:color w:val="0000ff"/>
                  <w:sz w:val="22"/>
                  <w:u w:val="single"/>
                </w:rPr>
                <w:t>https://m.edsoo.ru/83526f08</w:t>
              </w:r>
            </w:hyperlink>
            <w:r>
              <w:rPr>
                <w:rFonts w:ascii="Times New Roman" w:hAnsi="Times New Roman"/>
                <w:b w:val="false"/>
                <w:i w:val="false"/>
                <w:color w:val="000000"/>
                <w:sz w:val="24"/>
              </w:rPr>
              <w:t xml:space="preserve"> </w:t>
            </w:r>
            <w:hyperlink r:id="rId556">
              <w:r>
                <w:rPr>
                  <w:rFonts w:ascii="Times New Roman" w:hAnsi="Times New Roman"/>
                  <w:b w:val="false"/>
                  <w:i w:val="false"/>
                  <w:color w:val="0000ff"/>
                  <w:sz w:val="22"/>
                  <w:u w:val="single"/>
                </w:rPr>
                <w:t>https://m.edsoo.ru/835270c0</w:t>
              </w:r>
            </w:hyperlink>
          </w:p>
        </w:tc>
      </w:tr>
      <w:tr>
        <w:trPr>
          <w:trHeight w:val="82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страны (стран) изучаемого языка (учёные)</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22.05.2026 </w:t>
            </w:r>
          </w:p>
        </w:tc>
        <w:tc>
          <w:tcPr>
            <w:tcW w:w="2200" w:type="dxa"/>
            <w:tcBorders/>
            <w:tcMar>
              <w:top w:w="50" w:type="dxa"/>
              <w:left w:w="100" w:type="dxa"/>
            </w:tcMar>
            <w:vAlign w:val="center"/>
          </w:tcPr>
          <w:p>
            <w:pPr>
              <w:spacing w:before="0" w:after="0"/>
              <w:ind w:left="135"/>
              <w:jc w:val="left"/>
            </w:pPr>
            <w:hyperlink r:id="rId557">
              <w:r>
                <w:rPr>
                  <w:rFonts w:ascii="Times New Roman" w:hAnsi="Times New Roman"/>
                  <w:b w:val="false"/>
                  <w:i w:val="false"/>
                  <w:color w:val="0000ff"/>
                  <w:sz w:val="22"/>
                  <w:u w:val="single"/>
                </w:rPr>
                <w:t>https://prosv.ru/assistance/umk/english-spotlight.html</w:t>
              </w:r>
            </w:hyperlink>
          </w:p>
        </w:tc>
      </w:tr>
      <w:tr>
        <w:trPr>
          <w:trHeight w:val="160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(стран) изучаемого языка (писатели, поэты)</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25.05.2026 </w:t>
            </w:r>
          </w:p>
        </w:tc>
        <w:tc>
          <w:tcPr>
            <w:tcW w:w="2200" w:type="dxa"/>
            <w:tcBorders/>
            <w:tcMar>
              <w:top w:w="50" w:type="dxa"/>
              <w:left w:w="100" w:type="dxa"/>
            </w:tcMar>
            <w:vAlign w:val="center"/>
          </w:tcPr>
          <w:p>
            <w:pPr>
              <w:spacing w:before="0" w:after="0"/>
              <w:ind w:left="135"/>
              <w:jc w:val="left"/>
            </w:pPr>
            <w:hyperlink r:id="rId558">
              <w:r>
                <w:rPr>
                  <w:rFonts w:ascii="Times New Roman" w:hAnsi="Times New Roman"/>
                  <w:b w:val="false"/>
                  <w:i w:val="false"/>
                  <w:color w:val="0000ff"/>
                  <w:sz w:val="22"/>
                  <w:u w:val="single"/>
                </w:rPr>
                <w:t>https://prosv.ru/assistance/umk/english-spotlight.html</w:t>
              </w:r>
            </w:hyperlink>
          </w:p>
        </w:tc>
      </w:tr>
      <w:tr>
        <w:trPr>
          <w:trHeight w:val="109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(стран) изучаемого языка (нобелевские лауреаты)</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26.05.2026 </w:t>
            </w:r>
          </w:p>
        </w:tc>
        <w:tc>
          <w:tcPr>
            <w:tcW w:w="2200" w:type="dxa"/>
            <w:tcBorders/>
            <w:tcMar>
              <w:top w:w="50" w:type="dxa"/>
              <w:left w:w="100" w:type="dxa"/>
            </w:tcMar>
            <w:vAlign w:val="center"/>
          </w:tcPr>
          <w:p>
            <w:pPr>
              <w:spacing w:before="0" w:after="0"/>
              <w:ind w:left="135"/>
              <w:jc w:val="left"/>
            </w:pPr>
            <w:hyperlink r:id="rId559">
              <w:r>
                <w:rPr>
                  <w:rFonts w:ascii="Times New Roman" w:hAnsi="Times New Roman"/>
                  <w:b w:val="false"/>
                  <w:i w:val="false"/>
                  <w:color w:val="0000ff"/>
                  <w:sz w:val="22"/>
                  <w:u w:val="single"/>
                </w:rPr>
                <w:t>https://prosv.ru/assistance/umk/english-spotlight.html</w:t>
              </w:r>
            </w:hyperlink>
          </w:p>
        </w:tc>
      </w:tr>
      <w:tr>
        <w:trPr>
          <w:trHeight w:val="1905"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"Выдающиеся люди родной страны и страны (стран) изучаемого языка: учёные, писатели, поэты, художники, музыканты, спортсмены"</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27.05.2026 </w:t>
            </w:r>
          </w:p>
        </w:tc>
        <w:tc>
          <w:tcPr>
            <w:tcW w:w="22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60">
              <w:r>
                <w:rPr>
                  <w:rFonts w:ascii="Times New Roman" w:hAnsi="Times New Roman"/>
                  <w:b w:val="false"/>
                  <w:i w:val="false"/>
                  <w:color w:val="0000ff"/>
                  <w:sz w:val="22"/>
                  <w:u w:val="single"/>
                </w:rPr>
                <w:t>https://m.edsoo.ru/83540494</w:t>
              </w:r>
            </w:hyperlink>
          </w:p>
        </w:tc>
      </w:tr>
      <w:tr>
        <w:trPr>
          <w:trHeight w:val="5130" w:hRule="atLeast"/>
          <w:trHeight w:val="144" w:hRule="atLeast"/>
        </w:trPr>
        <w:tc>
          <w:tcPr>
            <w:tcW w:w="567"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4019"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темам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 и "Выдающиеся люди родной страны и страны (стран) изучаемого языка: учёные, писатели, поэты, художники, музыканты, спортсмены"</w:t>
            </w:r>
          </w:p>
        </w:tc>
        <w:tc>
          <w:tcPr>
            <w:tcW w:w="102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1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28.05.2026 </w:t>
            </w:r>
          </w:p>
        </w:tc>
        <w:tc>
          <w:tcPr>
            <w:tcW w:w="220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61">
              <w:r>
                <w:rPr>
                  <w:rFonts w:ascii="Times New Roman" w:hAnsi="Times New Roman"/>
                  <w:b w:val="false"/>
                  <w:i w:val="false"/>
                  <w:color w:val="0000ff"/>
                  <w:sz w:val="22"/>
                  <w:u w:val="single"/>
                </w:rPr>
                <w:t>https://m.edsoo.ru/83540494</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60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752"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9 КЛАСС </w:t>
      </w:r>
    </w:p>
    <w:tbl>
      <w:tblPr>
        <w:tblW w:w="0" w:type="auto"/>
        <w:tblCellSpacing w:w="20" w:type="nil"/>
        <w:tblBorders>
          <w:top w:val="single"/>
          <w:left w:val="single"/>
          <w:bottom w:val="single"/>
          <w:right w:val="single"/>
          <w:insideH w:val="single"/>
          <w:insideV w:val="single"/>
        </w:tblBorders>
      </w:tblPr>
      <w:tblGrid>
        <w:gridCol w:w="806"/>
        <w:gridCol w:w="3707"/>
        <w:gridCol w:w="1450"/>
        <w:gridCol w:w="2490"/>
        <w:gridCol w:w="2010"/>
        <w:gridCol w:w="3131"/>
      </w:tblGrid>
      <w:tr>
        <w:trPr>
          <w:trHeight w:val="300" w:hRule="atLeast"/>
          <w:trHeight w:val="144" w:hRule="atLeast"/>
        </w:trPr>
        <w:tc>
          <w:tcPr>
            <w:tcW w:w="56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407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2"/>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40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2191"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01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4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365" w:hRule="atLeast"/>
          <w:trHeight w:val="144" w:hRule="atLeast"/>
        </w:trPr>
        <w:tc>
          <w:tcPr>
            <w:tcW w:w="5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Конфликты и их разрешение (семейные праздники: рождество и новый год)</w:t>
            </w:r>
          </w:p>
        </w:tc>
        <w:tc>
          <w:tcPr>
            <w:tcW w:w="10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02.09.2025 </w:t>
            </w:r>
          </w:p>
        </w:tc>
        <w:tc>
          <w:tcPr>
            <w:tcW w:w="2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62">
              <w:r>
                <w:rPr>
                  <w:rFonts w:ascii="Times New Roman" w:hAnsi="Times New Roman"/>
                  <w:b w:val="false"/>
                  <w:i w:val="false"/>
                  <w:color w:val="0000ff"/>
                  <w:sz w:val="22"/>
                  <w:u w:val="single"/>
                </w:rPr>
                <w:t>https://m.edsoo.ru/835407f0</w:t>
              </w:r>
            </w:hyperlink>
          </w:p>
        </w:tc>
      </w:tr>
      <w:tr>
        <w:trPr>
          <w:trHeight w:val="1365" w:hRule="atLeast"/>
          <w:trHeight w:val="144" w:hRule="atLeast"/>
        </w:trPr>
        <w:tc>
          <w:tcPr>
            <w:tcW w:w="5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Конфликты и их разрешение (семейные праздники: день рождения)</w:t>
            </w:r>
          </w:p>
        </w:tc>
        <w:tc>
          <w:tcPr>
            <w:tcW w:w="10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04.09.2025 </w:t>
            </w:r>
          </w:p>
        </w:tc>
        <w:tc>
          <w:tcPr>
            <w:tcW w:w="2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63">
              <w:r>
                <w:rPr>
                  <w:rFonts w:ascii="Times New Roman" w:hAnsi="Times New Roman"/>
                  <w:b w:val="false"/>
                  <w:i w:val="false"/>
                  <w:color w:val="0000ff"/>
                  <w:sz w:val="22"/>
                  <w:u w:val="single"/>
                </w:rPr>
                <w:t>https://m.edsoo.ru/835407f0</w:t>
              </w:r>
            </w:hyperlink>
          </w:p>
        </w:tc>
      </w:tr>
      <w:tr>
        <w:trPr>
          <w:trHeight w:val="1095" w:hRule="atLeast"/>
          <w:trHeight w:val="144" w:hRule="atLeast"/>
        </w:trPr>
        <w:tc>
          <w:tcPr>
            <w:tcW w:w="5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Конфликты и их разрешение (место жительства)</w:t>
            </w:r>
          </w:p>
        </w:tc>
        <w:tc>
          <w:tcPr>
            <w:tcW w:w="10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05.09.2025 </w:t>
            </w:r>
          </w:p>
        </w:tc>
        <w:tc>
          <w:tcPr>
            <w:tcW w:w="2191" w:type="dxa"/>
            <w:tcBorders/>
            <w:tcMar>
              <w:top w:w="50" w:type="dxa"/>
              <w:left w:w="100" w:type="dxa"/>
            </w:tcMar>
            <w:vAlign w:val="center"/>
          </w:tcPr>
          <w:p>
            <w:pPr>
              <w:spacing w:before="0" w:after="0"/>
              <w:ind w:left="135"/>
              <w:jc w:val="left"/>
            </w:pPr>
            <w:hyperlink r:id="rId564">
              <w:r>
                <w:rPr>
                  <w:rFonts w:ascii="Times New Roman" w:hAnsi="Times New Roman"/>
                  <w:b w:val="false"/>
                  <w:i w:val="false"/>
                  <w:color w:val="0000ff"/>
                  <w:sz w:val="22"/>
                  <w:u w:val="single"/>
                </w:rPr>
                <w:t>https://prosv.ru/assistance/umk/english-spotlight.html</w:t>
              </w:r>
            </w:hyperlink>
          </w:p>
        </w:tc>
      </w:tr>
      <w:tr>
        <w:trPr>
          <w:trHeight w:val="1110" w:hRule="atLeast"/>
          <w:trHeight w:val="144" w:hRule="atLeast"/>
        </w:trPr>
        <w:tc>
          <w:tcPr>
            <w:tcW w:w="5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Конфликты и их разрешение (обязанности по дому)</w:t>
            </w:r>
          </w:p>
        </w:tc>
        <w:tc>
          <w:tcPr>
            <w:tcW w:w="10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09.09.2025 </w:t>
            </w:r>
          </w:p>
        </w:tc>
        <w:tc>
          <w:tcPr>
            <w:tcW w:w="2191" w:type="dxa"/>
            <w:tcBorders/>
            <w:tcMar>
              <w:top w:w="50" w:type="dxa"/>
              <w:left w:w="100" w:type="dxa"/>
            </w:tcMar>
            <w:vAlign w:val="center"/>
          </w:tcPr>
          <w:p>
            <w:pPr>
              <w:spacing w:before="0" w:after="0"/>
              <w:ind w:left="135"/>
              <w:jc w:val="left"/>
            </w:pPr>
            <w:hyperlink r:id="rId565">
              <w:r>
                <w:rPr>
                  <w:rFonts w:ascii="Times New Roman" w:hAnsi="Times New Roman"/>
                  <w:b w:val="false"/>
                  <w:i w:val="false"/>
                  <w:color w:val="0000ff"/>
                  <w:sz w:val="22"/>
                  <w:u w:val="single"/>
                </w:rPr>
                <w:t>https://prosv.ru/assistance/umk/english-spotlight.html</w:t>
              </w:r>
            </w:hyperlink>
          </w:p>
        </w:tc>
      </w:tr>
      <w:tr>
        <w:trPr>
          <w:trHeight w:val="1365" w:hRule="atLeast"/>
          <w:trHeight w:val="144" w:hRule="atLeast"/>
        </w:trPr>
        <w:tc>
          <w:tcPr>
            <w:tcW w:w="5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Конфликты и их разрешение (распределение домашних обязанностей)</w:t>
            </w:r>
          </w:p>
        </w:tc>
        <w:tc>
          <w:tcPr>
            <w:tcW w:w="10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10.09.2025 </w:t>
            </w:r>
          </w:p>
        </w:tc>
        <w:tc>
          <w:tcPr>
            <w:tcW w:w="2191" w:type="dxa"/>
            <w:tcBorders/>
            <w:tcMar>
              <w:top w:w="50" w:type="dxa"/>
              <w:left w:w="100" w:type="dxa"/>
            </w:tcMar>
            <w:vAlign w:val="center"/>
          </w:tcPr>
          <w:p>
            <w:pPr>
              <w:spacing w:before="0" w:after="0"/>
              <w:ind w:left="135"/>
              <w:jc w:val="left"/>
            </w:pPr>
            <w:hyperlink r:id="rId566">
              <w:r>
                <w:rPr>
                  <w:rFonts w:ascii="Times New Roman" w:hAnsi="Times New Roman"/>
                  <w:b w:val="false"/>
                  <w:i w:val="false"/>
                  <w:color w:val="0000ff"/>
                  <w:sz w:val="22"/>
                  <w:u w:val="single"/>
                </w:rPr>
                <w:t>https://prosv.ru/assistance/umk/english-spotlight.html</w:t>
              </w:r>
            </w:hyperlink>
          </w:p>
        </w:tc>
      </w:tr>
      <w:tr>
        <w:trPr>
          <w:trHeight w:val="1365" w:hRule="atLeast"/>
          <w:trHeight w:val="144" w:hRule="atLeast"/>
        </w:trPr>
        <w:tc>
          <w:tcPr>
            <w:tcW w:w="5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Конфликты и их разрешение (взаимоотношения в семье)</w:t>
            </w:r>
          </w:p>
        </w:tc>
        <w:tc>
          <w:tcPr>
            <w:tcW w:w="10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12.09.2025 </w:t>
            </w:r>
          </w:p>
        </w:tc>
        <w:tc>
          <w:tcPr>
            <w:tcW w:w="2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67">
              <w:r>
                <w:rPr>
                  <w:rFonts w:ascii="Times New Roman" w:hAnsi="Times New Roman"/>
                  <w:b w:val="false"/>
                  <w:i w:val="false"/>
                  <w:color w:val="0000ff"/>
                  <w:sz w:val="22"/>
                  <w:u w:val="single"/>
                </w:rPr>
                <w:t>https://m.edsoo.ru/83541254</w:t>
              </w:r>
            </w:hyperlink>
          </w:p>
        </w:tc>
      </w:tr>
      <w:tr>
        <w:trPr>
          <w:trHeight w:val="1095" w:hRule="atLeast"/>
          <w:trHeight w:val="144" w:hRule="atLeast"/>
        </w:trPr>
        <w:tc>
          <w:tcPr>
            <w:tcW w:w="5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Конфликты и их разрешение (решение конфликтов)</w:t>
            </w:r>
          </w:p>
        </w:tc>
        <w:tc>
          <w:tcPr>
            <w:tcW w:w="10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16.09.2025 </w:t>
            </w:r>
          </w:p>
        </w:tc>
        <w:tc>
          <w:tcPr>
            <w:tcW w:w="2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68">
              <w:r>
                <w:rPr>
                  <w:rFonts w:ascii="Times New Roman" w:hAnsi="Times New Roman"/>
                  <w:b w:val="false"/>
                  <w:i w:val="false"/>
                  <w:color w:val="0000ff"/>
                  <w:sz w:val="22"/>
                  <w:u w:val="single"/>
                </w:rPr>
                <w:t>https://m.edsoo.ru/8354107e</w:t>
              </w:r>
            </w:hyperlink>
          </w:p>
        </w:tc>
      </w:tr>
      <w:tr>
        <w:trPr>
          <w:trHeight w:val="1095" w:hRule="atLeast"/>
          <w:trHeight w:val="144" w:hRule="atLeast"/>
        </w:trPr>
        <w:tc>
          <w:tcPr>
            <w:tcW w:w="5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Конфликты и их разрешение (общение с соседями)</w:t>
            </w:r>
          </w:p>
        </w:tc>
        <w:tc>
          <w:tcPr>
            <w:tcW w:w="10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17.09.2025 </w:t>
            </w:r>
          </w:p>
        </w:tc>
        <w:tc>
          <w:tcPr>
            <w:tcW w:w="2191" w:type="dxa"/>
            <w:tcBorders/>
            <w:tcMar>
              <w:top w:w="50" w:type="dxa"/>
              <w:left w:w="100" w:type="dxa"/>
            </w:tcMar>
            <w:vAlign w:val="center"/>
          </w:tcPr>
          <w:p>
            <w:pPr>
              <w:spacing w:before="0" w:after="0"/>
              <w:ind w:left="135"/>
              <w:jc w:val="left"/>
            </w:pPr>
            <w:hyperlink r:id="rId569">
              <w:r>
                <w:rPr>
                  <w:rFonts w:ascii="Times New Roman" w:hAnsi="Times New Roman"/>
                  <w:b w:val="false"/>
                  <w:i w:val="false"/>
                  <w:color w:val="0000ff"/>
                  <w:sz w:val="22"/>
                  <w:u w:val="single"/>
                </w:rPr>
                <w:t>https://prosv.ru/assistance/umk/english-spotlight.html</w:t>
              </w:r>
            </w:hyperlink>
          </w:p>
        </w:tc>
      </w:tr>
      <w:tr>
        <w:trPr>
          <w:trHeight w:val="1095" w:hRule="atLeast"/>
          <w:trHeight w:val="144" w:hRule="atLeast"/>
        </w:trPr>
        <w:tc>
          <w:tcPr>
            <w:tcW w:w="5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Взаимоотношения в семье и с друзьями. Конфликты и их разрешение (проблемы и их решение)</w:t>
            </w:r>
          </w:p>
        </w:tc>
        <w:tc>
          <w:tcPr>
            <w:tcW w:w="10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19.09.2025 </w:t>
            </w:r>
          </w:p>
        </w:tc>
        <w:tc>
          <w:tcPr>
            <w:tcW w:w="2191" w:type="dxa"/>
            <w:tcBorders/>
            <w:tcMar>
              <w:top w:w="50" w:type="dxa"/>
              <w:left w:w="100" w:type="dxa"/>
            </w:tcMar>
            <w:vAlign w:val="center"/>
          </w:tcPr>
          <w:p>
            <w:pPr>
              <w:spacing w:before="0" w:after="0"/>
              <w:ind w:left="135"/>
              <w:jc w:val="left"/>
            </w:pPr>
            <w:hyperlink r:id="rId570">
              <w:r>
                <w:rPr>
                  <w:rFonts w:ascii="Times New Roman" w:hAnsi="Times New Roman"/>
                  <w:b w:val="false"/>
                  <w:i w:val="false"/>
                  <w:color w:val="0000ff"/>
                  <w:sz w:val="22"/>
                  <w:u w:val="single"/>
                </w:rPr>
                <w:t>https://prosv.ru/assistance/umk/english-spotlight.html</w:t>
              </w:r>
            </w:hyperlink>
          </w:p>
        </w:tc>
      </w:tr>
      <w:tr>
        <w:trPr>
          <w:trHeight w:val="1365" w:hRule="atLeast"/>
          <w:trHeight w:val="144" w:hRule="atLeast"/>
        </w:trPr>
        <w:tc>
          <w:tcPr>
            <w:tcW w:w="5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"Взаимоотношения в семье и с друзьями. Конфликты и их разрешение"</w:t>
            </w:r>
          </w:p>
        </w:tc>
        <w:tc>
          <w:tcPr>
            <w:tcW w:w="10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23.09.2025 </w:t>
            </w:r>
          </w:p>
        </w:tc>
        <w:tc>
          <w:tcPr>
            <w:tcW w:w="2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71">
              <w:r>
                <w:rPr>
                  <w:rFonts w:ascii="Times New Roman" w:hAnsi="Times New Roman"/>
                  <w:b w:val="false"/>
                  <w:i w:val="false"/>
                  <w:color w:val="0000ff"/>
                  <w:sz w:val="22"/>
                  <w:u w:val="single"/>
                </w:rPr>
                <w:t>https://m.edsoo.ru/8354138a</w:t>
              </w:r>
            </w:hyperlink>
          </w:p>
        </w:tc>
      </w:tr>
      <w:tr>
        <w:trPr>
          <w:trHeight w:val="1365" w:hRule="atLeast"/>
          <w:trHeight w:val="144" w:hRule="atLeast"/>
        </w:trPr>
        <w:tc>
          <w:tcPr>
            <w:tcW w:w="5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"Взаимоотношения в семье и с друзьями. Конфликты и их разрешение"</w:t>
            </w:r>
          </w:p>
        </w:tc>
        <w:tc>
          <w:tcPr>
            <w:tcW w:w="10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24.09.2025 </w:t>
            </w:r>
          </w:p>
        </w:tc>
        <w:tc>
          <w:tcPr>
            <w:tcW w:w="2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72">
              <w:r>
                <w:rPr>
                  <w:rFonts w:ascii="Times New Roman" w:hAnsi="Times New Roman"/>
                  <w:b w:val="false"/>
                  <w:i w:val="false"/>
                  <w:color w:val="0000ff"/>
                  <w:sz w:val="22"/>
                  <w:u w:val="single"/>
                </w:rPr>
                <w:t>https://m.edsoo.ru/8354138a</w:t>
              </w:r>
            </w:hyperlink>
          </w:p>
        </w:tc>
      </w:tr>
      <w:tr>
        <w:trPr>
          <w:trHeight w:val="1095" w:hRule="atLeast"/>
          <w:trHeight w:val="144" w:hRule="atLeast"/>
        </w:trPr>
        <w:tc>
          <w:tcPr>
            <w:tcW w:w="5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 человека (литературного персонажа) (описание, сравнение)</w:t>
            </w:r>
          </w:p>
        </w:tc>
        <w:tc>
          <w:tcPr>
            <w:tcW w:w="10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26.09.2025 </w:t>
            </w:r>
          </w:p>
        </w:tc>
        <w:tc>
          <w:tcPr>
            <w:tcW w:w="2191" w:type="dxa"/>
            <w:tcBorders/>
            <w:tcMar>
              <w:top w:w="50" w:type="dxa"/>
              <w:left w:w="100" w:type="dxa"/>
            </w:tcMar>
            <w:vAlign w:val="center"/>
          </w:tcPr>
          <w:p>
            <w:pPr>
              <w:spacing w:before="0" w:after="0"/>
              <w:ind w:left="135"/>
              <w:jc w:val="left"/>
            </w:pPr>
            <w:hyperlink r:id="rId573">
              <w:r>
                <w:rPr>
                  <w:rFonts w:ascii="Times New Roman" w:hAnsi="Times New Roman"/>
                  <w:b w:val="false"/>
                  <w:i w:val="false"/>
                  <w:color w:val="0000ff"/>
                  <w:sz w:val="22"/>
                  <w:u w:val="single"/>
                </w:rPr>
                <w:t>https://prosv.ru/assistance/umk/english-spotlight.html</w:t>
              </w:r>
            </w:hyperlink>
          </w:p>
        </w:tc>
      </w:tr>
      <w:tr>
        <w:trPr>
          <w:trHeight w:val="1365" w:hRule="atLeast"/>
          <w:trHeight w:val="144" w:hRule="atLeast"/>
        </w:trPr>
        <w:tc>
          <w:tcPr>
            <w:tcW w:w="5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 человека (литературного персонажа) (описание литературного персонажа)</w:t>
            </w:r>
          </w:p>
        </w:tc>
        <w:tc>
          <w:tcPr>
            <w:tcW w:w="10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30.09.2025 </w:t>
            </w:r>
          </w:p>
        </w:tc>
        <w:tc>
          <w:tcPr>
            <w:tcW w:w="2191" w:type="dxa"/>
            <w:tcBorders/>
            <w:tcMar>
              <w:top w:w="50" w:type="dxa"/>
              <w:left w:w="100" w:type="dxa"/>
            </w:tcMar>
            <w:vAlign w:val="center"/>
          </w:tcPr>
          <w:p>
            <w:pPr>
              <w:spacing w:before="0" w:after="0"/>
              <w:ind w:left="135"/>
              <w:jc w:val="left"/>
            </w:pPr>
            <w:hyperlink r:id="rId574">
              <w:r>
                <w:rPr>
                  <w:rFonts w:ascii="Times New Roman" w:hAnsi="Times New Roman"/>
                  <w:b w:val="false"/>
                  <w:i w:val="false"/>
                  <w:color w:val="0000ff"/>
                  <w:sz w:val="22"/>
                  <w:u w:val="single"/>
                </w:rPr>
                <w:t>https://prosv.ru/assistance/umk/english-spotlight.html</w:t>
              </w:r>
            </w:hyperlink>
          </w:p>
        </w:tc>
      </w:tr>
      <w:tr>
        <w:trPr>
          <w:trHeight w:val="1095" w:hRule="atLeast"/>
          <w:trHeight w:val="144" w:hRule="atLeast"/>
        </w:trPr>
        <w:tc>
          <w:tcPr>
            <w:tcW w:w="5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Внешность и характер человека (литературного персонажа) (описание личных качеств)</w:t>
            </w:r>
          </w:p>
        </w:tc>
        <w:tc>
          <w:tcPr>
            <w:tcW w:w="10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01.10.2025 </w:t>
            </w:r>
          </w:p>
        </w:tc>
        <w:tc>
          <w:tcPr>
            <w:tcW w:w="2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75">
              <w:r>
                <w:rPr>
                  <w:rFonts w:ascii="Times New Roman" w:hAnsi="Times New Roman"/>
                  <w:b w:val="false"/>
                  <w:i w:val="false"/>
                  <w:color w:val="0000ff"/>
                  <w:sz w:val="22"/>
                  <w:u w:val="single"/>
                </w:rPr>
                <w:t>https://m.edsoo.ru/835419f2</w:t>
              </w:r>
            </w:hyperlink>
          </w:p>
        </w:tc>
      </w:tr>
      <w:tr>
        <w:trPr>
          <w:trHeight w:val="1095" w:hRule="atLeast"/>
          <w:trHeight w:val="144" w:hRule="atLeast"/>
        </w:trPr>
        <w:tc>
          <w:tcPr>
            <w:tcW w:w="5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"Внешность и характер человека (литературного персонажа)"</w:t>
            </w:r>
          </w:p>
        </w:tc>
        <w:tc>
          <w:tcPr>
            <w:tcW w:w="10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03.10.2025 </w:t>
            </w:r>
          </w:p>
        </w:tc>
        <w:tc>
          <w:tcPr>
            <w:tcW w:w="2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76">
              <w:r>
                <w:rPr>
                  <w:rFonts w:ascii="Times New Roman" w:hAnsi="Times New Roman"/>
                  <w:b w:val="false"/>
                  <w:i w:val="false"/>
                  <w:color w:val="0000ff"/>
                  <w:sz w:val="22"/>
                  <w:u w:val="single"/>
                </w:rPr>
                <w:t>https://m.edsoo.ru/83541b82</w:t>
              </w:r>
            </w:hyperlink>
          </w:p>
        </w:tc>
      </w:tr>
      <w:tr>
        <w:trPr>
          <w:trHeight w:val="1545" w:hRule="atLeast"/>
          <w:trHeight w:val="144" w:hRule="atLeast"/>
        </w:trPr>
        <w:tc>
          <w:tcPr>
            <w:tcW w:w="5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"Внешность и характер человека (литературного персонажа)"</w:t>
            </w:r>
          </w:p>
        </w:tc>
        <w:tc>
          <w:tcPr>
            <w:tcW w:w="10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07.10.2025 </w:t>
            </w:r>
          </w:p>
        </w:tc>
        <w:tc>
          <w:tcPr>
            <w:tcW w:w="2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77">
              <w:r>
                <w:rPr>
                  <w:rFonts w:ascii="Times New Roman" w:hAnsi="Times New Roman"/>
                  <w:b w:val="false"/>
                  <w:i w:val="false"/>
                  <w:color w:val="0000ff"/>
                  <w:sz w:val="22"/>
                  <w:u w:val="single"/>
                </w:rPr>
                <w:t>https://m.edsoo.ru/83541b82</w:t>
              </w:r>
            </w:hyperlink>
          </w:p>
        </w:tc>
      </w:tr>
      <w:tr>
        <w:trPr>
          <w:trHeight w:val="825" w:hRule="atLeast"/>
          <w:trHeight w:val="144" w:hRule="atLeast"/>
        </w:trPr>
        <w:tc>
          <w:tcPr>
            <w:tcW w:w="5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(живопись)</w:t>
            </w:r>
          </w:p>
        </w:tc>
        <w:tc>
          <w:tcPr>
            <w:tcW w:w="10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08.10.2025 </w:t>
            </w:r>
          </w:p>
        </w:tc>
        <w:tc>
          <w:tcPr>
            <w:tcW w:w="2191" w:type="dxa"/>
            <w:tcBorders/>
            <w:tcMar>
              <w:top w:w="50" w:type="dxa"/>
              <w:left w:w="100" w:type="dxa"/>
            </w:tcMar>
            <w:vAlign w:val="center"/>
          </w:tcPr>
          <w:p>
            <w:pPr>
              <w:spacing w:before="0" w:after="0"/>
              <w:ind w:left="135"/>
              <w:jc w:val="left"/>
            </w:pPr>
            <w:hyperlink r:id="rId578">
              <w:r>
                <w:rPr>
                  <w:rFonts w:ascii="Times New Roman" w:hAnsi="Times New Roman"/>
                  <w:b w:val="false"/>
                  <w:i w:val="false"/>
                  <w:color w:val="0000ff"/>
                  <w:sz w:val="22"/>
                  <w:u w:val="single"/>
                </w:rPr>
                <w:t>https://prosv.ru/assistance/umk/english-spotlight.html</w:t>
              </w:r>
            </w:hyperlink>
          </w:p>
        </w:tc>
      </w:tr>
      <w:tr>
        <w:trPr>
          <w:trHeight w:val="1095" w:hRule="atLeast"/>
          <w:trHeight w:val="144" w:hRule="atLeast"/>
        </w:trPr>
        <w:tc>
          <w:tcPr>
            <w:tcW w:w="5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(направления живописи)</w:t>
            </w:r>
          </w:p>
        </w:tc>
        <w:tc>
          <w:tcPr>
            <w:tcW w:w="10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10.10.2025 </w:t>
            </w:r>
          </w:p>
        </w:tc>
        <w:tc>
          <w:tcPr>
            <w:tcW w:w="2191" w:type="dxa"/>
            <w:tcBorders/>
            <w:tcMar>
              <w:top w:w="50" w:type="dxa"/>
              <w:left w:w="100" w:type="dxa"/>
            </w:tcMar>
            <w:vAlign w:val="center"/>
          </w:tcPr>
          <w:p>
            <w:pPr>
              <w:spacing w:before="0" w:after="0"/>
              <w:ind w:left="135"/>
              <w:jc w:val="left"/>
            </w:pPr>
            <w:hyperlink r:id="rId579">
              <w:r>
                <w:rPr>
                  <w:rFonts w:ascii="Times New Roman" w:hAnsi="Times New Roman"/>
                  <w:b w:val="false"/>
                  <w:i w:val="false"/>
                  <w:color w:val="0000ff"/>
                  <w:sz w:val="22"/>
                  <w:u w:val="single"/>
                </w:rPr>
                <w:t>https://prosv.ru/assistance/umk/english-spotlight.html</w:t>
              </w:r>
            </w:hyperlink>
          </w:p>
        </w:tc>
      </w:tr>
      <w:tr>
        <w:trPr>
          <w:trHeight w:val="1095" w:hRule="atLeast"/>
          <w:trHeight w:val="144" w:hRule="atLeast"/>
        </w:trPr>
        <w:tc>
          <w:tcPr>
            <w:tcW w:w="5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(технологии: проблемы)</w:t>
            </w:r>
          </w:p>
        </w:tc>
        <w:tc>
          <w:tcPr>
            <w:tcW w:w="10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14.10.2025 </w:t>
            </w:r>
          </w:p>
        </w:tc>
        <w:tc>
          <w:tcPr>
            <w:tcW w:w="2191" w:type="dxa"/>
            <w:tcBorders/>
            <w:tcMar>
              <w:top w:w="50" w:type="dxa"/>
              <w:left w:w="100" w:type="dxa"/>
            </w:tcMar>
            <w:vAlign w:val="center"/>
          </w:tcPr>
          <w:p>
            <w:pPr>
              <w:spacing w:before="0" w:after="0"/>
              <w:ind w:left="135"/>
              <w:jc w:val="left"/>
            </w:pPr>
            <w:hyperlink r:id="rId580">
              <w:r>
                <w:rPr>
                  <w:rFonts w:ascii="Times New Roman" w:hAnsi="Times New Roman"/>
                  <w:b w:val="false"/>
                  <w:i w:val="false"/>
                  <w:color w:val="0000ff"/>
                  <w:sz w:val="22"/>
                  <w:u w:val="single"/>
                </w:rPr>
                <w:t>https://prosv.ru/assistance/umk/english-spotlight.html</w:t>
              </w:r>
            </w:hyperlink>
          </w:p>
        </w:tc>
      </w:tr>
      <w:tr>
        <w:trPr>
          <w:trHeight w:val="1095" w:hRule="atLeast"/>
          <w:trHeight w:val="144" w:hRule="atLeast"/>
        </w:trPr>
        <w:tc>
          <w:tcPr>
            <w:tcW w:w="5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(компьютерные программы)</w:t>
            </w:r>
          </w:p>
        </w:tc>
        <w:tc>
          <w:tcPr>
            <w:tcW w:w="10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15.10.2025 </w:t>
            </w:r>
          </w:p>
        </w:tc>
        <w:tc>
          <w:tcPr>
            <w:tcW w:w="2191" w:type="dxa"/>
            <w:tcBorders/>
            <w:tcMar>
              <w:top w:w="50" w:type="dxa"/>
              <w:left w:w="100" w:type="dxa"/>
            </w:tcMar>
            <w:vAlign w:val="center"/>
          </w:tcPr>
          <w:p>
            <w:pPr>
              <w:spacing w:before="0" w:after="0"/>
              <w:ind w:left="135"/>
              <w:jc w:val="left"/>
            </w:pPr>
            <w:hyperlink r:id="rId581">
              <w:r>
                <w:rPr>
                  <w:rFonts w:ascii="Times New Roman" w:hAnsi="Times New Roman"/>
                  <w:b w:val="false"/>
                  <w:i w:val="false"/>
                  <w:color w:val="0000ff"/>
                  <w:sz w:val="22"/>
                  <w:u w:val="single"/>
                </w:rPr>
                <w:t>https://prosv.ru/assistance/umk/english-spotlight.html</w:t>
              </w:r>
            </w:hyperlink>
          </w:p>
        </w:tc>
      </w:tr>
      <w:tr>
        <w:trPr>
          <w:trHeight w:val="1095" w:hRule="atLeast"/>
          <w:trHeight w:val="144" w:hRule="atLeast"/>
        </w:trPr>
        <w:tc>
          <w:tcPr>
            <w:tcW w:w="5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(компьютерные игры)</w:t>
            </w:r>
          </w:p>
        </w:tc>
        <w:tc>
          <w:tcPr>
            <w:tcW w:w="10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17.10.2025 </w:t>
            </w:r>
          </w:p>
        </w:tc>
        <w:tc>
          <w:tcPr>
            <w:tcW w:w="2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82">
              <w:r>
                <w:rPr>
                  <w:rFonts w:ascii="Times New Roman" w:hAnsi="Times New Roman"/>
                  <w:b w:val="false"/>
                  <w:i w:val="false"/>
                  <w:color w:val="0000ff"/>
                  <w:sz w:val="22"/>
                  <w:u w:val="single"/>
                </w:rPr>
                <w:t>https://m.edsoo.ru/83542866</w:t>
              </w:r>
            </w:hyperlink>
          </w:p>
        </w:tc>
      </w:tr>
      <w:tr>
        <w:trPr>
          <w:trHeight w:val="1095" w:hRule="atLeast"/>
          <w:trHeight w:val="144" w:hRule="atLeast"/>
        </w:trPr>
        <w:tc>
          <w:tcPr>
            <w:tcW w:w="5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(технологии в нашей жизни)</w:t>
            </w:r>
          </w:p>
        </w:tc>
        <w:tc>
          <w:tcPr>
            <w:tcW w:w="10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21.10.2025 </w:t>
            </w:r>
          </w:p>
        </w:tc>
        <w:tc>
          <w:tcPr>
            <w:tcW w:w="2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83">
              <w:r>
                <w:rPr>
                  <w:rFonts w:ascii="Times New Roman" w:hAnsi="Times New Roman"/>
                  <w:b w:val="false"/>
                  <w:i w:val="false"/>
                  <w:color w:val="0000ff"/>
                  <w:sz w:val="22"/>
                  <w:u w:val="single"/>
                </w:rPr>
                <w:t>https://m.edsoo.ru/83542262</w:t>
              </w:r>
            </w:hyperlink>
          </w:p>
        </w:tc>
      </w:tr>
      <w:tr>
        <w:trPr>
          <w:trHeight w:val="1095" w:hRule="atLeast"/>
          <w:trHeight w:val="144" w:hRule="atLeast"/>
        </w:trPr>
        <w:tc>
          <w:tcPr>
            <w:tcW w:w="5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(виды искусства)</w:t>
            </w:r>
          </w:p>
        </w:tc>
        <w:tc>
          <w:tcPr>
            <w:tcW w:w="10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22.10.2025 </w:t>
            </w:r>
          </w:p>
        </w:tc>
        <w:tc>
          <w:tcPr>
            <w:tcW w:w="2191" w:type="dxa"/>
            <w:tcBorders/>
            <w:tcMar>
              <w:top w:w="50" w:type="dxa"/>
              <w:left w:w="100" w:type="dxa"/>
            </w:tcMar>
            <w:vAlign w:val="center"/>
          </w:tcPr>
          <w:p>
            <w:pPr>
              <w:spacing w:before="0" w:after="0"/>
              <w:ind w:left="135"/>
              <w:jc w:val="left"/>
            </w:pPr>
            <w:hyperlink r:id="rId584">
              <w:r>
                <w:rPr>
                  <w:rFonts w:ascii="Times New Roman" w:hAnsi="Times New Roman"/>
                  <w:b w:val="false"/>
                  <w:i w:val="false"/>
                  <w:color w:val="0000ff"/>
                  <w:sz w:val="22"/>
                  <w:u w:val="single"/>
                </w:rPr>
                <w:t>https://prosv.ru/assistance/umk/english-spotlight.html</w:t>
              </w:r>
            </w:hyperlink>
          </w:p>
        </w:tc>
      </w:tr>
      <w:tr>
        <w:trPr>
          <w:trHeight w:val="825" w:hRule="atLeast"/>
          <w:trHeight w:val="144" w:hRule="atLeast"/>
        </w:trPr>
        <w:tc>
          <w:tcPr>
            <w:tcW w:w="5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(музыка)</w:t>
            </w:r>
          </w:p>
        </w:tc>
        <w:tc>
          <w:tcPr>
            <w:tcW w:w="10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24.10.2025 </w:t>
            </w:r>
          </w:p>
        </w:tc>
        <w:tc>
          <w:tcPr>
            <w:tcW w:w="2191" w:type="dxa"/>
            <w:tcBorders/>
            <w:tcMar>
              <w:top w:w="50" w:type="dxa"/>
              <w:left w:w="100" w:type="dxa"/>
            </w:tcMar>
            <w:vAlign w:val="center"/>
          </w:tcPr>
          <w:p>
            <w:pPr>
              <w:spacing w:before="0" w:after="0"/>
              <w:ind w:left="135"/>
              <w:jc w:val="left"/>
            </w:pPr>
            <w:hyperlink r:id="rId585">
              <w:r>
                <w:rPr>
                  <w:rFonts w:ascii="Times New Roman" w:hAnsi="Times New Roman"/>
                  <w:b w:val="false"/>
                  <w:i w:val="false"/>
                  <w:color w:val="0000ff"/>
                  <w:sz w:val="22"/>
                  <w:u w:val="single"/>
                </w:rPr>
                <w:t>https://prosv.ru/assistance/umk/english-spotlight.html</w:t>
              </w:r>
            </w:hyperlink>
          </w:p>
        </w:tc>
      </w:tr>
      <w:tr>
        <w:trPr>
          <w:trHeight w:val="825" w:hRule="atLeast"/>
          <w:trHeight w:val="144" w:hRule="atLeast"/>
        </w:trPr>
        <w:tc>
          <w:tcPr>
            <w:tcW w:w="5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(кино)</w:t>
            </w:r>
          </w:p>
        </w:tc>
        <w:tc>
          <w:tcPr>
            <w:tcW w:w="10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04.11.2025 </w:t>
            </w:r>
          </w:p>
        </w:tc>
        <w:tc>
          <w:tcPr>
            <w:tcW w:w="2191" w:type="dxa"/>
            <w:tcBorders/>
            <w:tcMar>
              <w:top w:w="50" w:type="dxa"/>
              <w:left w:w="100" w:type="dxa"/>
            </w:tcMar>
            <w:vAlign w:val="center"/>
          </w:tcPr>
          <w:p>
            <w:pPr>
              <w:spacing w:before="0" w:after="0"/>
              <w:ind w:left="135"/>
              <w:jc w:val="left"/>
            </w:pPr>
            <w:hyperlink r:id="rId586">
              <w:r>
                <w:rPr>
                  <w:rFonts w:ascii="Times New Roman" w:hAnsi="Times New Roman"/>
                  <w:b w:val="false"/>
                  <w:i w:val="false"/>
                  <w:color w:val="0000ff"/>
                  <w:sz w:val="22"/>
                  <w:u w:val="single"/>
                </w:rPr>
                <w:t>https://prosv.ru/assistance/umk/english-spotlight.html</w:t>
              </w:r>
            </w:hyperlink>
          </w:p>
        </w:tc>
      </w:tr>
      <w:tr>
        <w:trPr>
          <w:trHeight w:val="825" w:hRule="atLeast"/>
          <w:trHeight w:val="144" w:hRule="atLeast"/>
        </w:trPr>
        <w:tc>
          <w:tcPr>
            <w:tcW w:w="5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(чтение)</w:t>
            </w:r>
          </w:p>
        </w:tc>
        <w:tc>
          <w:tcPr>
            <w:tcW w:w="10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06.11.2025 </w:t>
            </w:r>
          </w:p>
        </w:tc>
        <w:tc>
          <w:tcPr>
            <w:tcW w:w="2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87">
              <w:r>
                <w:rPr>
                  <w:rFonts w:ascii="Times New Roman" w:hAnsi="Times New Roman"/>
                  <w:b w:val="false"/>
                  <w:i w:val="false"/>
                  <w:color w:val="0000ff"/>
                  <w:sz w:val="22"/>
                  <w:u w:val="single"/>
                </w:rPr>
                <w:t>https://m.edsoo.ru/8354253c</w:t>
              </w:r>
            </w:hyperlink>
          </w:p>
        </w:tc>
      </w:tr>
      <w:tr>
        <w:trPr>
          <w:trHeight w:val="1095" w:hRule="atLeast"/>
          <w:trHeight w:val="144" w:hRule="atLeast"/>
        </w:trPr>
        <w:tc>
          <w:tcPr>
            <w:tcW w:w="5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(волонтёрское движение)</w:t>
            </w:r>
          </w:p>
        </w:tc>
        <w:tc>
          <w:tcPr>
            <w:tcW w:w="10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07.11.2025 </w:t>
            </w:r>
          </w:p>
        </w:tc>
        <w:tc>
          <w:tcPr>
            <w:tcW w:w="2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88">
              <w:r>
                <w:rPr>
                  <w:rFonts w:ascii="Times New Roman" w:hAnsi="Times New Roman"/>
                  <w:b w:val="false"/>
                  <w:i w:val="false"/>
                  <w:color w:val="0000ff"/>
                  <w:sz w:val="22"/>
                  <w:u w:val="single"/>
                </w:rPr>
                <w:t>https://m.edsoo.ru/83541ee8</w:t>
              </w:r>
            </w:hyperlink>
          </w:p>
        </w:tc>
      </w:tr>
      <w:tr>
        <w:trPr>
          <w:trHeight w:val="1095" w:hRule="atLeast"/>
          <w:trHeight w:val="144" w:hRule="atLeast"/>
        </w:trPr>
        <w:tc>
          <w:tcPr>
            <w:tcW w:w="5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Досуг и увлечения (хобби) современного подростка (преданность своему увлечению)</w:t>
            </w:r>
          </w:p>
        </w:tc>
        <w:tc>
          <w:tcPr>
            <w:tcW w:w="10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11.11.2025 </w:t>
            </w:r>
          </w:p>
        </w:tc>
        <w:tc>
          <w:tcPr>
            <w:tcW w:w="2191" w:type="dxa"/>
            <w:tcBorders/>
            <w:tcMar>
              <w:top w:w="50" w:type="dxa"/>
              <w:left w:w="100" w:type="dxa"/>
            </w:tcMar>
            <w:vAlign w:val="center"/>
          </w:tcPr>
          <w:p>
            <w:pPr>
              <w:spacing w:before="0" w:after="0"/>
              <w:ind w:left="135"/>
              <w:jc w:val="left"/>
            </w:pPr>
            <w:hyperlink r:id="rId589">
              <w:r>
                <w:rPr>
                  <w:rFonts w:ascii="Times New Roman" w:hAnsi="Times New Roman"/>
                  <w:b w:val="false"/>
                  <w:i w:val="false"/>
                  <w:color w:val="0000ff"/>
                  <w:sz w:val="22"/>
                  <w:u w:val="single"/>
                </w:rPr>
                <w:t>https://prosv.ru/assistance/umk/english-spotlight.html</w:t>
              </w:r>
            </w:hyperlink>
          </w:p>
        </w:tc>
      </w:tr>
      <w:tr>
        <w:trPr>
          <w:trHeight w:val="2295" w:hRule="atLeast"/>
          <w:trHeight w:val="144" w:hRule="atLeast"/>
        </w:trPr>
        <w:tc>
          <w:tcPr>
            <w:tcW w:w="5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"Досуг и увлечения (хобби) современного подростка (чтение, кино, театр, музыка, музей, спорт, живопись; компьютерные игры). Роль книги в жизни подростка"</w:t>
            </w:r>
          </w:p>
        </w:tc>
        <w:tc>
          <w:tcPr>
            <w:tcW w:w="10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13.11.2025 </w:t>
            </w:r>
          </w:p>
        </w:tc>
        <w:tc>
          <w:tcPr>
            <w:tcW w:w="2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90">
              <w:r>
                <w:rPr>
                  <w:rFonts w:ascii="Times New Roman" w:hAnsi="Times New Roman"/>
                  <w:b w:val="false"/>
                  <w:i w:val="false"/>
                  <w:color w:val="0000ff"/>
                  <w:sz w:val="22"/>
                  <w:u w:val="single"/>
                </w:rPr>
                <w:t>https://m.edsoo.ru/83542c80</w:t>
              </w:r>
            </w:hyperlink>
          </w:p>
        </w:tc>
      </w:tr>
      <w:tr>
        <w:trPr>
          <w:trHeight w:val="2175" w:hRule="atLeast"/>
          <w:trHeight w:val="144" w:hRule="atLeast"/>
        </w:trPr>
        <w:tc>
          <w:tcPr>
            <w:tcW w:w="5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"Досуг и увлечения (хобби) современного подростка (чтение, кино, театр, музыка, музей, спорт, живопись; компьютерные игры). Роль книги в жизни подростка"</w:t>
            </w:r>
          </w:p>
        </w:tc>
        <w:tc>
          <w:tcPr>
            <w:tcW w:w="10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14.11.2025 </w:t>
            </w:r>
          </w:p>
        </w:tc>
        <w:tc>
          <w:tcPr>
            <w:tcW w:w="2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91">
              <w:r>
                <w:rPr>
                  <w:rFonts w:ascii="Times New Roman" w:hAnsi="Times New Roman"/>
                  <w:b w:val="false"/>
                  <w:i w:val="false"/>
                  <w:color w:val="0000ff"/>
                  <w:sz w:val="22"/>
                  <w:u w:val="single"/>
                </w:rPr>
                <w:t>https://m.edsoo.ru/83542c80</w:t>
              </w:r>
            </w:hyperlink>
          </w:p>
        </w:tc>
      </w:tr>
      <w:tr>
        <w:trPr>
          <w:trHeight w:val="825" w:hRule="atLeast"/>
          <w:trHeight w:val="144" w:hRule="atLeast"/>
        </w:trPr>
        <w:tc>
          <w:tcPr>
            <w:tcW w:w="5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(психологическое здоровье)</w:t>
            </w:r>
          </w:p>
        </w:tc>
        <w:tc>
          <w:tcPr>
            <w:tcW w:w="10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18.11.2025 </w:t>
            </w:r>
          </w:p>
        </w:tc>
        <w:tc>
          <w:tcPr>
            <w:tcW w:w="2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92">
              <w:r>
                <w:rPr>
                  <w:rFonts w:ascii="Times New Roman" w:hAnsi="Times New Roman"/>
                  <w:b w:val="false"/>
                  <w:i w:val="false"/>
                  <w:color w:val="0000ff"/>
                  <w:sz w:val="22"/>
                  <w:u w:val="single"/>
                </w:rPr>
                <w:t>https://m.edsoo.ru/8354336a</w:t>
              </w:r>
            </w:hyperlink>
          </w:p>
        </w:tc>
      </w:tr>
      <w:tr>
        <w:trPr>
          <w:trHeight w:val="825" w:hRule="atLeast"/>
          <w:trHeight w:val="144" w:hRule="atLeast"/>
        </w:trPr>
        <w:tc>
          <w:tcPr>
            <w:tcW w:w="5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(посещение врача)</w:t>
            </w:r>
          </w:p>
        </w:tc>
        <w:tc>
          <w:tcPr>
            <w:tcW w:w="10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20.11.2025 </w:t>
            </w:r>
          </w:p>
        </w:tc>
        <w:tc>
          <w:tcPr>
            <w:tcW w:w="2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93">
              <w:r>
                <w:rPr>
                  <w:rFonts w:ascii="Times New Roman" w:hAnsi="Times New Roman"/>
                  <w:b w:val="false"/>
                  <w:i w:val="false"/>
                  <w:color w:val="0000ff"/>
                  <w:sz w:val="22"/>
                  <w:u w:val="single"/>
                </w:rPr>
                <w:t>https://m.edsoo.ru/8352f4dc</w:t>
              </w:r>
            </w:hyperlink>
          </w:p>
        </w:tc>
      </w:tr>
      <w:tr>
        <w:trPr>
          <w:trHeight w:val="825" w:hRule="atLeast"/>
          <w:trHeight w:val="144" w:hRule="atLeast"/>
        </w:trPr>
        <w:tc>
          <w:tcPr>
            <w:tcW w:w="5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(полезные привычки)</w:t>
            </w:r>
          </w:p>
        </w:tc>
        <w:tc>
          <w:tcPr>
            <w:tcW w:w="10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21.11.2025 </w:t>
            </w:r>
          </w:p>
        </w:tc>
        <w:tc>
          <w:tcPr>
            <w:tcW w:w="2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94">
              <w:r>
                <w:rPr>
                  <w:rFonts w:ascii="Times New Roman" w:hAnsi="Times New Roman"/>
                  <w:b w:val="false"/>
                  <w:i w:val="false"/>
                  <w:color w:val="0000ff"/>
                  <w:sz w:val="22"/>
                  <w:u w:val="single"/>
                </w:rPr>
                <w:t>https://m.edsoo.ru/835439c8</w:t>
              </w:r>
            </w:hyperlink>
          </w:p>
        </w:tc>
      </w:tr>
      <w:tr>
        <w:trPr>
          <w:trHeight w:val="825" w:hRule="atLeast"/>
          <w:trHeight w:val="144" w:hRule="atLeast"/>
        </w:trPr>
        <w:tc>
          <w:tcPr>
            <w:tcW w:w="5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(фитнес)</w:t>
            </w:r>
          </w:p>
        </w:tc>
        <w:tc>
          <w:tcPr>
            <w:tcW w:w="10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25.11.2025 </w:t>
            </w:r>
          </w:p>
        </w:tc>
        <w:tc>
          <w:tcPr>
            <w:tcW w:w="2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95">
              <w:r>
                <w:rPr>
                  <w:rFonts w:ascii="Times New Roman" w:hAnsi="Times New Roman"/>
                  <w:b w:val="false"/>
                  <w:i w:val="false"/>
                  <w:color w:val="0000ff"/>
                  <w:sz w:val="22"/>
                  <w:u w:val="single"/>
                </w:rPr>
                <w:t>https://m.edsoo.ru/83542ff0</w:t>
              </w:r>
            </w:hyperlink>
          </w:p>
        </w:tc>
      </w:tr>
      <w:tr>
        <w:trPr>
          <w:trHeight w:val="825" w:hRule="atLeast"/>
          <w:trHeight w:val="144" w:hRule="atLeast"/>
        </w:trPr>
        <w:tc>
          <w:tcPr>
            <w:tcW w:w="5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(спорт)</w:t>
            </w:r>
          </w:p>
        </w:tc>
        <w:tc>
          <w:tcPr>
            <w:tcW w:w="10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27.11.2025 </w:t>
            </w:r>
          </w:p>
        </w:tc>
        <w:tc>
          <w:tcPr>
            <w:tcW w:w="2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96">
              <w:r>
                <w:rPr>
                  <w:rFonts w:ascii="Times New Roman" w:hAnsi="Times New Roman"/>
                  <w:b w:val="false"/>
                  <w:i w:val="false"/>
                  <w:color w:val="0000ff"/>
                  <w:sz w:val="22"/>
                  <w:u w:val="single"/>
                </w:rPr>
                <w:t>https://m.edsoo.ru/835434fa</w:t>
              </w:r>
            </w:hyperlink>
          </w:p>
        </w:tc>
      </w:tr>
      <w:tr>
        <w:trPr>
          <w:trHeight w:val="825" w:hRule="atLeast"/>
          <w:trHeight w:val="144" w:hRule="atLeast"/>
        </w:trPr>
        <w:tc>
          <w:tcPr>
            <w:tcW w:w="5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(личная безопасность)</w:t>
            </w:r>
          </w:p>
        </w:tc>
        <w:tc>
          <w:tcPr>
            <w:tcW w:w="10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28.11.2025 </w:t>
            </w:r>
          </w:p>
        </w:tc>
        <w:tc>
          <w:tcPr>
            <w:tcW w:w="2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97">
              <w:r>
                <w:rPr>
                  <w:rFonts w:ascii="Times New Roman" w:hAnsi="Times New Roman"/>
                  <w:b w:val="false"/>
                  <w:i w:val="false"/>
                  <w:color w:val="0000ff"/>
                  <w:sz w:val="22"/>
                  <w:u w:val="single"/>
                </w:rPr>
                <w:t>https://m.edsoo.ru/83542eb0</w:t>
              </w:r>
            </w:hyperlink>
          </w:p>
        </w:tc>
      </w:tr>
      <w:tr>
        <w:trPr>
          <w:trHeight w:val="825" w:hRule="atLeast"/>
          <w:trHeight w:val="144" w:hRule="atLeast"/>
        </w:trPr>
        <w:tc>
          <w:tcPr>
            <w:tcW w:w="5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(экстремальный спорт)</w:t>
            </w:r>
          </w:p>
        </w:tc>
        <w:tc>
          <w:tcPr>
            <w:tcW w:w="10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02.12.2025 </w:t>
            </w:r>
          </w:p>
        </w:tc>
        <w:tc>
          <w:tcPr>
            <w:tcW w:w="2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98">
              <w:r>
                <w:rPr>
                  <w:rFonts w:ascii="Times New Roman" w:hAnsi="Times New Roman"/>
                  <w:b w:val="false"/>
                  <w:i w:val="false"/>
                  <w:color w:val="0000ff"/>
                  <w:sz w:val="22"/>
                  <w:u w:val="single"/>
                </w:rPr>
                <w:t>https://m.edsoo.ru/8354366c</w:t>
              </w:r>
            </w:hyperlink>
          </w:p>
        </w:tc>
      </w:tr>
      <w:tr>
        <w:trPr>
          <w:trHeight w:val="825" w:hRule="atLeast"/>
          <w:trHeight w:val="144" w:hRule="atLeast"/>
        </w:trPr>
        <w:tc>
          <w:tcPr>
            <w:tcW w:w="5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Здоровый образ жизни (виды экстремального спорта)</w:t>
            </w:r>
          </w:p>
        </w:tc>
        <w:tc>
          <w:tcPr>
            <w:tcW w:w="10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04.12.2025 </w:t>
            </w:r>
          </w:p>
        </w:tc>
        <w:tc>
          <w:tcPr>
            <w:tcW w:w="2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599">
              <w:r>
                <w:rPr>
                  <w:rFonts w:ascii="Times New Roman" w:hAnsi="Times New Roman"/>
                  <w:b w:val="false"/>
                  <w:i w:val="false"/>
                  <w:color w:val="0000ff"/>
                  <w:sz w:val="22"/>
                  <w:u w:val="single"/>
                </w:rPr>
                <w:t>https://m.edsoo.ru/8354366c</w:t>
              </w:r>
            </w:hyperlink>
          </w:p>
        </w:tc>
      </w:tr>
      <w:tr>
        <w:trPr>
          <w:trHeight w:val="1905" w:hRule="atLeast"/>
          <w:trHeight w:val="144" w:hRule="atLeast"/>
        </w:trPr>
        <w:tc>
          <w:tcPr>
            <w:tcW w:w="5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"Здоровый образ жизни: режим труда и отдыха, фитнес, сбалансированное питание. Посещение врача"</w:t>
            </w:r>
          </w:p>
        </w:tc>
        <w:tc>
          <w:tcPr>
            <w:tcW w:w="10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05.12.2025 </w:t>
            </w:r>
          </w:p>
        </w:tc>
        <w:tc>
          <w:tcPr>
            <w:tcW w:w="2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00">
              <w:r>
                <w:rPr>
                  <w:rFonts w:ascii="Times New Roman" w:hAnsi="Times New Roman"/>
                  <w:b w:val="false"/>
                  <w:i w:val="false"/>
                  <w:color w:val="0000ff"/>
                  <w:sz w:val="22"/>
                  <w:u w:val="single"/>
                </w:rPr>
                <w:t>https://m.edsoo.ru/83544346</w:t>
              </w:r>
            </w:hyperlink>
          </w:p>
        </w:tc>
      </w:tr>
      <w:tr>
        <w:trPr>
          <w:trHeight w:val="1905" w:hRule="atLeast"/>
          <w:trHeight w:val="144" w:hRule="atLeast"/>
        </w:trPr>
        <w:tc>
          <w:tcPr>
            <w:tcW w:w="5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"Здоровый образ жизни: режим труда и отдыха, фитнес, сбалансированное питание. Посещение врача"</w:t>
            </w:r>
          </w:p>
        </w:tc>
        <w:tc>
          <w:tcPr>
            <w:tcW w:w="10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09.12.2025 </w:t>
            </w:r>
          </w:p>
        </w:tc>
        <w:tc>
          <w:tcPr>
            <w:tcW w:w="2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01">
              <w:r>
                <w:rPr>
                  <w:rFonts w:ascii="Times New Roman" w:hAnsi="Times New Roman"/>
                  <w:b w:val="false"/>
                  <w:i w:val="false"/>
                  <w:color w:val="0000ff"/>
                  <w:sz w:val="22"/>
                  <w:u w:val="single"/>
                </w:rPr>
                <w:t>https://m.edsoo.ru/83544346</w:t>
              </w:r>
            </w:hyperlink>
          </w:p>
        </w:tc>
      </w:tr>
      <w:tr>
        <w:trPr>
          <w:trHeight w:val="825" w:hRule="atLeast"/>
          <w:trHeight w:val="144" w:hRule="atLeast"/>
        </w:trPr>
        <w:tc>
          <w:tcPr>
            <w:tcW w:w="5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(виды магазинов)</w:t>
            </w:r>
          </w:p>
        </w:tc>
        <w:tc>
          <w:tcPr>
            <w:tcW w:w="10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11.12.2025 </w:t>
            </w:r>
          </w:p>
        </w:tc>
        <w:tc>
          <w:tcPr>
            <w:tcW w:w="2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02">
              <w:r>
                <w:rPr>
                  <w:rFonts w:ascii="Times New Roman" w:hAnsi="Times New Roman"/>
                  <w:b w:val="false"/>
                  <w:i w:val="false"/>
                  <w:color w:val="0000ff"/>
                  <w:sz w:val="22"/>
                  <w:u w:val="single"/>
                </w:rPr>
                <w:t>https://m.edsoo.ru/83541542</w:t>
              </w:r>
            </w:hyperlink>
          </w:p>
        </w:tc>
      </w:tr>
      <w:tr>
        <w:trPr>
          <w:trHeight w:val="825" w:hRule="atLeast"/>
          <w:trHeight w:val="144" w:hRule="atLeast"/>
        </w:trPr>
        <w:tc>
          <w:tcPr>
            <w:tcW w:w="5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Покупки (покупки в интернете)</w:t>
            </w:r>
          </w:p>
        </w:tc>
        <w:tc>
          <w:tcPr>
            <w:tcW w:w="10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12.12.2025 </w:t>
            </w:r>
          </w:p>
        </w:tc>
        <w:tc>
          <w:tcPr>
            <w:tcW w:w="2191" w:type="dxa"/>
            <w:tcBorders/>
            <w:tcMar>
              <w:top w:w="50" w:type="dxa"/>
              <w:left w:w="100" w:type="dxa"/>
            </w:tcMar>
            <w:vAlign w:val="center"/>
          </w:tcPr>
          <w:p>
            <w:pPr>
              <w:spacing w:before="0" w:after="0"/>
              <w:ind w:left="135"/>
              <w:jc w:val="left"/>
            </w:pPr>
            <w:hyperlink r:id="rId603">
              <w:r>
                <w:rPr>
                  <w:rFonts w:ascii="Times New Roman" w:hAnsi="Times New Roman"/>
                  <w:b w:val="false"/>
                  <w:i w:val="false"/>
                  <w:color w:val="0000ff"/>
                  <w:sz w:val="22"/>
                  <w:u w:val="single"/>
                </w:rPr>
                <w:t>https://prosv.ru/assistance/umk/english-spotlight.html</w:t>
              </w:r>
            </w:hyperlink>
          </w:p>
        </w:tc>
      </w:tr>
      <w:tr>
        <w:trPr>
          <w:trHeight w:val="1425" w:hRule="atLeast"/>
          <w:trHeight w:val="144" w:hRule="atLeast"/>
        </w:trPr>
        <w:tc>
          <w:tcPr>
            <w:tcW w:w="5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"Покупки: одежда, обувь и продукты питания. Карманные деньги. Молодёжная мода"</w:t>
            </w:r>
          </w:p>
        </w:tc>
        <w:tc>
          <w:tcPr>
            <w:tcW w:w="10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16.12.2025 </w:t>
            </w:r>
          </w:p>
        </w:tc>
        <w:tc>
          <w:tcPr>
            <w:tcW w:w="2191" w:type="dxa"/>
            <w:tcBorders/>
            <w:tcMar>
              <w:top w:w="50" w:type="dxa"/>
              <w:left w:w="100" w:type="dxa"/>
            </w:tcMar>
            <w:vAlign w:val="center"/>
          </w:tcPr>
          <w:p>
            <w:pPr>
              <w:spacing w:before="0" w:after="0"/>
              <w:ind w:left="135"/>
              <w:jc w:val="left"/>
            </w:pPr>
            <w:hyperlink r:id="rId604">
              <w:r>
                <w:rPr>
                  <w:rFonts w:ascii="Times New Roman" w:hAnsi="Times New Roman"/>
                  <w:b w:val="false"/>
                  <w:i w:val="false"/>
                  <w:color w:val="0000ff"/>
                  <w:sz w:val="22"/>
                  <w:u w:val="single"/>
                </w:rPr>
                <w:t>https://prosv.ru/assistance/umk/english-spotlight.html</w:t>
              </w:r>
            </w:hyperlink>
          </w:p>
        </w:tc>
      </w:tr>
      <w:tr>
        <w:trPr>
          <w:trHeight w:val="1365" w:hRule="atLeast"/>
          <w:trHeight w:val="144" w:hRule="atLeast"/>
        </w:trPr>
        <w:tc>
          <w:tcPr>
            <w:tcW w:w="5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"Покупки: одежда, обувь и продукты питания. Карманные деньги. Молодёжная мода"</w:t>
            </w:r>
          </w:p>
        </w:tc>
        <w:tc>
          <w:tcPr>
            <w:tcW w:w="10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18.12.2025 </w:t>
            </w:r>
          </w:p>
        </w:tc>
        <w:tc>
          <w:tcPr>
            <w:tcW w:w="2191" w:type="dxa"/>
            <w:tcBorders/>
            <w:tcMar>
              <w:top w:w="50" w:type="dxa"/>
              <w:left w:w="100" w:type="dxa"/>
            </w:tcMar>
            <w:vAlign w:val="center"/>
          </w:tcPr>
          <w:p>
            <w:pPr>
              <w:spacing w:before="0" w:after="0"/>
              <w:ind w:left="135"/>
              <w:jc w:val="left"/>
            </w:pPr>
            <w:hyperlink r:id="rId605">
              <w:r>
                <w:rPr>
                  <w:rFonts w:ascii="Times New Roman" w:hAnsi="Times New Roman"/>
                  <w:b w:val="false"/>
                  <w:i w:val="false"/>
                  <w:color w:val="0000ff"/>
                  <w:sz w:val="22"/>
                  <w:u w:val="single"/>
                </w:rPr>
                <w:t>https://prosv.ru/assistance/umk/english-spotlight.html</w:t>
              </w:r>
            </w:hyperlink>
          </w:p>
        </w:tc>
      </w:tr>
      <w:tr>
        <w:trPr>
          <w:trHeight w:val="825" w:hRule="atLeast"/>
          <w:trHeight w:val="144" w:hRule="atLeast"/>
        </w:trPr>
        <w:tc>
          <w:tcPr>
            <w:tcW w:w="5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(изучаемые предметы и отношение к ним)</w:t>
            </w:r>
          </w:p>
        </w:tc>
        <w:tc>
          <w:tcPr>
            <w:tcW w:w="10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19.12.2025 </w:t>
            </w:r>
          </w:p>
        </w:tc>
        <w:tc>
          <w:tcPr>
            <w:tcW w:w="2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06">
              <w:r>
                <w:rPr>
                  <w:rFonts w:ascii="Times New Roman" w:hAnsi="Times New Roman"/>
                  <w:b w:val="false"/>
                  <w:i w:val="false"/>
                  <w:color w:val="0000ff"/>
                  <w:sz w:val="22"/>
                  <w:u w:val="single"/>
                </w:rPr>
                <w:t>https://m.edsoo.ru/83544832</w:t>
              </w:r>
            </w:hyperlink>
          </w:p>
        </w:tc>
      </w:tr>
      <w:tr>
        <w:trPr>
          <w:trHeight w:val="825" w:hRule="atLeast"/>
          <w:trHeight w:val="144" w:hRule="atLeast"/>
        </w:trPr>
        <w:tc>
          <w:tcPr>
            <w:tcW w:w="5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школьная жизнь (технологии в школе)</w:t>
            </w:r>
          </w:p>
        </w:tc>
        <w:tc>
          <w:tcPr>
            <w:tcW w:w="10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23.12.2025 </w:t>
            </w:r>
          </w:p>
        </w:tc>
        <w:tc>
          <w:tcPr>
            <w:tcW w:w="2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07">
              <w:r>
                <w:rPr>
                  <w:rFonts w:ascii="Times New Roman" w:hAnsi="Times New Roman"/>
                  <w:b w:val="false"/>
                  <w:i w:val="false"/>
                  <w:color w:val="0000ff"/>
                  <w:sz w:val="22"/>
                  <w:u w:val="single"/>
                </w:rPr>
                <w:t>https://m.edsoo.ru/83530698</w:t>
              </w:r>
            </w:hyperlink>
          </w:p>
        </w:tc>
      </w:tr>
      <w:tr>
        <w:trPr>
          <w:trHeight w:val="825" w:hRule="atLeast"/>
          <w:trHeight w:val="144" w:hRule="atLeast"/>
        </w:trPr>
        <w:tc>
          <w:tcPr>
            <w:tcW w:w="5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Школа (переписка с зарубежными сверстниками)</w:t>
            </w:r>
          </w:p>
        </w:tc>
        <w:tc>
          <w:tcPr>
            <w:tcW w:w="10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25.12.2025 </w:t>
            </w:r>
          </w:p>
        </w:tc>
        <w:tc>
          <w:tcPr>
            <w:tcW w:w="2191" w:type="dxa"/>
            <w:tcBorders/>
            <w:tcMar>
              <w:top w:w="50" w:type="dxa"/>
              <w:left w:w="100" w:type="dxa"/>
            </w:tcMar>
            <w:vAlign w:val="center"/>
          </w:tcPr>
          <w:p>
            <w:pPr>
              <w:spacing w:before="0" w:after="0"/>
              <w:ind w:left="135"/>
              <w:jc w:val="left"/>
            </w:pPr>
          </w:p>
        </w:tc>
      </w:tr>
      <w:tr>
        <w:trPr>
          <w:trHeight w:val="2445" w:hRule="atLeast"/>
          <w:trHeight w:val="144" w:hRule="atLeast"/>
        </w:trPr>
        <w:tc>
          <w:tcPr>
            <w:tcW w:w="5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10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26.12.2025 </w:t>
            </w:r>
          </w:p>
        </w:tc>
        <w:tc>
          <w:tcPr>
            <w:tcW w:w="2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08">
              <w:r>
                <w:rPr>
                  <w:rFonts w:ascii="Times New Roman" w:hAnsi="Times New Roman"/>
                  <w:b w:val="false"/>
                  <w:i w:val="false"/>
                  <w:color w:val="0000ff"/>
                  <w:sz w:val="22"/>
                  <w:u w:val="single"/>
                </w:rPr>
                <w:t>https://m.edsoo.ru/83545430</w:t>
              </w:r>
            </w:hyperlink>
          </w:p>
        </w:tc>
      </w:tr>
      <w:tr>
        <w:trPr>
          <w:trHeight w:val="2445" w:hRule="atLeast"/>
          <w:trHeight w:val="144" w:hRule="atLeast"/>
        </w:trPr>
        <w:tc>
          <w:tcPr>
            <w:tcW w:w="5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10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13.01.2026 </w:t>
            </w:r>
          </w:p>
        </w:tc>
        <w:tc>
          <w:tcPr>
            <w:tcW w:w="2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09">
              <w:r>
                <w:rPr>
                  <w:rFonts w:ascii="Times New Roman" w:hAnsi="Times New Roman"/>
                  <w:b w:val="false"/>
                  <w:i w:val="false"/>
                  <w:color w:val="0000ff"/>
                  <w:sz w:val="22"/>
                  <w:u w:val="single"/>
                </w:rPr>
                <w:t>https://m.edsoo.ru/83545430</w:t>
              </w:r>
            </w:hyperlink>
          </w:p>
        </w:tc>
      </w:tr>
      <w:tr>
        <w:trPr>
          <w:trHeight w:val="825" w:hRule="atLeast"/>
          <w:trHeight w:val="144" w:hRule="atLeast"/>
        </w:trPr>
        <w:tc>
          <w:tcPr>
            <w:tcW w:w="5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отдыха в различное время года (фестивали)</w:t>
            </w:r>
          </w:p>
        </w:tc>
        <w:tc>
          <w:tcPr>
            <w:tcW w:w="10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15.01.2026 </w:t>
            </w:r>
          </w:p>
        </w:tc>
        <w:tc>
          <w:tcPr>
            <w:tcW w:w="2191" w:type="dxa"/>
            <w:tcBorders/>
            <w:tcMar>
              <w:top w:w="50" w:type="dxa"/>
              <w:left w:w="100" w:type="dxa"/>
            </w:tcMar>
            <w:vAlign w:val="center"/>
          </w:tcPr>
          <w:p>
            <w:pPr>
              <w:spacing w:before="0" w:after="0"/>
              <w:ind w:left="135"/>
              <w:jc w:val="left"/>
            </w:pPr>
            <w:hyperlink r:id="rId610">
              <w:r>
                <w:rPr>
                  <w:rFonts w:ascii="Times New Roman" w:hAnsi="Times New Roman"/>
                  <w:b w:val="false"/>
                  <w:i w:val="false"/>
                  <w:color w:val="0000ff"/>
                  <w:sz w:val="22"/>
                  <w:u w:val="single"/>
                </w:rPr>
                <w:t>https://prosv.ru/assistance/umk/english-spotlight.html</w:t>
              </w:r>
            </w:hyperlink>
          </w:p>
        </w:tc>
      </w:tr>
      <w:tr>
        <w:trPr>
          <w:trHeight w:val="825" w:hRule="atLeast"/>
          <w:trHeight w:val="144" w:hRule="atLeast"/>
        </w:trPr>
        <w:tc>
          <w:tcPr>
            <w:tcW w:w="5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отдыха в различное время года (карнавалы)</w:t>
            </w:r>
          </w:p>
        </w:tc>
        <w:tc>
          <w:tcPr>
            <w:tcW w:w="10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16.01.2026 </w:t>
            </w:r>
          </w:p>
        </w:tc>
        <w:tc>
          <w:tcPr>
            <w:tcW w:w="2191" w:type="dxa"/>
            <w:tcBorders/>
            <w:tcMar>
              <w:top w:w="50" w:type="dxa"/>
              <w:left w:w="100" w:type="dxa"/>
            </w:tcMar>
            <w:vAlign w:val="center"/>
          </w:tcPr>
          <w:p>
            <w:pPr>
              <w:spacing w:before="0" w:after="0"/>
              <w:ind w:left="135"/>
              <w:jc w:val="left"/>
            </w:pPr>
            <w:hyperlink r:id="rId611">
              <w:r>
                <w:rPr>
                  <w:rFonts w:ascii="Times New Roman" w:hAnsi="Times New Roman"/>
                  <w:b w:val="false"/>
                  <w:i w:val="false"/>
                  <w:color w:val="0000ff"/>
                  <w:sz w:val="22"/>
                  <w:u w:val="single"/>
                </w:rPr>
                <w:t>https://prosv.ru/assistance/umk/english-spotlight.html</w:t>
              </w:r>
            </w:hyperlink>
          </w:p>
        </w:tc>
      </w:tr>
      <w:tr>
        <w:trPr>
          <w:trHeight w:val="825" w:hRule="atLeast"/>
          <w:trHeight w:val="144" w:hRule="atLeast"/>
        </w:trPr>
        <w:tc>
          <w:tcPr>
            <w:tcW w:w="5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отдыха в различное время года (занятия в свободное время)</w:t>
            </w:r>
          </w:p>
        </w:tc>
        <w:tc>
          <w:tcPr>
            <w:tcW w:w="10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20.01.2026 </w:t>
            </w:r>
          </w:p>
        </w:tc>
        <w:tc>
          <w:tcPr>
            <w:tcW w:w="2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12">
              <w:r>
                <w:rPr>
                  <w:rFonts w:ascii="Times New Roman" w:hAnsi="Times New Roman"/>
                  <w:b w:val="false"/>
                  <w:i w:val="false"/>
                  <w:color w:val="0000ff"/>
                  <w:sz w:val="22"/>
                  <w:u w:val="single"/>
                </w:rPr>
                <w:t>https://m.edsoo.ru/863c9c16</w:t>
              </w:r>
            </w:hyperlink>
          </w:p>
        </w:tc>
      </w:tr>
      <w:tr>
        <w:trPr>
          <w:trHeight w:val="825" w:hRule="atLeast"/>
          <w:trHeight w:val="144" w:hRule="atLeast"/>
        </w:trPr>
        <w:tc>
          <w:tcPr>
            <w:tcW w:w="5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отдыха в различное время года (планы на отдых)</w:t>
            </w:r>
          </w:p>
        </w:tc>
        <w:tc>
          <w:tcPr>
            <w:tcW w:w="10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22.01.2026 </w:t>
            </w:r>
          </w:p>
        </w:tc>
        <w:tc>
          <w:tcPr>
            <w:tcW w:w="2191" w:type="dxa"/>
            <w:tcBorders/>
            <w:tcMar>
              <w:top w:w="50" w:type="dxa"/>
              <w:left w:w="100" w:type="dxa"/>
            </w:tcMar>
            <w:vAlign w:val="center"/>
          </w:tcPr>
          <w:p>
            <w:pPr>
              <w:spacing w:before="0" w:after="0"/>
              <w:ind w:left="135"/>
              <w:jc w:val="left"/>
            </w:pPr>
            <w:hyperlink r:id="rId613">
              <w:r>
                <w:rPr>
                  <w:rFonts w:ascii="Times New Roman" w:hAnsi="Times New Roman"/>
                  <w:b w:val="false"/>
                  <w:i w:val="false"/>
                  <w:color w:val="0000ff"/>
                  <w:sz w:val="22"/>
                  <w:u w:val="single"/>
                </w:rPr>
                <w:t>https://prosv.ru/assistance/umk/english-spotlight.html</w:t>
              </w:r>
            </w:hyperlink>
          </w:p>
        </w:tc>
      </w:tr>
      <w:tr>
        <w:trPr>
          <w:trHeight w:val="825" w:hRule="atLeast"/>
          <w:trHeight w:val="144" w:hRule="atLeast"/>
        </w:trPr>
        <w:tc>
          <w:tcPr>
            <w:tcW w:w="5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отдыха в различное время года (осмотр достопримечательностей)</w:t>
            </w:r>
          </w:p>
        </w:tc>
        <w:tc>
          <w:tcPr>
            <w:tcW w:w="10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23.01.2026 </w:t>
            </w:r>
          </w:p>
        </w:tc>
        <w:tc>
          <w:tcPr>
            <w:tcW w:w="2191" w:type="dxa"/>
            <w:tcBorders/>
            <w:tcMar>
              <w:top w:w="50" w:type="dxa"/>
              <w:left w:w="100" w:type="dxa"/>
            </w:tcMar>
            <w:vAlign w:val="center"/>
          </w:tcPr>
          <w:p>
            <w:pPr>
              <w:spacing w:before="0" w:after="0"/>
              <w:ind w:left="135"/>
              <w:jc w:val="left"/>
            </w:pPr>
            <w:hyperlink r:id="rId614">
              <w:r>
                <w:rPr>
                  <w:rFonts w:ascii="Times New Roman" w:hAnsi="Times New Roman"/>
                  <w:b w:val="false"/>
                  <w:i w:val="false"/>
                  <w:color w:val="0000ff"/>
                  <w:sz w:val="22"/>
                  <w:u w:val="single"/>
                </w:rPr>
                <w:t>https://prosv.ru/assistance/umk/english-spotlight.html</w:t>
              </w:r>
            </w:hyperlink>
          </w:p>
        </w:tc>
      </w:tr>
      <w:tr>
        <w:trPr>
          <w:trHeight w:val="1545" w:hRule="atLeast"/>
          <w:trHeight w:val="144" w:hRule="atLeast"/>
        </w:trPr>
        <w:tc>
          <w:tcPr>
            <w:tcW w:w="5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отдыха в различное время года (посещение музея)</w:t>
            </w:r>
          </w:p>
        </w:tc>
        <w:tc>
          <w:tcPr>
            <w:tcW w:w="10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27.01.2026 </w:t>
            </w:r>
          </w:p>
        </w:tc>
        <w:tc>
          <w:tcPr>
            <w:tcW w:w="2191" w:type="dxa"/>
            <w:tcBorders/>
            <w:tcMar>
              <w:top w:w="50" w:type="dxa"/>
              <w:left w:w="100" w:type="dxa"/>
            </w:tcMar>
            <w:vAlign w:val="center"/>
          </w:tcPr>
          <w:p>
            <w:pPr>
              <w:spacing w:before="0" w:after="0"/>
              <w:ind w:left="135"/>
              <w:jc w:val="left"/>
            </w:pPr>
            <w:hyperlink r:id="rId615">
              <w:r>
                <w:rPr>
                  <w:rFonts w:ascii="Times New Roman" w:hAnsi="Times New Roman"/>
                  <w:b w:val="false"/>
                  <w:i w:val="false"/>
                  <w:color w:val="0000ff"/>
                  <w:sz w:val="22"/>
                  <w:u w:val="single"/>
                </w:rPr>
                <w:t>https://prosv.ru/assistance/umk/english-spotlight.html</w:t>
              </w:r>
            </w:hyperlink>
          </w:p>
        </w:tc>
      </w:tr>
      <w:tr>
        <w:trPr>
          <w:trHeight w:val="825" w:hRule="atLeast"/>
          <w:trHeight w:val="144" w:hRule="atLeast"/>
        </w:trPr>
        <w:tc>
          <w:tcPr>
            <w:tcW w:w="5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отдыха в различное время года (транспорт)</w:t>
            </w:r>
          </w:p>
        </w:tc>
        <w:tc>
          <w:tcPr>
            <w:tcW w:w="10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29.01.2026 </w:t>
            </w:r>
          </w:p>
        </w:tc>
        <w:tc>
          <w:tcPr>
            <w:tcW w:w="2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16">
              <w:r>
                <w:rPr>
                  <w:rFonts w:ascii="Times New Roman" w:hAnsi="Times New Roman"/>
                  <w:b w:val="false"/>
                  <w:i w:val="false"/>
                  <w:color w:val="0000ff"/>
                  <w:sz w:val="22"/>
                  <w:u w:val="single"/>
                </w:rPr>
                <w:t>https://m.edsoo.ru/863c9478</w:t>
              </w:r>
            </w:hyperlink>
          </w:p>
        </w:tc>
      </w:tr>
      <w:tr>
        <w:trPr>
          <w:trHeight w:val="1095" w:hRule="atLeast"/>
          <w:trHeight w:val="144" w:hRule="atLeast"/>
        </w:trPr>
        <w:tc>
          <w:tcPr>
            <w:tcW w:w="5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отдыха в различное время года. Путешествия по России и зарубежным странам (активный отдых)</w:t>
            </w:r>
          </w:p>
        </w:tc>
        <w:tc>
          <w:tcPr>
            <w:tcW w:w="10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30.01.2026 </w:t>
            </w:r>
          </w:p>
        </w:tc>
        <w:tc>
          <w:tcPr>
            <w:tcW w:w="2191" w:type="dxa"/>
            <w:tcBorders/>
            <w:tcMar>
              <w:top w:w="50" w:type="dxa"/>
              <w:left w:w="100" w:type="dxa"/>
            </w:tcMar>
            <w:vAlign w:val="center"/>
          </w:tcPr>
          <w:p>
            <w:pPr>
              <w:spacing w:before="0" w:after="0"/>
              <w:ind w:left="135"/>
              <w:jc w:val="left"/>
            </w:pPr>
            <w:hyperlink r:id="rId617">
              <w:r>
                <w:rPr>
                  <w:rFonts w:ascii="Times New Roman" w:hAnsi="Times New Roman"/>
                  <w:b w:val="false"/>
                  <w:i w:val="false"/>
                  <w:color w:val="0000ff"/>
                  <w:sz w:val="22"/>
                  <w:u w:val="single"/>
                </w:rPr>
                <w:t>https://prosv.ru/assistance/umk/english-spotlight.html</w:t>
              </w:r>
            </w:hyperlink>
          </w:p>
        </w:tc>
      </w:tr>
      <w:tr>
        <w:trPr>
          <w:trHeight w:val="1095" w:hRule="atLeast"/>
          <w:trHeight w:val="144" w:hRule="atLeast"/>
        </w:trPr>
        <w:tc>
          <w:tcPr>
            <w:tcW w:w="5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отдыха в различное время года. Путешествия по России и зарубежным странам (поход)</w:t>
            </w:r>
          </w:p>
        </w:tc>
        <w:tc>
          <w:tcPr>
            <w:tcW w:w="10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03.02.2026 </w:t>
            </w:r>
          </w:p>
        </w:tc>
        <w:tc>
          <w:tcPr>
            <w:tcW w:w="2191" w:type="dxa"/>
            <w:tcBorders/>
            <w:tcMar>
              <w:top w:w="50" w:type="dxa"/>
              <w:left w:w="100" w:type="dxa"/>
            </w:tcMar>
            <w:vAlign w:val="center"/>
          </w:tcPr>
          <w:p>
            <w:pPr>
              <w:spacing w:before="0" w:after="0"/>
              <w:ind w:left="135"/>
              <w:jc w:val="left"/>
            </w:pPr>
            <w:hyperlink r:id="rId618">
              <w:r>
                <w:rPr>
                  <w:rFonts w:ascii="Times New Roman" w:hAnsi="Times New Roman"/>
                  <w:b w:val="false"/>
                  <w:i w:val="false"/>
                  <w:color w:val="0000ff"/>
                  <w:sz w:val="22"/>
                  <w:u w:val="single"/>
                </w:rPr>
                <w:t>https://prosv.ru/assistance/umk/english-spotlight.html</w:t>
              </w:r>
            </w:hyperlink>
          </w:p>
        </w:tc>
      </w:tr>
      <w:tr>
        <w:trPr>
          <w:trHeight w:val="1095" w:hRule="atLeast"/>
          <w:trHeight w:val="144" w:hRule="atLeast"/>
        </w:trPr>
        <w:tc>
          <w:tcPr>
            <w:tcW w:w="5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отдыха в различное время года. Путешествия по России и зарубежным странам (туризм)</w:t>
            </w:r>
          </w:p>
        </w:tc>
        <w:tc>
          <w:tcPr>
            <w:tcW w:w="10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05.02.2026 </w:t>
            </w:r>
          </w:p>
        </w:tc>
        <w:tc>
          <w:tcPr>
            <w:tcW w:w="2191" w:type="dxa"/>
            <w:tcBorders/>
            <w:tcMar>
              <w:top w:w="50" w:type="dxa"/>
              <w:left w:w="100" w:type="dxa"/>
            </w:tcMar>
            <w:vAlign w:val="center"/>
          </w:tcPr>
          <w:p>
            <w:pPr>
              <w:spacing w:before="0" w:after="0"/>
              <w:ind w:left="135"/>
              <w:jc w:val="left"/>
            </w:pPr>
            <w:hyperlink r:id="rId619">
              <w:r>
                <w:rPr>
                  <w:rFonts w:ascii="Times New Roman" w:hAnsi="Times New Roman"/>
                  <w:b w:val="false"/>
                  <w:i w:val="false"/>
                  <w:color w:val="0000ff"/>
                  <w:sz w:val="22"/>
                  <w:u w:val="single"/>
                </w:rPr>
                <w:t>https://prosv.ru/assistance/umk/english-spotlight.html</w:t>
              </w:r>
            </w:hyperlink>
          </w:p>
        </w:tc>
      </w:tr>
      <w:tr>
        <w:trPr>
          <w:trHeight w:val="1365" w:hRule="atLeast"/>
          <w:trHeight w:val="144" w:hRule="atLeast"/>
        </w:trPr>
        <w:tc>
          <w:tcPr>
            <w:tcW w:w="5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"Виды отдыха в различное время года. Путешествия по России и зарубежным странам. Транспорт"</w:t>
            </w:r>
          </w:p>
        </w:tc>
        <w:tc>
          <w:tcPr>
            <w:tcW w:w="10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06.02.2026 </w:t>
            </w:r>
          </w:p>
        </w:tc>
        <w:tc>
          <w:tcPr>
            <w:tcW w:w="2191" w:type="dxa"/>
            <w:tcBorders/>
            <w:tcMar>
              <w:top w:w="50" w:type="dxa"/>
              <w:left w:w="100" w:type="dxa"/>
            </w:tcMar>
            <w:vAlign w:val="center"/>
          </w:tcPr>
          <w:p>
            <w:pPr>
              <w:spacing w:before="0" w:after="0"/>
              <w:ind w:left="135"/>
              <w:jc w:val="left"/>
            </w:pPr>
            <w:hyperlink r:id="rId620">
              <w:r>
                <w:rPr>
                  <w:rFonts w:ascii="Times New Roman" w:hAnsi="Times New Roman"/>
                  <w:b w:val="false"/>
                  <w:i w:val="false"/>
                  <w:color w:val="0000ff"/>
                  <w:sz w:val="22"/>
                  <w:u w:val="single"/>
                </w:rPr>
                <w:t>https://prosv.ru/assistance/umk/english-spotlight.html</w:t>
              </w:r>
            </w:hyperlink>
          </w:p>
        </w:tc>
      </w:tr>
      <w:tr>
        <w:trPr>
          <w:trHeight w:val="1365" w:hRule="atLeast"/>
          <w:trHeight w:val="144" w:hRule="atLeast"/>
        </w:trPr>
        <w:tc>
          <w:tcPr>
            <w:tcW w:w="5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"Виды отдыха в различное время года. Путешествия по России и зарубежным странам. Транспорт"</w:t>
            </w:r>
          </w:p>
        </w:tc>
        <w:tc>
          <w:tcPr>
            <w:tcW w:w="10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10.02.2026 </w:t>
            </w:r>
          </w:p>
        </w:tc>
        <w:tc>
          <w:tcPr>
            <w:tcW w:w="2191" w:type="dxa"/>
            <w:tcBorders/>
            <w:tcMar>
              <w:top w:w="50" w:type="dxa"/>
              <w:left w:w="100" w:type="dxa"/>
            </w:tcMar>
            <w:vAlign w:val="center"/>
          </w:tcPr>
          <w:p>
            <w:pPr>
              <w:spacing w:before="0" w:after="0"/>
              <w:ind w:left="135"/>
              <w:jc w:val="left"/>
            </w:pPr>
            <w:hyperlink r:id="rId621">
              <w:r>
                <w:rPr>
                  <w:rFonts w:ascii="Times New Roman" w:hAnsi="Times New Roman"/>
                  <w:b w:val="false"/>
                  <w:i w:val="false"/>
                  <w:color w:val="0000ff"/>
                  <w:sz w:val="22"/>
                  <w:u w:val="single"/>
                </w:rPr>
                <w:t>https://prosv.ru/assistance/umk/english-spotlight.html</w:t>
              </w:r>
            </w:hyperlink>
          </w:p>
        </w:tc>
      </w:tr>
      <w:tr>
        <w:trPr>
          <w:trHeight w:val="825" w:hRule="atLeast"/>
          <w:trHeight w:val="144" w:hRule="atLeast"/>
        </w:trPr>
        <w:tc>
          <w:tcPr>
            <w:tcW w:w="5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(дикие животные)</w:t>
            </w:r>
          </w:p>
        </w:tc>
        <w:tc>
          <w:tcPr>
            <w:tcW w:w="10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12.02.2026 </w:t>
            </w:r>
          </w:p>
        </w:tc>
        <w:tc>
          <w:tcPr>
            <w:tcW w:w="2191" w:type="dxa"/>
            <w:tcBorders/>
            <w:tcMar>
              <w:top w:w="50" w:type="dxa"/>
              <w:left w:w="100" w:type="dxa"/>
            </w:tcMar>
            <w:vAlign w:val="center"/>
          </w:tcPr>
          <w:p>
            <w:pPr>
              <w:spacing w:before="0" w:after="0"/>
              <w:ind w:left="135"/>
              <w:jc w:val="left"/>
            </w:pPr>
            <w:hyperlink r:id="rId622">
              <w:r>
                <w:rPr>
                  <w:rFonts w:ascii="Times New Roman" w:hAnsi="Times New Roman"/>
                  <w:b w:val="false"/>
                  <w:i w:val="false"/>
                  <w:color w:val="0000ff"/>
                  <w:sz w:val="22"/>
                  <w:u w:val="single"/>
                </w:rPr>
                <w:t>https://prosv.ru/assistance/umk/english-spotlight.html</w:t>
              </w:r>
            </w:hyperlink>
          </w:p>
        </w:tc>
      </w:tr>
      <w:tr>
        <w:trPr>
          <w:trHeight w:val="825" w:hRule="atLeast"/>
          <w:trHeight w:val="144" w:hRule="atLeast"/>
        </w:trPr>
        <w:tc>
          <w:tcPr>
            <w:tcW w:w="5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(защита животных)</w:t>
            </w:r>
          </w:p>
        </w:tc>
        <w:tc>
          <w:tcPr>
            <w:tcW w:w="10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13.02.2026 </w:t>
            </w:r>
          </w:p>
        </w:tc>
        <w:tc>
          <w:tcPr>
            <w:tcW w:w="2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23">
              <w:r>
                <w:rPr>
                  <w:rFonts w:ascii="Times New Roman" w:hAnsi="Times New Roman"/>
                  <w:b w:val="false"/>
                  <w:i w:val="false"/>
                  <w:color w:val="0000ff"/>
                  <w:sz w:val="22"/>
                  <w:u w:val="single"/>
                </w:rPr>
                <w:t>https://m.edsoo.ru/863c7e8e</w:t>
              </w:r>
            </w:hyperlink>
          </w:p>
        </w:tc>
      </w:tr>
      <w:tr>
        <w:trPr>
          <w:trHeight w:val="825" w:hRule="atLeast"/>
          <w:trHeight w:val="144" w:hRule="atLeast"/>
        </w:trPr>
        <w:tc>
          <w:tcPr>
            <w:tcW w:w="5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Проблемы экологии (утилизация отходов)</w:t>
            </w:r>
          </w:p>
        </w:tc>
        <w:tc>
          <w:tcPr>
            <w:tcW w:w="10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17.02.2026 </w:t>
            </w:r>
          </w:p>
        </w:tc>
        <w:tc>
          <w:tcPr>
            <w:tcW w:w="2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24">
              <w:r>
                <w:rPr>
                  <w:rFonts w:ascii="Times New Roman" w:hAnsi="Times New Roman"/>
                  <w:b w:val="false"/>
                  <w:i w:val="false"/>
                  <w:color w:val="0000ff"/>
                  <w:sz w:val="22"/>
                  <w:u w:val="single"/>
                </w:rPr>
                <w:t>https://m.edsoo.ru/863c9054</w:t>
              </w:r>
            </w:hyperlink>
          </w:p>
        </w:tc>
      </w:tr>
      <w:tr>
        <w:trPr>
          <w:trHeight w:val="825" w:hRule="atLeast"/>
          <w:trHeight w:val="144" w:hRule="atLeast"/>
        </w:trPr>
        <w:tc>
          <w:tcPr>
            <w:tcW w:w="5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(домашние животные)</w:t>
            </w:r>
          </w:p>
        </w:tc>
        <w:tc>
          <w:tcPr>
            <w:tcW w:w="10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19.02.2026 </w:t>
            </w:r>
          </w:p>
        </w:tc>
        <w:tc>
          <w:tcPr>
            <w:tcW w:w="2191" w:type="dxa"/>
            <w:tcBorders/>
            <w:tcMar>
              <w:top w:w="50" w:type="dxa"/>
              <w:left w:w="100" w:type="dxa"/>
            </w:tcMar>
            <w:vAlign w:val="center"/>
          </w:tcPr>
          <w:p>
            <w:pPr>
              <w:spacing w:before="0" w:after="0"/>
              <w:ind w:left="135"/>
              <w:jc w:val="left"/>
            </w:pPr>
            <w:hyperlink r:id="rId625">
              <w:r>
                <w:rPr>
                  <w:rFonts w:ascii="Times New Roman" w:hAnsi="Times New Roman"/>
                  <w:b w:val="false"/>
                  <w:i w:val="false"/>
                  <w:color w:val="0000ff"/>
                  <w:sz w:val="22"/>
                  <w:u w:val="single"/>
                </w:rPr>
                <w:t>https://prosv.ru/assistance/umk/english-spotlight.html</w:t>
              </w:r>
            </w:hyperlink>
          </w:p>
        </w:tc>
      </w:tr>
      <w:tr>
        <w:trPr>
          <w:trHeight w:val="825" w:hRule="atLeast"/>
          <w:trHeight w:val="144" w:hRule="atLeast"/>
        </w:trPr>
        <w:tc>
          <w:tcPr>
            <w:tcW w:w="5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Проблемы экологии (экологичный транспорт)</w:t>
            </w:r>
          </w:p>
        </w:tc>
        <w:tc>
          <w:tcPr>
            <w:tcW w:w="10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20.02.2026 </w:t>
            </w:r>
          </w:p>
        </w:tc>
        <w:tc>
          <w:tcPr>
            <w:tcW w:w="2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26">
              <w:r>
                <w:rPr>
                  <w:rFonts w:ascii="Times New Roman" w:hAnsi="Times New Roman"/>
                  <w:b w:val="false"/>
                  <w:i w:val="false"/>
                  <w:color w:val="0000ff"/>
                  <w:sz w:val="22"/>
                  <w:u w:val="single"/>
                </w:rPr>
                <w:t>https://m.edsoo.ru/863c9612</w:t>
              </w:r>
            </w:hyperlink>
          </w:p>
        </w:tc>
      </w:tr>
      <w:tr>
        <w:trPr>
          <w:trHeight w:val="825" w:hRule="atLeast"/>
          <w:trHeight w:val="144" w:hRule="atLeast"/>
        </w:trPr>
        <w:tc>
          <w:tcPr>
            <w:tcW w:w="5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Природа: флора и фауна (опасные животные)</w:t>
            </w:r>
          </w:p>
        </w:tc>
        <w:tc>
          <w:tcPr>
            <w:tcW w:w="10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24.02.2026 </w:t>
            </w:r>
          </w:p>
        </w:tc>
        <w:tc>
          <w:tcPr>
            <w:tcW w:w="2191" w:type="dxa"/>
            <w:tcBorders/>
            <w:tcMar>
              <w:top w:w="50" w:type="dxa"/>
              <w:left w:w="100" w:type="dxa"/>
            </w:tcMar>
            <w:vAlign w:val="center"/>
          </w:tcPr>
          <w:p>
            <w:pPr>
              <w:spacing w:before="0" w:after="0"/>
              <w:ind w:left="135"/>
              <w:jc w:val="left"/>
            </w:pPr>
            <w:hyperlink r:id="rId627">
              <w:r>
                <w:rPr>
                  <w:rFonts w:ascii="Times New Roman" w:hAnsi="Times New Roman"/>
                  <w:b w:val="false"/>
                  <w:i w:val="false"/>
                  <w:color w:val="0000ff"/>
                  <w:sz w:val="22"/>
                  <w:u w:val="single"/>
                </w:rPr>
                <w:t>https://prosv.ru/assistance/umk/english-spotlight.html</w:t>
              </w:r>
            </w:hyperlink>
          </w:p>
        </w:tc>
      </w:tr>
      <w:tr>
        <w:trPr>
          <w:trHeight w:val="825" w:hRule="atLeast"/>
          <w:trHeight w:val="144" w:hRule="atLeast"/>
        </w:trPr>
        <w:tc>
          <w:tcPr>
            <w:tcW w:w="5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Проблемы экологии (волонтёрское экологическое движение)</w:t>
            </w:r>
          </w:p>
        </w:tc>
        <w:tc>
          <w:tcPr>
            <w:tcW w:w="10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26.02.2026 </w:t>
            </w:r>
          </w:p>
        </w:tc>
        <w:tc>
          <w:tcPr>
            <w:tcW w:w="2191" w:type="dxa"/>
            <w:tcBorders/>
            <w:tcMar>
              <w:top w:w="50" w:type="dxa"/>
              <w:left w:w="100" w:type="dxa"/>
            </w:tcMar>
            <w:vAlign w:val="center"/>
          </w:tcPr>
          <w:p>
            <w:pPr>
              <w:spacing w:before="0" w:after="0"/>
              <w:ind w:left="135"/>
              <w:jc w:val="left"/>
            </w:pPr>
            <w:hyperlink r:id="rId628">
              <w:r>
                <w:rPr>
                  <w:rFonts w:ascii="Times New Roman" w:hAnsi="Times New Roman"/>
                  <w:b w:val="false"/>
                  <w:i w:val="false"/>
                  <w:color w:val="0000ff"/>
                  <w:sz w:val="22"/>
                  <w:u w:val="single"/>
                </w:rPr>
                <w:t>https://prosv.ru/assistance/umk/english-spotlight.html</w:t>
              </w:r>
            </w:hyperlink>
          </w:p>
        </w:tc>
      </w:tr>
      <w:tr>
        <w:trPr>
          <w:trHeight w:val="825" w:hRule="atLeast"/>
          <w:trHeight w:val="144" w:hRule="atLeast"/>
        </w:trPr>
        <w:tc>
          <w:tcPr>
            <w:tcW w:w="5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Проблемы экологии (защита окружающей среды)</w:t>
            </w:r>
          </w:p>
        </w:tc>
        <w:tc>
          <w:tcPr>
            <w:tcW w:w="10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27.02.2026 </w:t>
            </w:r>
          </w:p>
        </w:tc>
        <w:tc>
          <w:tcPr>
            <w:tcW w:w="2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29">
              <w:r>
                <w:rPr>
                  <w:rFonts w:ascii="Times New Roman" w:hAnsi="Times New Roman"/>
                  <w:b w:val="false"/>
                  <w:i w:val="false"/>
                  <w:color w:val="0000ff"/>
                  <w:sz w:val="22"/>
                  <w:u w:val="single"/>
                </w:rPr>
                <w:t>https://m.edsoo.ru/863c8ec4</w:t>
              </w:r>
            </w:hyperlink>
          </w:p>
        </w:tc>
      </w:tr>
      <w:tr>
        <w:trPr>
          <w:trHeight w:val="1365" w:hRule="atLeast"/>
          <w:trHeight w:val="144" w:hRule="atLeast"/>
        </w:trPr>
        <w:tc>
          <w:tcPr>
            <w:tcW w:w="5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Проблемы экологии (влияние человека на окружающую среду)</w:t>
            </w:r>
          </w:p>
        </w:tc>
        <w:tc>
          <w:tcPr>
            <w:tcW w:w="10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03.03.2026 </w:t>
            </w:r>
          </w:p>
        </w:tc>
        <w:tc>
          <w:tcPr>
            <w:tcW w:w="2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30">
              <w:r>
                <w:rPr>
                  <w:rFonts w:ascii="Times New Roman" w:hAnsi="Times New Roman"/>
                  <w:b w:val="false"/>
                  <w:i w:val="false"/>
                  <w:color w:val="0000ff"/>
                  <w:sz w:val="22"/>
                  <w:u w:val="single"/>
                </w:rPr>
                <w:t>https://m.edsoo.ru/863c8668</w:t>
              </w:r>
            </w:hyperlink>
          </w:p>
        </w:tc>
      </w:tr>
      <w:tr>
        <w:trPr>
          <w:trHeight w:val="1635" w:hRule="atLeast"/>
          <w:trHeight w:val="144" w:hRule="atLeast"/>
        </w:trPr>
        <w:tc>
          <w:tcPr>
            <w:tcW w:w="5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"Природа: флора и фауна. Проблемы экологии. Защита окружающей среды. Климат, погода. Стихийные бедствия"</w:t>
            </w:r>
          </w:p>
        </w:tc>
        <w:tc>
          <w:tcPr>
            <w:tcW w:w="10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05.03.2026 </w:t>
            </w:r>
          </w:p>
        </w:tc>
        <w:tc>
          <w:tcPr>
            <w:tcW w:w="2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31">
              <w:r>
                <w:rPr>
                  <w:rFonts w:ascii="Times New Roman" w:hAnsi="Times New Roman"/>
                  <w:b w:val="false"/>
                  <w:i w:val="false"/>
                  <w:color w:val="0000ff"/>
                  <w:sz w:val="22"/>
                  <w:u w:val="single"/>
                </w:rPr>
                <w:t>https://m.edsoo.ru/863c87ee</w:t>
              </w:r>
            </w:hyperlink>
          </w:p>
        </w:tc>
      </w:tr>
      <w:tr>
        <w:trPr>
          <w:trHeight w:val="1635" w:hRule="atLeast"/>
          <w:trHeight w:val="144" w:hRule="atLeast"/>
        </w:trPr>
        <w:tc>
          <w:tcPr>
            <w:tcW w:w="5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"Природа: флора и фауна. Проблемы экологии. Защита окружающей среды. Климат, погода. Стихийные бедствия"</w:t>
            </w:r>
          </w:p>
        </w:tc>
        <w:tc>
          <w:tcPr>
            <w:tcW w:w="10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06.03.2026 </w:t>
            </w:r>
          </w:p>
        </w:tc>
        <w:tc>
          <w:tcPr>
            <w:tcW w:w="2191" w:type="dxa"/>
            <w:tcBorders/>
            <w:tcMar>
              <w:top w:w="50" w:type="dxa"/>
              <w:left w:w="100" w:type="dxa"/>
            </w:tcMar>
            <w:vAlign w:val="center"/>
          </w:tcPr>
          <w:p>
            <w:pPr>
              <w:spacing w:before="0" w:after="0"/>
              <w:ind w:left="135"/>
              <w:jc w:val="left"/>
            </w:pPr>
            <w:hyperlink r:id="rId632">
              <w:r>
                <w:rPr>
                  <w:rFonts w:ascii="Times New Roman" w:hAnsi="Times New Roman"/>
                  <w:b w:val="false"/>
                  <w:i w:val="false"/>
                  <w:color w:val="0000ff"/>
                  <w:sz w:val="22"/>
                  <w:u w:val="single"/>
                </w:rPr>
                <w:t>https://prosv.ru/assistance/umk/english-spotlight.html</w:t>
              </w:r>
            </w:hyperlink>
          </w:p>
        </w:tc>
      </w:tr>
      <w:tr>
        <w:trPr>
          <w:trHeight w:val="825" w:hRule="atLeast"/>
          <w:trHeight w:val="144" w:hRule="atLeast"/>
        </w:trPr>
        <w:tc>
          <w:tcPr>
            <w:tcW w:w="5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массовой информации (интернет)</w:t>
            </w:r>
          </w:p>
        </w:tc>
        <w:tc>
          <w:tcPr>
            <w:tcW w:w="10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10.03.2026 </w:t>
            </w:r>
          </w:p>
        </w:tc>
        <w:tc>
          <w:tcPr>
            <w:tcW w:w="2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33">
              <w:r>
                <w:rPr>
                  <w:rFonts w:ascii="Times New Roman" w:hAnsi="Times New Roman"/>
                  <w:b w:val="false"/>
                  <w:i w:val="false"/>
                  <w:color w:val="0000ff"/>
                  <w:sz w:val="22"/>
                  <w:u w:val="single"/>
                </w:rPr>
                <w:t>https://m.edsoo.ru/863ca5a8</w:t>
              </w:r>
            </w:hyperlink>
          </w:p>
        </w:tc>
      </w:tr>
      <w:tr>
        <w:trPr>
          <w:trHeight w:val="1095" w:hRule="atLeast"/>
          <w:trHeight w:val="144" w:hRule="atLeast"/>
        </w:trPr>
        <w:tc>
          <w:tcPr>
            <w:tcW w:w="5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массовой информации (использование интернета)</w:t>
            </w:r>
          </w:p>
        </w:tc>
        <w:tc>
          <w:tcPr>
            <w:tcW w:w="10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12.03.2026 </w:t>
            </w:r>
          </w:p>
        </w:tc>
        <w:tc>
          <w:tcPr>
            <w:tcW w:w="2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34">
              <w:r>
                <w:rPr>
                  <w:rFonts w:ascii="Times New Roman" w:hAnsi="Times New Roman"/>
                  <w:b w:val="false"/>
                  <w:i w:val="false"/>
                  <w:color w:val="0000ff"/>
                  <w:sz w:val="22"/>
                  <w:u w:val="single"/>
                </w:rPr>
                <w:t>https://m.edsoo.ru/863ca436</w:t>
              </w:r>
            </w:hyperlink>
          </w:p>
        </w:tc>
      </w:tr>
      <w:tr>
        <w:trPr>
          <w:trHeight w:val="825" w:hRule="atLeast"/>
          <w:trHeight w:val="144" w:hRule="atLeast"/>
        </w:trPr>
        <w:tc>
          <w:tcPr>
            <w:tcW w:w="5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массовой информации (телевидение)</w:t>
            </w:r>
          </w:p>
        </w:tc>
        <w:tc>
          <w:tcPr>
            <w:tcW w:w="10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13.03.2026 </w:t>
            </w:r>
          </w:p>
        </w:tc>
        <w:tc>
          <w:tcPr>
            <w:tcW w:w="2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35">
              <w:r>
                <w:rPr>
                  <w:rFonts w:ascii="Times New Roman" w:hAnsi="Times New Roman"/>
                  <w:b w:val="false"/>
                  <w:i w:val="false"/>
                  <w:color w:val="0000ff"/>
                  <w:sz w:val="22"/>
                  <w:u w:val="single"/>
                </w:rPr>
                <w:t>https://m.edsoo.ru/863ca8fa</w:t>
              </w:r>
            </w:hyperlink>
          </w:p>
        </w:tc>
      </w:tr>
      <w:tr>
        <w:trPr>
          <w:trHeight w:val="825" w:hRule="atLeast"/>
          <w:trHeight w:val="144" w:hRule="atLeast"/>
        </w:trPr>
        <w:tc>
          <w:tcPr>
            <w:tcW w:w="5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Средства массовой информации (пресса)</w:t>
            </w:r>
          </w:p>
        </w:tc>
        <w:tc>
          <w:tcPr>
            <w:tcW w:w="10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17.03.2026 </w:t>
            </w:r>
          </w:p>
        </w:tc>
        <w:tc>
          <w:tcPr>
            <w:tcW w:w="2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36">
              <w:r>
                <w:rPr>
                  <w:rFonts w:ascii="Times New Roman" w:hAnsi="Times New Roman"/>
                  <w:b w:val="false"/>
                  <w:i w:val="false"/>
                  <w:color w:val="0000ff"/>
                  <w:sz w:val="22"/>
                  <w:u w:val="single"/>
                </w:rPr>
                <w:t>https://m.edsoo.ru/863ca706</w:t>
              </w:r>
            </w:hyperlink>
          </w:p>
        </w:tc>
      </w:tr>
      <w:tr>
        <w:trPr>
          <w:trHeight w:val="1365" w:hRule="atLeast"/>
          <w:trHeight w:val="144" w:hRule="atLeast"/>
        </w:trPr>
        <w:tc>
          <w:tcPr>
            <w:tcW w:w="5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"Средства массовой информации (телевидение, радио, пресса, Интернет)"</w:t>
            </w:r>
          </w:p>
        </w:tc>
        <w:tc>
          <w:tcPr>
            <w:tcW w:w="10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19.03.2026 </w:t>
            </w:r>
          </w:p>
        </w:tc>
        <w:tc>
          <w:tcPr>
            <w:tcW w:w="2191" w:type="dxa"/>
            <w:tcBorders/>
            <w:tcMar>
              <w:top w:w="50" w:type="dxa"/>
              <w:left w:w="100" w:type="dxa"/>
            </w:tcMar>
            <w:vAlign w:val="center"/>
          </w:tcPr>
          <w:p>
            <w:pPr>
              <w:spacing w:before="0" w:after="0"/>
              <w:ind w:left="135"/>
              <w:jc w:val="left"/>
            </w:pPr>
            <w:hyperlink r:id="rId637">
              <w:r>
                <w:rPr>
                  <w:rFonts w:ascii="Times New Roman" w:hAnsi="Times New Roman"/>
                  <w:b w:val="false"/>
                  <w:i w:val="false"/>
                  <w:color w:val="0000ff"/>
                  <w:sz w:val="22"/>
                  <w:u w:val="single"/>
                </w:rPr>
                <w:t>https://prosv.ru/assistance/umk/english-spotlight.html</w:t>
              </w:r>
            </w:hyperlink>
          </w:p>
        </w:tc>
      </w:tr>
      <w:tr>
        <w:trPr>
          <w:trHeight w:val="1365" w:hRule="atLeast"/>
          <w:trHeight w:val="144" w:hRule="atLeast"/>
        </w:trPr>
        <w:tc>
          <w:tcPr>
            <w:tcW w:w="5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теме "Средства массовой информации (телевидение, радио, пресса, Интернет)"</w:t>
            </w:r>
          </w:p>
        </w:tc>
        <w:tc>
          <w:tcPr>
            <w:tcW w:w="10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20.03.2026 </w:t>
            </w:r>
          </w:p>
        </w:tc>
        <w:tc>
          <w:tcPr>
            <w:tcW w:w="2191" w:type="dxa"/>
            <w:tcBorders/>
            <w:tcMar>
              <w:top w:w="50" w:type="dxa"/>
              <w:left w:w="100" w:type="dxa"/>
            </w:tcMar>
            <w:vAlign w:val="center"/>
          </w:tcPr>
          <w:p>
            <w:pPr>
              <w:spacing w:before="0" w:after="0"/>
              <w:ind w:left="135"/>
              <w:jc w:val="left"/>
            </w:pPr>
            <w:hyperlink r:id="rId638">
              <w:r>
                <w:rPr>
                  <w:rFonts w:ascii="Times New Roman" w:hAnsi="Times New Roman"/>
                  <w:b w:val="false"/>
                  <w:i w:val="false"/>
                  <w:color w:val="0000ff"/>
                  <w:sz w:val="22"/>
                  <w:u w:val="single"/>
                </w:rPr>
                <w:t>https://prosv.ru/assistance/umk/english-spotlight.html</w:t>
              </w:r>
            </w:hyperlink>
          </w:p>
        </w:tc>
      </w:tr>
      <w:tr>
        <w:trPr>
          <w:trHeight w:val="825" w:hRule="atLeast"/>
          <w:trHeight w:val="144" w:hRule="atLeast"/>
        </w:trPr>
        <w:tc>
          <w:tcPr>
            <w:tcW w:w="5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Cтрана (страны) изучаемого языка (праздники)</w:t>
            </w:r>
          </w:p>
        </w:tc>
        <w:tc>
          <w:tcPr>
            <w:tcW w:w="10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31.03.2026 </w:t>
            </w:r>
          </w:p>
        </w:tc>
        <w:tc>
          <w:tcPr>
            <w:tcW w:w="2191" w:type="dxa"/>
            <w:tcBorders/>
            <w:tcMar>
              <w:top w:w="50" w:type="dxa"/>
              <w:left w:w="100" w:type="dxa"/>
            </w:tcMar>
            <w:vAlign w:val="center"/>
          </w:tcPr>
          <w:p>
            <w:pPr>
              <w:spacing w:before="0" w:after="0"/>
              <w:ind w:left="135"/>
              <w:jc w:val="left"/>
            </w:pPr>
            <w:hyperlink r:id="rId639">
              <w:r>
                <w:rPr>
                  <w:rFonts w:ascii="Times New Roman" w:hAnsi="Times New Roman"/>
                  <w:b w:val="false"/>
                  <w:i w:val="false"/>
                  <w:color w:val="0000ff"/>
                  <w:sz w:val="22"/>
                  <w:u w:val="single"/>
                </w:rPr>
                <w:t>https://prosv.ru/assistance/umk/english-spotlight.html</w:t>
              </w:r>
            </w:hyperlink>
          </w:p>
        </w:tc>
      </w:tr>
      <w:tr>
        <w:trPr>
          <w:trHeight w:val="825" w:hRule="atLeast"/>
          <w:trHeight w:val="144" w:hRule="atLeast"/>
        </w:trPr>
        <w:tc>
          <w:tcPr>
            <w:tcW w:w="5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(праздники)</w:t>
            </w:r>
          </w:p>
        </w:tc>
        <w:tc>
          <w:tcPr>
            <w:tcW w:w="10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02.04.2026 </w:t>
            </w:r>
          </w:p>
        </w:tc>
        <w:tc>
          <w:tcPr>
            <w:tcW w:w="2191" w:type="dxa"/>
            <w:tcBorders/>
            <w:tcMar>
              <w:top w:w="50" w:type="dxa"/>
              <w:left w:w="100" w:type="dxa"/>
            </w:tcMar>
            <w:vAlign w:val="center"/>
          </w:tcPr>
          <w:p>
            <w:pPr>
              <w:spacing w:before="0" w:after="0"/>
              <w:ind w:left="135"/>
              <w:jc w:val="left"/>
            </w:pPr>
            <w:hyperlink r:id="rId640">
              <w:r>
                <w:rPr>
                  <w:rFonts w:ascii="Times New Roman" w:hAnsi="Times New Roman"/>
                  <w:b w:val="false"/>
                  <w:i w:val="false"/>
                  <w:color w:val="0000ff"/>
                  <w:sz w:val="22"/>
                  <w:u w:val="single"/>
                </w:rPr>
                <w:t>https://prosv.ru/assistance/umk/english-spotlight.html</w:t>
              </w:r>
            </w:hyperlink>
          </w:p>
        </w:tc>
      </w:tr>
      <w:tr>
        <w:trPr>
          <w:trHeight w:val="825" w:hRule="atLeast"/>
          <w:trHeight w:val="144" w:hRule="atLeast"/>
        </w:trPr>
        <w:tc>
          <w:tcPr>
            <w:tcW w:w="5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(традиции)</w:t>
            </w:r>
          </w:p>
        </w:tc>
        <w:tc>
          <w:tcPr>
            <w:tcW w:w="10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03.04.2026 </w:t>
            </w:r>
          </w:p>
        </w:tc>
        <w:tc>
          <w:tcPr>
            <w:tcW w:w="2191" w:type="dxa"/>
            <w:tcBorders/>
            <w:tcMar>
              <w:top w:w="50" w:type="dxa"/>
              <w:left w:w="100" w:type="dxa"/>
            </w:tcMar>
            <w:vAlign w:val="center"/>
          </w:tcPr>
          <w:p>
            <w:pPr>
              <w:spacing w:before="0" w:after="0"/>
              <w:ind w:left="135"/>
              <w:jc w:val="left"/>
            </w:pPr>
            <w:hyperlink r:id="rId641">
              <w:r>
                <w:rPr>
                  <w:rFonts w:ascii="Times New Roman" w:hAnsi="Times New Roman"/>
                  <w:b w:val="false"/>
                  <w:i w:val="false"/>
                  <w:color w:val="0000ff"/>
                  <w:sz w:val="22"/>
                  <w:u w:val="single"/>
                </w:rPr>
                <w:t>https://prosv.ru/assistance/umk/english-spotlight.html</w:t>
              </w:r>
            </w:hyperlink>
          </w:p>
        </w:tc>
      </w:tr>
      <w:tr>
        <w:trPr>
          <w:trHeight w:val="825" w:hRule="atLeast"/>
          <w:trHeight w:val="144" w:hRule="atLeast"/>
        </w:trPr>
        <w:tc>
          <w:tcPr>
            <w:tcW w:w="5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(памятные даты)</w:t>
            </w:r>
          </w:p>
        </w:tc>
        <w:tc>
          <w:tcPr>
            <w:tcW w:w="10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07.04.2026 </w:t>
            </w:r>
          </w:p>
        </w:tc>
        <w:tc>
          <w:tcPr>
            <w:tcW w:w="2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42">
              <w:r>
                <w:rPr>
                  <w:rFonts w:ascii="Times New Roman" w:hAnsi="Times New Roman"/>
                  <w:b w:val="false"/>
                  <w:i w:val="false"/>
                  <w:color w:val="0000ff"/>
                  <w:sz w:val="22"/>
                  <w:u w:val="single"/>
                </w:rPr>
                <w:t>https://m.edsoo.ru/863cba34</w:t>
              </w:r>
            </w:hyperlink>
          </w:p>
        </w:tc>
      </w:tr>
      <w:tr>
        <w:trPr>
          <w:trHeight w:val="825" w:hRule="atLeast"/>
          <w:trHeight w:val="144" w:hRule="atLeast"/>
        </w:trPr>
        <w:tc>
          <w:tcPr>
            <w:tcW w:w="5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Cтрана (страны) изучаемого языка (достопримечательности)</w:t>
            </w:r>
          </w:p>
        </w:tc>
        <w:tc>
          <w:tcPr>
            <w:tcW w:w="10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09.04.2026 </w:t>
            </w:r>
          </w:p>
        </w:tc>
        <w:tc>
          <w:tcPr>
            <w:tcW w:w="2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43">
              <w:r>
                <w:rPr>
                  <w:rFonts w:ascii="Times New Roman" w:hAnsi="Times New Roman"/>
                  <w:b w:val="false"/>
                  <w:i w:val="false"/>
                  <w:color w:val="0000ff"/>
                  <w:sz w:val="22"/>
                  <w:u w:val="single"/>
                </w:rPr>
                <w:t>https://m.edsoo.ru/863cb70a</w:t>
              </w:r>
            </w:hyperlink>
          </w:p>
        </w:tc>
      </w:tr>
      <w:tr>
        <w:trPr>
          <w:trHeight w:val="1155" w:hRule="atLeast"/>
          <w:trHeight w:val="144" w:hRule="atLeast"/>
        </w:trPr>
        <w:tc>
          <w:tcPr>
            <w:tcW w:w="5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(мифы и легенды)</w:t>
            </w:r>
          </w:p>
        </w:tc>
        <w:tc>
          <w:tcPr>
            <w:tcW w:w="10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10.04.2026 </w:t>
            </w:r>
          </w:p>
        </w:tc>
        <w:tc>
          <w:tcPr>
            <w:tcW w:w="2191" w:type="dxa"/>
            <w:tcBorders/>
            <w:tcMar>
              <w:top w:w="50" w:type="dxa"/>
              <w:left w:w="100" w:type="dxa"/>
            </w:tcMar>
            <w:vAlign w:val="center"/>
          </w:tcPr>
          <w:p>
            <w:pPr>
              <w:spacing w:before="0" w:after="0"/>
              <w:ind w:left="135"/>
              <w:jc w:val="left"/>
            </w:pPr>
            <w:hyperlink r:id="rId644">
              <w:r>
                <w:rPr>
                  <w:rFonts w:ascii="Times New Roman" w:hAnsi="Times New Roman"/>
                  <w:b w:val="false"/>
                  <w:i w:val="false"/>
                  <w:color w:val="0000ff"/>
                  <w:sz w:val="22"/>
                  <w:u w:val="single"/>
                </w:rPr>
                <w:t>https://prosv.ru/assistance/umk/english-spotlight.html</w:t>
              </w:r>
            </w:hyperlink>
          </w:p>
        </w:tc>
      </w:tr>
      <w:tr>
        <w:trPr>
          <w:trHeight w:val="1095" w:hRule="atLeast"/>
          <w:trHeight w:val="144" w:hRule="atLeast"/>
        </w:trPr>
        <w:tc>
          <w:tcPr>
            <w:tcW w:w="5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(историческое наследие)</w:t>
            </w:r>
          </w:p>
        </w:tc>
        <w:tc>
          <w:tcPr>
            <w:tcW w:w="10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14.04.2026 </w:t>
            </w:r>
          </w:p>
        </w:tc>
        <w:tc>
          <w:tcPr>
            <w:tcW w:w="2191" w:type="dxa"/>
            <w:tcBorders/>
            <w:tcMar>
              <w:top w:w="50" w:type="dxa"/>
              <w:left w:w="100" w:type="dxa"/>
            </w:tcMar>
            <w:vAlign w:val="center"/>
          </w:tcPr>
          <w:p>
            <w:pPr>
              <w:spacing w:before="0" w:after="0"/>
              <w:ind w:left="135"/>
              <w:jc w:val="left"/>
            </w:pPr>
            <w:hyperlink r:id="rId645">
              <w:r>
                <w:rPr>
                  <w:rFonts w:ascii="Times New Roman" w:hAnsi="Times New Roman"/>
                  <w:b w:val="false"/>
                  <w:i w:val="false"/>
                  <w:color w:val="0000ff"/>
                  <w:sz w:val="22"/>
                  <w:u w:val="single"/>
                </w:rPr>
                <w:t>https://prosv.ru/assistance/umk/english-spotlight.html</w:t>
              </w:r>
            </w:hyperlink>
          </w:p>
        </w:tc>
      </w:tr>
      <w:tr>
        <w:trPr>
          <w:trHeight w:val="825" w:hRule="atLeast"/>
          <w:trHeight w:val="144" w:hRule="atLeast"/>
        </w:trPr>
        <w:tc>
          <w:tcPr>
            <w:tcW w:w="5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(мой город, село)</w:t>
            </w:r>
          </w:p>
        </w:tc>
        <w:tc>
          <w:tcPr>
            <w:tcW w:w="10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16.04.2026 </w:t>
            </w:r>
          </w:p>
        </w:tc>
        <w:tc>
          <w:tcPr>
            <w:tcW w:w="2191" w:type="dxa"/>
            <w:tcBorders/>
            <w:tcMar>
              <w:top w:w="50" w:type="dxa"/>
              <w:left w:w="100" w:type="dxa"/>
            </w:tcMar>
            <w:vAlign w:val="center"/>
          </w:tcPr>
          <w:p>
            <w:pPr>
              <w:spacing w:before="0" w:after="0"/>
              <w:ind w:left="135"/>
              <w:jc w:val="left"/>
            </w:pPr>
            <w:hyperlink r:id="rId646">
              <w:r>
                <w:rPr>
                  <w:rFonts w:ascii="Times New Roman" w:hAnsi="Times New Roman"/>
                  <w:b w:val="false"/>
                  <w:i w:val="false"/>
                  <w:color w:val="0000ff"/>
                  <w:sz w:val="22"/>
                  <w:u w:val="single"/>
                </w:rPr>
                <w:t>https://prosv.ru/assistance/umk/english-spotlight.html</w:t>
              </w:r>
            </w:hyperlink>
          </w:p>
        </w:tc>
      </w:tr>
      <w:tr>
        <w:trPr>
          <w:trHeight w:val="825" w:hRule="atLeast"/>
          <w:trHeight w:val="144" w:hRule="atLeast"/>
        </w:trPr>
        <w:tc>
          <w:tcPr>
            <w:tcW w:w="5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(достопримечательности)</w:t>
            </w:r>
          </w:p>
        </w:tc>
        <w:tc>
          <w:tcPr>
            <w:tcW w:w="10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17.04.2026 </w:t>
            </w:r>
          </w:p>
        </w:tc>
        <w:tc>
          <w:tcPr>
            <w:tcW w:w="2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47">
              <w:r>
                <w:rPr>
                  <w:rFonts w:ascii="Times New Roman" w:hAnsi="Times New Roman"/>
                  <w:b w:val="false"/>
                  <w:i w:val="false"/>
                  <w:color w:val="0000ff"/>
                  <w:sz w:val="22"/>
                  <w:u w:val="single"/>
                </w:rPr>
                <w:t>https://m.edsoo.ru/863cb598</w:t>
              </w:r>
            </w:hyperlink>
          </w:p>
        </w:tc>
      </w:tr>
      <w:tr>
        <w:trPr>
          <w:trHeight w:val="825" w:hRule="atLeast"/>
          <w:trHeight w:val="144" w:hRule="atLeast"/>
        </w:trPr>
        <w:tc>
          <w:tcPr>
            <w:tcW w:w="5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(фольклор)</w:t>
            </w:r>
          </w:p>
        </w:tc>
        <w:tc>
          <w:tcPr>
            <w:tcW w:w="10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21.04.2026 </w:t>
            </w:r>
          </w:p>
        </w:tc>
        <w:tc>
          <w:tcPr>
            <w:tcW w:w="2191" w:type="dxa"/>
            <w:tcBorders/>
            <w:tcMar>
              <w:top w:w="50" w:type="dxa"/>
              <w:left w:w="100" w:type="dxa"/>
            </w:tcMar>
            <w:vAlign w:val="center"/>
          </w:tcPr>
          <w:p>
            <w:pPr>
              <w:spacing w:before="0" w:after="0"/>
              <w:ind w:left="135"/>
              <w:jc w:val="left"/>
            </w:pPr>
            <w:hyperlink r:id="rId648">
              <w:r>
                <w:rPr>
                  <w:rFonts w:ascii="Times New Roman" w:hAnsi="Times New Roman"/>
                  <w:b w:val="false"/>
                  <w:i w:val="false"/>
                  <w:color w:val="0000ff"/>
                  <w:sz w:val="22"/>
                  <w:u w:val="single"/>
                </w:rPr>
                <w:t>https://prosv.ru/assistance/umk/english-spotlight.html</w:t>
              </w:r>
            </w:hyperlink>
          </w:p>
        </w:tc>
      </w:tr>
      <w:tr>
        <w:trPr>
          <w:trHeight w:val="1095" w:hRule="atLeast"/>
          <w:trHeight w:val="144" w:hRule="atLeast"/>
        </w:trPr>
        <w:tc>
          <w:tcPr>
            <w:tcW w:w="5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(музеи, картинные галереи)</w:t>
            </w:r>
          </w:p>
        </w:tc>
        <w:tc>
          <w:tcPr>
            <w:tcW w:w="10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23.04.2026 </w:t>
            </w:r>
          </w:p>
        </w:tc>
        <w:tc>
          <w:tcPr>
            <w:tcW w:w="2191" w:type="dxa"/>
            <w:tcBorders/>
            <w:tcMar>
              <w:top w:w="50" w:type="dxa"/>
              <w:left w:w="100" w:type="dxa"/>
            </w:tcMar>
            <w:vAlign w:val="center"/>
          </w:tcPr>
          <w:p>
            <w:pPr>
              <w:spacing w:before="0" w:after="0"/>
              <w:ind w:left="135"/>
              <w:jc w:val="left"/>
            </w:pPr>
            <w:hyperlink r:id="rId649">
              <w:r>
                <w:rPr>
                  <w:rFonts w:ascii="Times New Roman" w:hAnsi="Times New Roman"/>
                  <w:b w:val="false"/>
                  <w:i w:val="false"/>
                  <w:color w:val="0000ff"/>
                  <w:sz w:val="22"/>
                  <w:u w:val="single"/>
                </w:rPr>
                <w:t>https://prosv.ru/assistance/umk/english-spotlight.html</w:t>
              </w:r>
            </w:hyperlink>
          </w:p>
        </w:tc>
      </w:tr>
      <w:tr>
        <w:trPr>
          <w:trHeight w:val="1095" w:hRule="atLeast"/>
          <w:trHeight w:val="144" w:hRule="atLeast"/>
        </w:trPr>
        <w:tc>
          <w:tcPr>
            <w:tcW w:w="5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(известные и популярные места)</w:t>
            </w:r>
          </w:p>
        </w:tc>
        <w:tc>
          <w:tcPr>
            <w:tcW w:w="10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24.04.2026 </w:t>
            </w:r>
          </w:p>
        </w:tc>
        <w:tc>
          <w:tcPr>
            <w:tcW w:w="2191" w:type="dxa"/>
            <w:tcBorders/>
            <w:tcMar>
              <w:top w:w="50" w:type="dxa"/>
              <w:left w:w="100" w:type="dxa"/>
            </w:tcMar>
            <w:vAlign w:val="center"/>
          </w:tcPr>
          <w:p>
            <w:pPr>
              <w:spacing w:before="0" w:after="0"/>
              <w:ind w:left="135"/>
              <w:jc w:val="left"/>
            </w:pPr>
            <w:hyperlink r:id="rId650">
              <w:r>
                <w:rPr>
                  <w:rFonts w:ascii="Times New Roman" w:hAnsi="Times New Roman"/>
                  <w:b w:val="false"/>
                  <w:i w:val="false"/>
                  <w:color w:val="0000ff"/>
                  <w:sz w:val="22"/>
                  <w:u w:val="single"/>
                </w:rPr>
                <w:t>https://prosv.ru/assistance/umk/english-spotlight.html</w:t>
              </w:r>
            </w:hyperlink>
          </w:p>
        </w:tc>
      </w:tr>
      <w:tr>
        <w:trPr>
          <w:trHeight w:val="1095" w:hRule="atLeast"/>
          <w:trHeight w:val="144" w:hRule="atLeast"/>
        </w:trPr>
        <w:tc>
          <w:tcPr>
            <w:tcW w:w="5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Родная страна и страна (страны) изучаемого языка (экстренные службы)</w:t>
            </w:r>
          </w:p>
        </w:tc>
        <w:tc>
          <w:tcPr>
            <w:tcW w:w="10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28.04.2026 </w:t>
            </w:r>
          </w:p>
        </w:tc>
        <w:tc>
          <w:tcPr>
            <w:tcW w:w="2191" w:type="dxa"/>
            <w:tcBorders/>
            <w:tcMar>
              <w:top w:w="50" w:type="dxa"/>
              <w:left w:w="100" w:type="dxa"/>
            </w:tcMar>
            <w:vAlign w:val="center"/>
          </w:tcPr>
          <w:p>
            <w:pPr>
              <w:spacing w:before="0" w:after="0"/>
              <w:ind w:left="135"/>
              <w:jc w:val="left"/>
            </w:pPr>
            <w:hyperlink r:id="rId651">
              <w:r>
                <w:rPr>
                  <w:rFonts w:ascii="Times New Roman" w:hAnsi="Times New Roman"/>
                  <w:b w:val="false"/>
                  <w:i w:val="false"/>
                  <w:color w:val="0000ff"/>
                  <w:sz w:val="22"/>
                  <w:u w:val="single"/>
                </w:rPr>
                <w:t>https://prosv.ru/assistance/umk/english-spotlight.html</w:t>
              </w:r>
            </w:hyperlink>
          </w:p>
        </w:tc>
      </w:tr>
      <w:tr>
        <w:trPr>
          <w:trHeight w:val="4320" w:hRule="atLeast"/>
          <w:trHeight w:val="144" w:hRule="atLeast"/>
        </w:trPr>
        <w:tc>
          <w:tcPr>
            <w:tcW w:w="5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10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30.04.2026 </w:t>
            </w:r>
          </w:p>
        </w:tc>
        <w:tc>
          <w:tcPr>
            <w:tcW w:w="2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52">
              <w:r>
                <w:rPr>
                  <w:rFonts w:ascii="Times New Roman" w:hAnsi="Times New Roman"/>
                  <w:b w:val="false"/>
                  <w:i w:val="false"/>
                  <w:color w:val="0000ff"/>
                  <w:sz w:val="22"/>
                  <w:u w:val="single"/>
                </w:rPr>
                <w:t>https://m.edsoo.ru/863cb8d6</w:t>
              </w:r>
            </w:hyperlink>
          </w:p>
        </w:tc>
      </w:tr>
      <w:tr>
        <w:trPr>
          <w:trHeight w:val="1095" w:hRule="atLeast"/>
          <w:trHeight w:val="144" w:hRule="atLeast"/>
        </w:trPr>
        <w:tc>
          <w:tcPr>
            <w:tcW w:w="5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(стран) изучаемого языка (художники)</w:t>
            </w:r>
          </w:p>
        </w:tc>
        <w:tc>
          <w:tcPr>
            <w:tcW w:w="10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05.05.2026 </w:t>
            </w:r>
          </w:p>
        </w:tc>
        <w:tc>
          <w:tcPr>
            <w:tcW w:w="2191" w:type="dxa"/>
            <w:tcBorders/>
            <w:tcMar>
              <w:top w:w="50" w:type="dxa"/>
              <w:left w:w="100" w:type="dxa"/>
            </w:tcMar>
            <w:vAlign w:val="center"/>
          </w:tcPr>
          <w:p>
            <w:pPr>
              <w:spacing w:before="0" w:after="0"/>
              <w:ind w:left="135"/>
              <w:jc w:val="left"/>
            </w:pPr>
            <w:hyperlink r:id="rId653">
              <w:r>
                <w:rPr>
                  <w:rFonts w:ascii="Times New Roman" w:hAnsi="Times New Roman"/>
                  <w:b w:val="false"/>
                  <w:i w:val="false"/>
                  <w:color w:val="0000ff"/>
                  <w:sz w:val="22"/>
                  <w:u w:val="single"/>
                </w:rPr>
                <w:t>https://prosv.ru/assistance/umk/english-spotlight.html</w:t>
              </w:r>
            </w:hyperlink>
          </w:p>
        </w:tc>
      </w:tr>
      <w:tr>
        <w:trPr>
          <w:trHeight w:val="1095" w:hRule="atLeast"/>
          <w:trHeight w:val="144" w:hRule="atLeast"/>
        </w:trPr>
        <w:tc>
          <w:tcPr>
            <w:tcW w:w="5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(стран) изучаемого языка (учёные)</w:t>
            </w:r>
          </w:p>
        </w:tc>
        <w:tc>
          <w:tcPr>
            <w:tcW w:w="10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07.05.2026 </w:t>
            </w:r>
          </w:p>
        </w:tc>
        <w:tc>
          <w:tcPr>
            <w:tcW w:w="2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54">
              <w:r>
                <w:rPr>
                  <w:rFonts w:ascii="Times New Roman" w:hAnsi="Times New Roman"/>
                  <w:b w:val="false"/>
                  <w:i w:val="false"/>
                  <w:color w:val="0000ff"/>
                  <w:sz w:val="22"/>
                  <w:u w:val="single"/>
                </w:rPr>
                <w:t>https://m.edsoo.ru/863cc0ec</w:t>
              </w:r>
            </w:hyperlink>
          </w:p>
        </w:tc>
      </w:tr>
      <w:tr>
        <w:trPr>
          <w:trHeight w:val="1605" w:hRule="atLeast"/>
          <w:trHeight w:val="144" w:hRule="atLeast"/>
        </w:trPr>
        <w:tc>
          <w:tcPr>
            <w:tcW w:w="5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(стран) изучаемого языка (музыканты)</w:t>
            </w:r>
          </w:p>
        </w:tc>
        <w:tc>
          <w:tcPr>
            <w:tcW w:w="10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08.05.2026 </w:t>
            </w:r>
          </w:p>
        </w:tc>
        <w:tc>
          <w:tcPr>
            <w:tcW w:w="2191" w:type="dxa"/>
            <w:tcBorders/>
            <w:tcMar>
              <w:top w:w="50" w:type="dxa"/>
              <w:left w:w="100" w:type="dxa"/>
            </w:tcMar>
            <w:vAlign w:val="center"/>
          </w:tcPr>
          <w:p>
            <w:pPr>
              <w:spacing w:before="0" w:after="0"/>
              <w:ind w:left="135"/>
              <w:jc w:val="left"/>
            </w:pPr>
            <w:hyperlink r:id="rId655">
              <w:r>
                <w:rPr>
                  <w:rFonts w:ascii="Times New Roman" w:hAnsi="Times New Roman"/>
                  <w:b w:val="false"/>
                  <w:i w:val="false"/>
                  <w:color w:val="0000ff"/>
                  <w:sz w:val="22"/>
                  <w:u w:val="single"/>
                </w:rPr>
                <w:t>https://prosv.ru/assistance/umk/english-spotlight.html</w:t>
              </w:r>
            </w:hyperlink>
          </w:p>
        </w:tc>
      </w:tr>
      <w:tr>
        <w:trPr>
          <w:trHeight w:val="1095" w:hRule="atLeast"/>
          <w:trHeight w:val="144" w:hRule="atLeast"/>
        </w:trPr>
        <w:tc>
          <w:tcPr>
            <w:tcW w:w="5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(стран) изучаемого языка (писатели)</w:t>
            </w:r>
          </w:p>
        </w:tc>
        <w:tc>
          <w:tcPr>
            <w:tcW w:w="10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12.05.2026 </w:t>
            </w:r>
          </w:p>
        </w:tc>
        <w:tc>
          <w:tcPr>
            <w:tcW w:w="2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56">
              <w:r>
                <w:rPr>
                  <w:rFonts w:ascii="Times New Roman" w:hAnsi="Times New Roman"/>
                  <w:b w:val="false"/>
                  <w:i w:val="false"/>
                  <w:color w:val="0000ff"/>
                  <w:sz w:val="22"/>
                  <w:u w:val="single"/>
                </w:rPr>
                <w:t>https://m.edsoo.ru/863cbcf0</w:t>
              </w:r>
            </w:hyperlink>
          </w:p>
        </w:tc>
      </w:tr>
      <w:tr>
        <w:trPr>
          <w:trHeight w:val="825" w:hRule="atLeast"/>
          <w:trHeight w:val="144" w:hRule="atLeast"/>
        </w:trPr>
        <w:tc>
          <w:tcPr>
            <w:tcW w:w="5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(стран) изучаемого языка (поэты)</w:t>
            </w:r>
          </w:p>
        </w:tc>
        <w:tc>
          <w:tcPr>
            <w:tcW w:w="10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14.05.2026 </w:t>
            </w:r>
          </w:p>
        </w:tc>
        <w:tc>
          <w:tcPr>
            <w:tcW w:w="2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57">
              <w:r>
                <w:rPr>
                  <w:rFonts w:ascii="Times New Roman" w:hAnsi="Times New Roman"/>
                  <w:b w:val="false"/>
                  <w:i w:val="false"/>
                  <w:color w:val="0000ff"/>
                  <w:sz w:val="22"/>
                  <w:u w:val="single"/>
                </w:rPr>
                <w:t>https://m.edsoo.ru/863cbba6</w:t>
              </w:r>
            </w:hyperlink>
          </w:p>
        </w:tc>
      </w:tr>
      <w:tr>
        <w:trPr>
          <w:trHeight w:val="1095" w:hRule="atLeast"/>
          <w:trHeight w:val="144" w:hRule="atLeast"/>
        </w:trPr>
        <w:tc>
          <w:tcPr>
            <w:tcW w:w="5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(стран) изучаемого языка (мой пример для подражания)</w:t>
            </w:r>
          </w:p>
        </w:tc>
        <w:tc>
          <w:tcPr>
            <w:tcW w:w="10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15.05.2026 </w:t>
            </w:r>
          </w:p>
        </w:tc>
        <w:tc>
          <w:tcPr>
            <w:tcW w:w="2191" w:type="dxa"/>
            <w:tcBorders/>
            <w:tcMar>
              <w:top w:w="50" w:type="dxa"/>
              <w:left w:w="100" w:type="dxa"/>
            </w:tcMar>
            <w:vAlign w:val="center"/>
          </w:tcPr>
          <w:p>
            <w:pPr>
              <w:spacing w:before="0" w:after="0"/>
              <w:ind w:left="135"/>
              <w:jc w:val="left"/>
            </w:pPr>
            <w:hyperlink r:id="rId658">
              <w:r>
                <w:rPr>
                  <w:rFonts w:ascii="Times New Roman" w:hAnsi="Times New Roman"/>
                  <w:b w:val="false"/>
                  <w:i w:val="false"/>
                  <w:color w:val="0000ff"/>
                  <w:sz w:val="22"/>
                  <w:u w:val="single"/>
                </w:rPr>
                <w:t>https://prosv.ru/assistance/umk/english-spotlight.html</w:t>
              </w:r>
            </w:hyperlink>
          </w:p>
        </w:tc>
      </w:tr>
      <w:tr>
        <w:trPr>
          <w:trHeight w:val="1095" w:hRule="atLeast"/>
          <w:trHeight w:val="144" w:hRule="atLeast"/>
        </w:trPr>
        <w:tc>
          <w:tcPr>
            <w:tcW w:w="5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(стран) изучаемого языка (спортсмены)</w:t>
            </w:r>
          </w:p>
        </w:tc>
        <w:tc>
          <w:tcPr>
            <w:tcW w:w="10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19.05.2026 </w:t>
            </w:r>
          </w:p>
        </w:tc>
        <w:tc>
          <w:tcPr>
            <w:tcW w:w="2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59">
              <w:r>
                <w:rPr>
                  <w:rFonts w:ascii="Times New Roman" w:hAnsi="Times New Roman"/>
                  <w:b w:val="false"/>
                  <w:i w:val="false"/>
                  <w:color w:val="0000ff"/>
                  <w:sz w:val="22"/>
                  <w:u w:val="single"/>
                </w:rPr>
                <w:t>https://m.edsoo.ru/863cbed0</w:t>
              </w:r>
            </w:hyperlink>
          </w:p>
        </w:tc>
      </w:tr>
      <w:tr>
        <w:trPr>
          <w:trHeight w:val="1095" w:hRule="atLeast"/>
          <w:trHeight w:val="144" w:hRule="atLeast"/>
        </w:trPr>
        <w:tc>
          <w:tcPr>
            <w:tcW w:w="5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Выдающиеся люди родной страны и страны (стран) изучаемого языка (исторические личности)</w:t>
            </w:r>
          </w:p>
        </w:tc>
        <w:tc>
          <w:tcPr>
            <w:tcW w:w="10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21.05.2026 </w:t>
            </w:r>
          </w:p>
        </w:tc>
        <w:tc>
          <w:tcPr>
            <w:tcW w:w="2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60">
              <w:r>
                <w:rPr>
                  <w:rFonts w:ascii="Times New Roman" w:hAnsi="Times New Roman"/>
                  <w:b w:val="false"/>
                  <w:i w:val="false"/>
                  <w:color w:val="0000ff"/>
                  <w:sz w:val="22"/>
                  <w:u w:val="single"/>
                </w:rPr>
                <w:t>https://m.edsoo.ru/863cc43e</w:t>
              </w:r>
            </w:hyperlink>
          </w:p>
        </w:tc>
      </w:tr>
      <w:tr>
        <w:trPr>
          <w:trHeight w:val="2970" w:hRule="atLeast"/>
          <w:trHeight w:val="144" w:hRule="atLeast"/>
        </w:trPr>
        <w:tc>
          <w:tcPr>
            <w:tcW w:w="5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по теме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10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14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22.05.2026 </w:t>
            </w:r>
          </w:p>
        </w:tc>
        <w:tc>
          <w:tcPr>
            <w:tcW w:w="2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61">
              <w:r>
                <w:rPr>
                  <w:rFonts w:ascii="Times New Roman" w:hAnsi="Times New Roman"/>
                  <w:b w:val="false"/>
                  <w:i w:val="false"/>
                  <w:color w:val="0000ff"/>
                  <w:sz w:val="22"/>
                  <w:u w:val="single"/>
                </w:rPr>
                <w:t>https://m.edsoo.ru/863cc8f8</w:t>
              </w:r>
            </w:hyperlink>
          </w:p>
        </w:tc>
      </w:tr>
      <w:tr>
        <w:trPr>
          <w:trHeight w:val="7215" w:hRule="atLeast"/>
          <w:trHeight w:val="144" w:hRule="atLeast"/>
        </w:trPr>
        <w:tc>
          <w:tcPr>
            <w:tcW w:w="564"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407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 по темам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 и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10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07"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 26.05.2026 </w:t>
            </w:r>
          </w:p>
        </w:tc>
        <w:tc>
          <w:tcPr>
            <w:tcW w:w="2191"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Библиотека ЦОК </w:t>
            </w:r>
            <w:hyperlink r:id="rId662">
              <w:r>
                <w:rPr>
                  <w:rFonts w:ascii="Times New Roman" w:hAnsi="Times New Roman"/>
                  <w:b w:val="false"/>
                  <w:i w:val="false"/>
                  <w:color w:val="0000ff"/>
                  <w:sz w:val="22"/>
                  <w:u w:val="single"/>
                </w:rPr>
                <w:t>https://m.edsoo.ru/863cc8f8</w:t>
              </w:r>
            </w:hyperlink>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743"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62153293" w:id="16"/>
    <w:p>
      <w:pPr>
        <w:sectPr>
          <w:pgSz w:w="16383" w:h="11906" w:orient="landscape"/>
        </w:sectPr>
      </w:pPr>
    </w:p>
    <w:bookmarkEnd w:id="16"/>
    <w:bookmarkEnd w:id="15"/>
    <w:bookmarkStart w:name="block-62153297" w:id="17"/>
    <w:p>
      <w:pPr>
        <w:spacing w:before="199" w:after="199" w:line="336"/>
        <w:ind w:left="120"/>
        <w:jc w:val="left"/>
      </w:pPr>
      <w:r>
        <w:rPr>
          <w:rFonts w:ascii="Times New Roman" w:hAnsi="Times New Roman"/>
          <w:b/>
          <w:i w:val="false"/>
          <w:color w:val="000000"/>
          <w:sz w:val="28"/>
        </w:rPr>
        <w:t>ПРОВЕРЯЕМЫЕ ТРЕБОВАНИЯ К РЕЗУЛЬТАТАМ ОСВОЕНИЯ ОСНОВНОЙ ОБРАЗОВАТЕЛЬНОЙ ПРОГРАММЫ</w:t>
      </w:r>
    </w:p>
    <w:p>
      <w:pPr>
        <w:spacing w:before="199" w:after="199" w:line="336"/>
        <w:ind w:left="120"/>
        <w:jc w:val="left"/>
      </w:pPr>
    </w:p>
    <w:p>
      <w:pPr>
        <w:spacing w:before="199" w:after="199" w:line="336"/>
        <w:ind w:left="120"/>
        <w:jc w:val="left"/>
      </w:pPr>
      <w:r>
        <w:rPr>
          <w:rFonts w:ascii="Times New Roman" w:hAnsi="Times New Roman"/>
          <w:b/>
          <w:i w:val="false"/>
          <w:color w:val="000000"/>
          <w:sz w:val="28"/>
        </w:rPr>
        <w:t>5 КЛАСС</w:t>
      </w:r>
    </w:p>
    <w:p>
      <w:pPr>
        <w:spacing w:before="0" w:after="0"/>
        <w:ind w:left="120"/>
        <w:jc w:val="left"/>
      </w:pPr>
    </w:p>
    <w:tbl>
      <w:tblPr>
        <w:tblW w:w="0" w:type="auto"/>
        <w:tblCellSpacing w:w="0" w:type="nil"/>
        <w:tblBorders>
          <w:top w:val="single"/>
          <w:left w:val="single"/>
          <w:bottom w:val="single"/>
          <w:right w:val="single"/>
          <w:insideH w:val="single"/>
          <w:insideV w:val="single"/>
        </w:tblBorders>
      </w:tblPr>
      <w:tblGrid>
        <w:gridCol w:w="2543"/>
        <w:gridCol w:w="11209"/>
      </w:tblGrid>
      <w:tr>
        <w:trPr>
          <w:trHeight w:val="795" w:hRule="atLeast"/>
          <w:trHeight w:val="144" w:hRule="atLeast"/>
        </w:trPr>
        <w:tc>
          <w:tcPr>
            <w:tcW w:w="178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w:t>
            </w:r>
            <w:r>
              <w:rPr>
                <w:rFonts w:ascii="Times New Roman" w:hAnsi="Times New Roman"/>
                <w:b/>
                <w:i w:val="false"/>
                <w:color w:val="000000"/>
                <w:sz w:val="24"/>
              </w:rPr>
              <w:t>Код проверяемого результата</w:t>
            </w:r>
            <w:r>
              <w:rPr>
                <w:rFonts w:ascii="Times New Roman" w:hAnsi="Times New Roman"/>
                <w:b/>
                <w:i w:val="false"/>
                <w:color w:val="000000"/>
                <w:sz w:val="24"/>
              </w:rPr>
              <w:t xml:space="preserve"> </w:t>
            </w:r>
          </w:p>
        </w:tc>
        <w:tc>
          <w:tcPr>
            <w:tcW w:w="1232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w:t>
            </w:r>
            <w:r>
              <w:rPr>
                <w:rFonts w:ascii="Times New Roman" w:hAnsi="Times New Roman"/>
                <w:b/>
                <w:i w:val="false"/>
                <w:color w:val="000000"/>
                <w:sz w:val="24"/>
              </w:rPr>
              <w:t>Проверяемые предметные результаты освоения основной образовательной программы основного общего образования</w:t>
            </w:r>
            <w:r>
              <w:rPr>
                <w:rFonts w:ascii="Times New Roman" w:hAnsi="Times New Roman"/>
                <w:b/>
                <w:i w:val="false"/>
                <w:color w:val="000000"/>
                <w:sz w:val="24"/>
              </w:rPr>
              <w:t xml:space="preserve"> </w:t>
            </w:r>
          </w:p>
        </w:tc>
      </w:tr>
      <w:tr>
        <w:trPr>
          <w:trHeight w:val="435" w:hRule="atLeast"/>
          <w:trHeight w:val="144" w:hRule="atLeast"/>
        </w:trPr>
        <w:tc>
          <w:tcPr>
            <w:tcW w:w="1780"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1</w:t>
            </w:r>
          </w:p>
        </w:tc>
        <w:tc>
          <w:tcPr>
            <w:tcW w:w="12329"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Коммуникативные умения</w:t>
            </w:r>
          </w:p>
        </w:tc>
      </w:tr>
      <w:tr>
        <w:trPr>
          <w:trHeight w:val="435" w:hRule="atLeast"/>
          <w:trHeight w:val="144" w:hRule="atLeast"/>
        </w:trPr>
        <w:tc>
          <w:tcPr>
            <w:tcW w:w="1780"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1.1</w:t>
            </w:r>
          </w:p>
        </w:tc>
        <w:tc>
          <w:tcPr>
            <w:tcW w:w="12329" w:type="dxa"/>
            <w:tcBorders/>
            <w:tcMar>
              <w:top w:w="50" w:type="dxa"/>
              <w:left w:w="100" w:type="dxa"/>
            </w:tcMar>
            <w:vAlign w:val="center"/>
          </w:tcPr>
          <w:p>
            <w:pPr>
              <w:spacing w:before="0" w:after="0" w:line="312"/>
              <w:ind w:left="228"/>
              <w:jc w:val="both"/>
            </w:pPr>
            <w:r>
              <w:rPr>
                <w:rFonts w:ascii="Times New Roman" w:hAnsi="Times New Roman"/>
                <w:b w:val="false"/>
                <w:i/>
                <w:color w:val="000000"/>
                <w:sz w:val="24"/>
              </w:rPr>
              <w:t>Говорение</w:t>
            </w:r>
          </w:p>
        </w:tc>
      </w:tr>
      <w:tr>
        <w:trPr>
          <w:trHeight w:val="2175" w:hRule="atLeast"/>
          <w:trHeight w:val="144" w:hRule="atLeast"/>
        </w:trPr>
        <w:tc>
          <w:tcPr>
            <w:tcW w:w="1780"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1.1.1</w:t>
            </w:r>
          </w:p>
        </w:tc>
        <w:tc>
          <w:tcPr>
            <w:tcW w:w="12329"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Вести разные виды диалогов (диалог этикетного характера, диалог – 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tc>
      </w:tr>
      <w:tr>
        <w:trPr>
          <w:trHeight w:val="1740" w:hRule="atLeast"/>
          <w:trHeight w:val="144" w:hRule="atLeast"/>
        </w:trPr>
        <w:tc>
          <w:tcPr>
            <w:tcW w:w="1780"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1.1.2</w:t>
            </w:r>
          </w:p>
        </w:tc>
        <w:tc>
          <w:tcPr>
            <w:tcW w:w="12329"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 – 6 фраз)</w:t>
            </w:r>
          </w:p>
        </w:tc>
      </w:tr>
      <w:tr>
        <w:trPr>
          <w:trHeight w:val="870" w:hRule="atLeast"/>
          <w:trHeight w:val="144" w:hRule="atLeast"/>
        </w:trPr>
        <w:tc>
          <w:tcPr>
            <w:tcW w:w="1780"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1.1.3</w:t>
            </w:r>
          </w:p>
        </w:tc>
        <w:tc>
          <w:tcPr>
            <w:tcW w:w="12329"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Излагать основное содержание прочитанного текста с вербальными и (или) зрительными опорами (объём – 5 – 6 фраз)</w:t>
            </w:r>
          </w:p>
        </w:tc>
      </w:tr>
      <w:tr>
        <w:trPr>
          <w:trHeight w:val="435" w:hRule="atLeast"/>
          <w:trHeight w:val="144" w:hRule="atLeast"/>
        </w:trPr>
        <w:tc>
          <w:tcPr>
            <w:tcW w:w="1780"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1.1.4</w:t>
            </w:r>
          </w:p>
        </w:tc>
        <w:tc>
          <w:tcPr>
            <w:tcW w:w="12329"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Кратко излагать результаты выполненной проектной работы (объём – до 6 фраз)</w:t>
            </w:r>
          </w:p>
        </w:tc>
      </w:tr>
      <w:tr>
        <w:trPr>
          <w:trHeight w:val="435" w:hRule="atLeast"/>
          <w:trHeight w:val="144" w:hRule="atLeast"/>
        </w:trPr>
        <w:tc>
          <w:tcPr>
            <w:tcW w:w="1780"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1.2</w:t>
            </w:r>
          </w:p>
        </w:tc>
        <w:tc>
          <w:tcPr>
            <w:tcW w:w="12329" w:type="dxa"/>
            <w:tcBorders/>
            <w:tcMar>
              <w:top w:w="50" w:type="dxa"/>
              <w:left w:w="100" w:type="dxa"/>
            </w:tcMar>
            <w:vAlign w:val="center"/>
          </w:tcPr>
          <w:p>
            <w:pPr>
              <w:spacing w:before="0" w:after="0" w:line="312"/>
              <w:ind w:left="228"/>
              <w:jc w:val="both"/>
            </w:pPr>
            <w:r>
              <w:rPr>
                <w:rFonts w:ascii="Times New Roman" w:hAnsi="Times New Roman"/>
                <w:b w:val="false"/>
                <w:i/>
                <w:color w:val="000000"/>
                <w:sz w:val="24"/>
              </w:rPr>
              <w:t>Аудирование</w:t>
            </w:r>
          </w:p>
        </w:tc>
      </w:tr>
      <w:tr>
        <w:trPr>
          <w:trHeight w:val="1740" w:hRule="atLeast"/>
          <w:trHeight w:val="144" w:hRule="atLeast"/>
        </w:trPr>
        <w:tc>
          <w:tcPr>
            <w:tcW w:w="1780"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1.2.1</w:t>
            </w:r>
          </w:p>
        </w:tc>
        <w:tc>
          <w:tcPr>
            <w:tcW w:w="12329"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пониманием основного содержания (время звучания текста (текстов) для аудирования – до 1 минуты)</w:t>
            </w:r>
          </w:p>
        </w:tc>
      </w:tr>
      <w:tr>
        <w:trPr>
          <w:trHeight w:val="1740" w:hRule="atLeast"/>
          <w:trHeight w:val="144" w:hRule="atLeast"/>
        </w:trPr>
        <w:tc>
          <w:tcPr>
            <w:tcW w:w="1780"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1.2.2</w:t>
            </w:r>
          </w:p>
        </w:tc>
        <w:tc>
          <w:tcPr>
            <w:tcW w:w="12329"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пониманием запрашиваемой информации (время звучания текста (текстов) для аудирования – до 1 минуты)</w:t>
            </w:r>
          </w:p>
        </w:tc>
      </w:tr>
      <w:tr>
        <w:trPr>
          <w:trHeight w:val="855" w:hRule="atLeast"/>
          <w:trHeight w:val="144" w:hRule="atLeast"/>
        </w:trPr>
        <w:tc>
          <w:tcPr>
            <w:tcW w:w="1780"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1.3</w:t>
            </w:r>
          </w:p>
        </w:tc>
        <w:tc>
          <w:tcPr>
            <w:tcW w:w="12329" w:type="dxa"/>
            <w:tcBorders/>
            <w:tcMar>
              <w:top w:w="50" w:type="dxa"/>
              <w:left w:w="100" w:type="dxa"/>
            </w:tcMar>
            <w:vAlign w:val="center"/>
          </w:tcPr>
          <w:p>
            <w:pPr>
              <w:spacing w:before="0" w:after="0" w:line="312"/>
              <w:ind w:left="228"/>
              <w:jc w:val="both"/>
            </w:pPr>
            <w:r>
              <w:rPr>
                <w:rFonts w:ascii="Times New Roman" w:hAnsi="Times New Roman"/>
                <w:b w:val="false"/>
                <w:i/>
                <w:color w:val="000000"/>
                <w:sz w:val="24"/>
              </w:rPr>
              <w:t>Смысловое чтение</w:t>
            </w:r>
          </w:p>
        </w:tc>
      </w:tr>
      <w:tr>
        <w:trPr>
          <w:trHeight w:val="1305" w:hRule="atLeast"/>
          <w:trHeight w:val="144" w:hRule="atLeast"/>
        </w:trPr>
        <w:tc>
          <w:tcPr>
            <w:tcW w:w="1780"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1.3.1</w:t>
            </w:r>
          </w:p>
        </w:tc>
        <w:tc>
          <w:tcPr>
            <w:tcW w:w="12329"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Читать про себя и понимать несложные адаптированные аутентичные тексты, содержащие отдельные незнакомые слова, с пониманием основного содержания (объём текста (текстов) для чтения – 180 – 200 слов)</w:t>
            </w:r>
          </w:p>
        </w:tc>
      </w:tr>
      <w:tr>
        <w:trPr>
          <w:trHeight w:val="1305" w:hRule="atLeast"/>
          <w:trHeight w:val="144" w:hRule="atLeast"/>
        </w:trPr>
        <w:tc>
          <w:tcPr>
            <w:tcW w:w="1780"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1.3.2</w:t>
            </w:r>
          </w:p>
        </w:tc>
        <w:tc>
          <w:tcPr>
            <w:tcW w:w="12329"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Читать про себя и понимать несложные адаптированные аутентичные тексты, содержащие отдельные незнакомые слова, с пониманием запрашиваемой информации (объём текста (текстов) для чтения – 180 – 200 слов)</w:t>
            </w:r>
          </w:p>
        </w:tc>
      </w:tr>
      <w:tr>
        <w:trPr>
          <w:trHeight w:val="870" w:hRule="atLeast"/>
          <w:trHeight w:val="144" w:hRule="atLeast"/>
        </w:trPr>
        <w:tc>
          <w:tcPr>
            <w:tcW w:w="1780"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1.3.3</w:t>
            </w:r>
          </w:p>
        </w:tc>
        <w:tc>
          <w:tcPr>
            <w:tcW w:w="12329"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Читать про себя несплошные тексты (таблицы) и понимать представленную в них информацию</w:t>
            </w:r>
          </w:p>
        </w:tc>
      </w:tr>
      <w:tr>
        <w:trPr>
          <w:trHeight w:val="435" w:hRule="atLeast"/>
          <w:trHeight w:val="144" w:hRule="atLeast"/>
        </w:trPr>
        <w:tc>
          <w:tcPr>
            <w:tcW w:w="1780"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1.4</w:t>
            </w:r>
          </w:p>
        </w:tc>
        <w:tc>
          <w:tcPr>
            <w:tcW w:w="12329" w:type="dxa"/>
            <w:tcBorders/>
            <w:tcMar>
              <w:top w:w="50" w:type="dxa"/>
              <w:left w:w="100" w:type="dxa"/>
            </w:tcMar>
            <w:vAlign w:val="center"/>
          </w:tcPr>
          <w:p>
            <w:pPr>
              <w:spacing w:before="0" w:after="0" w:line="312"/>
              <w:ind w:left="228"/>
              <w:jc w:val="both"/>
            </w:pPr>
            <w:r>
              <w:rPr>
                <w:rFonts w:ascii="Times New Roman" w:hAnsi="Times New Roman"/>
                <w:b w:val="false"/>
                <w:i/>
                <w:color w:val="000000"/>
                <w:sz w:val="24"/>
              </w:rPr>
              <w:t>Письменная речь</w:t>
            </w:r>
          </w:p>
        </w:tc>
      </w:tr>
      <w:tr>
        <w:trPr>
          <w:trHeight w:val="870" w:hRule="atLeast"/>
          <w:trHeight w:val="144" w:hRule="atLeast"/>
        </w:trPr>
        <w:tc>
          <w:tcPr>
            <w:tcW w:w="1780"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1.4.1</w:t>
            </w:r>
          </w:p>
        </w:tc>
        <w:tc>
          <w:tcPr>
            <w:tcW w:w="12329"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Писать короткие поздравления с праздниками в соответствии с нормами, принятыми в стране (странах) изучаемого языка</w:t>
            </w:r>
          </w:p>
        </w:tc>
      </w:tr>
      <w:tr>
        <w:trPr>
          <w:trHeight w:val="870" w:hRule="atLeast"/>
          <w:trHeight w:val="144" w:hRule="atLeast"/>
        </w:trPr>
        <w:tc>
          <w:tcPr>
            <w:tcW w:w="1780"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1.4.2</w:t>
            </w:r>
          </w:p>
        </w:tc>
        <w:tc>
          <w:tcPr>
            <w:tcW w:w="12329"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Заполнять анкеты и формуляры, сообщая о себе основные сведения, в соответствии с нормами, принятыми в стране (странах) изучаемого языка</w:t>
            </w:r>
          </w:p>
        </w:tc>
      </w:tr>
      <w:tr>
        <w:trPr>
          <w:trHeight w:val="870" w:hRule="atLeast"/>
          <w:trHeight w:val="144" w:hRule="atLeast"/>
        </w:trPr>
        <w:tc>
          <w:tcPr>
            <w:tcW w:w="1780"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1.4.3</w:t>
            </w:r>
          </w:p>
        </w:tc>
        <w:tc>
          <w:tcPr>
            <w:tcW w:w="12329"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Писать электронное сообщение личного характера, соблюдая речевой этикет, принятый в стране (странах) изучаемого языка (объём сообщения – до 60 слов)</w:t>
            </w:r>
          </w:p>
        </w:tc>
      </w:tr>
      <w:tr>
        <w:trPr>
          <w:trHeight w:val="435" w:hRule="atLeast"/>
          <w:trHeight w:val="144" w:hRule="atLeast"/>
        </w:trPr>
        <w:tc>
          <w:tcPr>
            <w:tcW w:w="1780"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2</w:t>
            </w:r>
          </w:p>
        </w:tc>
        <w:tc>
          <w:tcPr>
            <w:tcW w:w="12329" w:type="dxa"/>
            <w:tcBorders/>
            <w:tcMar>
              <w:top w:w="50" w:type="dxa"/>
              <w:left w:w="100" w:type="dxa"/>
            </w:tcMar>
            <w:vAlign w:val="center"/>
          </w:tcPr>
          <w:p>
            <w:pPr>
              <w:spacing w:before="0" w:after="0" w:line="312"/>
              <w:ind w:left="228"/>
              <w:jc w:val="left"/>
            </w:pPr>
            <w:r>
              <w:rPr>
                <w:rFonts w:ascii="Times New Roman" w:hAnsi="Times New Roman"/>
                <w:b w:val="false"/>
                <w:i w:val="false"/>
                <w:color w:val="000000"/>
                <w:sz w:val="24"/>
              </w:rPr>
              <w:t>Языковые знания и навыки</w:t>
            </w:r>
          </w:p>
        </w:tc>
      </w:tr>
      <w:tr>
        <w:trPr>
          <w:trHeight w:val="435" w:hRule="atLeast"/>
          <w:trHeight w:val="144" w:hRule="atLeast"/>
        </w:trPr>
        <w:tc>
          <w:tcPr>
            <w:tcW w:w="1780"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2.1</w:t>
            </w:r>
          </w:p>
        </w:tc>
        <w:tc>
          <w:tcPr>
            <w:tcW w:w="12329" w:type="dxa"/>
            <w:tcBorders/>
            <w:tcMar>
              <w:top w:w="50" w:type="dxa"/>
              <w:left w:w="100" w:type="dxa"/>
            </w:tcMar>
            <w:vAlign w:val="center"/>
          </w:tcPr>
          <w:p>
            <w:pPr>
              <w:spacing w:before="0" w:after="0" w:line="312"/>
              <w:ind w:left="228"/>
              <w:jc w:val="left"/>
            </w:pPr>
            <w:r>
              <w:rPr>
                <w:rFonts w:ascii="Times New Roman" w:hAnsi="Times New Roman"/>
                <w:b w:val="false"/>
                <w:i/>
                <w:color w:val="000000"/>
                <w:sz w:val="24"/>
              </w:rPr>
              <w:t>Фонетическая сторона речи</w:t>
            </w:r>
          </w:p>
        </w:tc>
      </w:tr>
      <w:tr>
        <w:trPr>
          <w:trHeight w:val="1740" w:hRule="atLeast"/>
          <w:trHeight w:val="144" w:hRule="atLeast"/>
        </w:trPr>
        <w:tc>
          <w:tcPr>
            <w:tcW w:w="1780"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2.1.1</w:t>
            </w:r>
          </w:p>
        </w:tc>
        <w:tc>
          <w:tcPr>
            <w:tcW w:w="12329"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Различать на слух и адекватно,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w:t>
            </w:r>
          </w:p>
        </w:tc>
      </w:tr>
      <w:tr>
        <w:trPr>
          <w:trHeight w:val="1305" w:hRule="atLeast"/>
          <w:trHeight w:val="144" w:hRule="atLeast"/>
        </w:trPr>
        <w:tc>
          <w:tcPr>
            <w:tcW w:w="1780"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2.1.2</w:t>
            </w:r>
          </w:p>
        </w:tc>
        <w:tc>
          <w:tcPr>
            <w:tcW w:w="12329"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tc>
      </w:tr>
      <w:tr>
        <w:trPr>
          <w:trHeight w:val="435" w:hRule="atLeast"/>
          <w:trHeight w:val="144" w:hRule="atLeast"/>
        </w:trPr>
        <w:tc>
          <w:tcPr>
            <w:tcW w:w="1780"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2.1.</w:t>
            </w:r>
            <w:r>
              <w:rPr>
                <w:rFonts w:ascii="Times New Roman" w:hAnsi="Times New Roman"/>
                <w:b w:val="false"/>
                <w:i w:val="false"/>
                <w:color w:val="000000"/>
                <w:sz w:val="24"/>
              </w:rPr>
              <w:t>3</w:t>
            </w:r>
          </w:p>
        </w:tc>
        <w:tc>
          <w:tcPr>
            <w:tcW w:w="12329"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Читать новые слова согласно основным правилам чтения</w:t>
            </w:r>
          </w:p>
        </w:tc>
      </w:tr>
      <w:tr>
        <w:trPr>
          <w:trHeight w:val="435" w:hRule="atLeast"/>
          <w:trHeight w:val="144" w:hRule="atLeast"/>
        </w:trPr>
        <w:tc>
          <w:tcPr>
            <w:tcW w:w="1780"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2.2</w:t>
            </w:r>
          </w:p>
        </w:tc>
        <w:tc>
          <w:tcPr>
            <w:tcW w:w="12329" w:type="dxa"/>
            <w:tcBorders/>
            <w:tcMar>
              <w:top w:w="50" w:type="dxa"/>
              <w:left w:w="100" w:type="dxa"/>
            </w:tcMar>
            <w:vAlign w:val="center"/>
          </w:tcPr>
          <w:p>
            <w:pPr>
              <w:spacing w:before="0" w:after="0" w:line="312"/>
              <w:ind w:left="228"/>
              <w:jc w:val="both"/>
            </w:pPr>
            <w:r>
              <w:rPr>
                <w:rFonts w:ascii="Times New Roman" w:hAnsi="Times New Roman"/>
                <w:b w:val="false"/>
                <w:i/>
                <w:color w:val="000000"/>
                <w:sz w:val="24"/>
              </w:rPr>
              <w:t>Орфография и пунктуация</w:t>
            </w:r>
          </w:p>
        </w:tc>
      </w:tr>
      <w:tr>
        <w:trPr>
          <w:trHeight w:val="435" w:hRule="atLeast"/>
          <w:trHeight w:val="144" w:hRule="atLeast"/>
        </w:trPr>
        <w:tc>
          <w:tcPr>
            <w:tcW w:w="1780"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2.2.1</w:t>
            </w:r>
          </w:p>
        </w:tc>
        <w:tc>
          <w:tcPr>
            <w:tcW w:w="12329"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Владеть орфографическими навыками: правильно писать изученные слова</w:t>
            </w:r>
          </w:p>
        </w:tc>
      </w:tr>
      <w:tr>
        <w:trPr>
          <w:trHeight w:val="1740" w:hRule="atLeast"/>
          <w:trHeight w:val="144" w:hRule="atLeast"/>
        </w:trPr>
        <w:tc>
          <w:tcPr>
            <w:tcW w:w="1780"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2.2.2</w:t>
            </w:r>
          </w:p>
        </w:tc>
        <w:tc>
          <w:tcPr>
            <w:tcW w:w="12329"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tc>
      </w:tr>
      <w:tr>
        <w:trPr>
          <w:trHeight w:val="435" w:hRule="atLeast"/>
          <w:trHeight w:val="144" w:hRule="atLeast"/>
        </w:trPr>
        <w:tc>
          <w:tcPr>
            <w:tcW w:w="1780"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2.3</w:t>
            </w:r>
          </w:p>
        </w:tc>
        <w:tc>
          <w:tcPr>
            <w:tcW w:w="12329" w:type="dxa"/>
            <w:tcBorders/>
            <w:tcMar>
              <w:top w:w="50" w:type="dxa"/>
              <w:left w:w="100" w:type="dxa"/>
            </w:tcMar>
            <w:vAlign w:val="center"/>
          </w:tcPr>
          <w:p>
            <w:pPr>
              <w:spacing w:before="0" w:after="0" w:line="312"/>
              <w:ind w:left="228"/>
              <w:jc w:val="both"/>
            </w:pPr>
            <w:r>
              <w:rPr>
                <w:rFonts w:ascii="Times New Roman" w:hAnsi="Times New Roman"/>
                <w:b w:val="false"/>
                <w:i/>
                <w:color w:val="000000"/>
                <w:sz w:val="24"/>
              </w:rPr>
              <w:t>Лексическая сторона речи</w:t>
            </w:r>
          </w:p>
        </w:tc>
      </w:tr>
      <w:tr>
        <w:trPr>
          <w:trHeight w:val="2730" w:hRule="atLeast"/>
          <w:trHeight w:val="144" w:hRule="atLeast"/>
        </w:trPr>
        <w:tc>
          <w:tcPr>
            <w:tcW w:w="1780"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2.3.1</w:t>
            </w:r>
          </w:p>
        </w:tc>
        <w:tc>
          <w:tcPr>
            <w:tcW w:w="12329"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Распознавать в звучащем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tc>
      </w:tr>
      <w:tr>
        <w:trPr>
          <w:trHeight w:val="1305" w:hRule="atLeast"/>
          <w:trHeight w:val="144" w:hRule="atLeast"/>
        </w:trPr>
        <w:tc>
          <w:tcPr>
            <w:tcW w:w="1780"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2.3.2</w:t>
            </w:r>
          </w:p>
        </w:tc>
        <w:tc>
          <w:tcPr>
            <w:tcW w:w="12329"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 xml:space="preserve">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r>
              <w:rPr>
                <w:rFonts w:ascii="Times New Roman" w:hAnsi="Times New Roman"/>
                <w:b w:val="false"/>
                <w:i/>
                <w:color w:val="000000"/>
                <w:sz w:val="24"/>
              </w:rPr>
              <w:t>-er/-or</w:t>
            </w:r>
            <w:r>
              <w:rPr>
                <w:rFonts w:ascii="Times New Roman" w:hAnsi="Times New Roman"/>
                <w:b w:val="false"/>
                <w:i w:val="false"/>
                <w:color w:val="000000"/>
                <w:sz w:val="24"/>
              </w:rPr>
              <w:t xml:space="preserve">, </w:t>
            </w:r>
            <w:r>
              <w:rPr>
                <w:rFonts w:ascii="Times New Roman" w:hAnsi="Times New Roman"/>
                <w:b w:val="false"/>
                <w:i/>
                <w:color w:val="000000"/>
                <w:sz w:val="24"/>
              </w:rPr>
              <w:t>-ist,</w:t>
            </w:r>
            <w:r>
              <w:rPr>
                <w:rFonts w:ascii="Times New Roman" w:hAnsi="Times New Roman"/>
                <w:b w:val="false"/>
                <w:i/>
                <w:color w:val="000000"/>
                <w:sz w:val="24"/>
              </w:rPr>
              <w:t xml:space="preserve"> -sion/-tion</w:t>
            </w:r>
          </w:p>
        </w:tc>
      </w:tr>
      <w:tr>
        <w:trPr>
          <w:trHeight w:val="1305" w:hRule="atLeast"/>
          <w:trHeight w:val="144" w:hRule="atLeast"/>
        </w:trPr>
        <w:tc>
          <w:tcPr>
            <w:tcW w:w="1780"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2.3.3</w:t>
            </w:r>
          </w:p>
        </w:tc>
        <w:tc>
          <w:tcPr>
            <w:tcW w:w="12329"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 xml:space="preserve">Распознавать и употреблять в устной и письменной речи родственные слова, образованные с использованием аффиксации: имена прилагательные с суффиксами </w:t>
            </w:r>
            <w:r>
              <w:rPr>
                <w:rFonts w:ascii="Times New Roman" w:hAnsi="Times New Roman"/>
                <w:b w:val="false"/>
                <w:i/>
                <w:color w:val="000000"/>
                <w:sz w:val="24"/>
              </w:rPr>
              <w:t>-ful</w:t>
            </w:r>
            <w:r>
              <w:rPr>
                <w:rFonts w:ascii="Times New Roman" w:hAnsi="Times New Roman"/>
                <w:b w:val="false"/>
                <w:i w:val="false"/>
                <w:color w:val="000000"/>
                <w:sz w:val="24"/>
              </w:rPr>
              <w:t xml:space="preserve">, </w:t>
            </w:r>
            <w:r>
              <w:rPr>
                <w:rFonts w:ascii="Times New Roman" w:hAnsi="Times New Roman"/>
                <w:b w:val="false"/>
                <w:i/>
                <w:color w:val="000000"/>
                <w:sz w:val="24"/>
              </w:rPr>
              <w:t>-ian/-an</w:t>
            </w:r>
          </w:p>
        </w:tc>
      </w:tr>
      <w:tr>
        <w:trPr>
          <w:trHeight w:val="870" w:hRule="atLeast"/>
          <w:trHeight w:val="144" w:hRule="atLeast"/>
        </w:trPr>
        <w:tc>
          <w:tcPr>
            <w:tcW w:w="1780"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2.3.4</w:t>
            </w:r>
          </w:p>
        </w:tc>
        <w:tc>
          <w:tcPr>
            <w:tcW w:w="12329"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 xml:space="preserve">Распознавать и употреблять в устной и письменной речи родственные слова, образованные с использованием аффиксации: наречия с суффиксом </w:t>
            </w:r>
            <w:r>
              <w:rPr>
                <w:rFonts w:ascii="Times New Roman" w:hAnsi="Times New Roman"/>
                <w:b w:val="false"/>
                <w:i/>
                <w:color w:val="000000"/>
                <w:sz w:val="24"/>
              </w:rPr>
              <w:t>-ly</w:t>
            </w:r>
          </w:p>
        </w:tc>
      </w:tr>
      <w:tr>
        <w:trPr>
          <w:trHeight w:val="1305" w:hRule="atLeast"/>
          <w:trHeight w:val="144" w:hRule="atLeast"/>
        </w:trPr>
        <w:tc>
          <w:tcPr>
            <w:tcW w:w="1780"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2.3.5</w:t>
            </w:r>
          </w:p>
        </w:tc>
        <w:tc>
          <w:tcPr>
            <w:tcW w:w="12329"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 xml:space="preserve">Распознавать и употреблять в устной и письменной речи родственные слова, образованные с использованием аффиксации: имена существительные и наречия с отрицательным префиксом </w:t>
            </w:r>
            <w:r>
              <w:rPr>
                <w:rFonts w:ascii="Times New Roman" w:hAnsi="Times New Roman"/>
                <w:b w:val="false"/>
                <w:i/>
                <w:color w:val="000000"/>
                <w:sz w:val="24"/>
              </w:rPr>
              <w:t>un-</w:t>
            </w:r>
          </w:p>
        </w:tc>
      </w:tr>
      <w:tr>
        <w:trPr>
          <w:trHeight w:val="435" w:hRule="atLeast"/>
          <w:trHeight w:val="144" w:hRule="atLeast"/>
        </w:trPr>
        <w:tc>
          <w:tcPr>
            <w:tcW w:w="1780"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2.3.6</w:t>
            </w:r>
          </w:p>
        </w:tc>
        <w:tc>
          <w:tcPr>
            <w:tcW w:w="12329"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 xml:space="preserve">Распознавать </w:t>
            </w:r>
            <w:r>
              <w:rPr>
                <w:rFonts w:ascii="Times New Roman" w:hAnsi="Times New Roman"/>
                <w:b w:val="false"/>
                <w:i w:val="false"/>
                <w:color w:val="000000"/>
                <w:sz w:val="24"/>
              </w:rPr>
              <w:t xml:space="preserve">и употреблять в устной и письменной речи изученные синонимы </w:t>
            </w:r>
          </w:p>
        </w:tc>
      </w:tr>
      <w:tr>
        <w:trPr>
          <w:trHeight w:val="435" w:hRule="atLeast"/>
          <w:trHeight w:val="144" w:hRule="atLeast"/>
        </w:trPr>
        <w:tc>
          <w:tcPr>
            <w:tcW w:w="1780"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2.3.7</w:t>
            </w:r>
          </w:p>
        </w:tc>
        <w:tc>
          <w:tcPr>
            <w:tcW w:w="12329"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 xml:space="preserve">Распознавать </w:t>
            </w:r>
            <w:r>
              <w:rPr>
                <w:rFonts w:ascii="Times New Roman" w:hAnsi="Times New Roman"/>
                <w:b w:val="false"/>
                <w:i w:val="false"/>
                <w:color w:val="000000"/>
                <w:sz w:val="24"/>
              </w:rPr>
              <w:t>и употреблять в устной и письменной речи интернациональные слова</w:t>
            </w:r>
          </w:p>
        </w:tc>
      </w:tr>
      <w:tr>
        <w:trPr>
          <w:trHeight w:val="435" w:hRule="atLeast"/>
          <w:trHeight w:val="144" w:hRule="atLeast"/>
        </w:trPr>
        <w:tc>
          <w:tcPr>
            <w:tcW w:w="1780"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2.4</w:t>
            </w:r>
          </w:p>
        </w:tc>
        <w:tc>
          <w:tcPr>
            <w:tcW w:w="12329" w:type="dxa"/>
            <w:tcBorders/>
            <w:tcMar>
              <w:top w:w="50" w:type="dxa"/>
              <w:left w:w="100" w:type="dxa"/>
            </w:tcMar>
            <w:vAlign w:val="center"/>
          </w:tcPr>
          <w:p>
            <w:pPr>
              <w:spacing w:before="0" w:after="0" w:line="312"/>
              <w:ind w:left="228"/>
              <w:jc w:val="both"/>
            </w:pPr>
            <w:r>
              <w:rPr>
                <w:rFonts w:ascii="Times New Roman" w:hAnsi="Times New Roman"/>
                <w:b w:val="false"/>
                <w:i/>
                <w:color w:val="000000"/>
                <w:sz w:val="24"/>
              </w:rPr>
              <w:t>Грамматическая сторона речи</w:t>
            </w:r>
          </w:p>
        </w:tc>
      </w:tr>
      <w:tr>
        <w:trPr>
          <w:trHeight w:val="870" w:hRule="atLeast"/>
          <w:trHeight w:val="144" w:hRule="atLeast"/>
        </w:trPr>
        <w:tc>
          <w:tcPr>
            <w:tcW w:w="1780"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2.4.1</w:t>
            </w:r>
          </w:p>
        </w:tc>
        <w:tc>
          <w:tcPr>
            <w:tcW w:w="12329"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Знать и понимать особенности структуры простых и сложных предложений английского языка, различных коммуникативных типов предложений английского языка</w:t>
            </w:r>
          </w:p>
        </w:tc>
      </w:tr>
      <w:tr>
        <w:trPr>
          <w:trHeight w:val="870" w:hRule="atLeast"/>
          <w:trHeight w:val="144" w:hRule="atLeast"/>
        </w:trPr>
        <w:tc>
          <w:tcPr>
            <w:tcW w:w="1780"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2.4.2</w:t>
            </w:r>
          </w:p>
        </w:tc>
        <w:tc>
          <w:tcPr>
            <w:tcW w:w="12329"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Распознавать в письменном и звучащем тексте и употреблять в устной и письменной речи предложения с несколькими обстоятельствами, следующими в определённом порядке</w:t>
            </w:r>
          </w:p>
        </w:tc>
      </w:tr>
      <w:tr>
        <w:trPr>
          <w:trHeight w:val="1305" w:hRule="atLeast"/>
          <w:trHeight w:val="144" w:hRule="atLeast"/>
        </w:trPr>
        <w:tc>
          <w:tcPr>
            <w:tcW w:w="1780"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2.4.3</w:t>
            </w:r>
          </w:p>
        </w:tc>
        <w:tc>
          <w:tcPr>
            <w:tcW w:w="12329"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 xml:space="preserve">Распознавать в письменном и звучащем тексте и употреблять в устной и письменной речи вопросительные предложения (альтернативный и разделительный вопросы в </w:t>
            </w:r>
            <w:r>
              <w:rPr>
                <w:rFonts w:ascii="Times New Roman" w:hAnsi="Times New Roman"/>
                <w:b w:val="false"/>
                <w:i w:val="false"/>
                <w:color w:val="000000"/>
                <w:sz w:val="24"/>
              </w:rPr>
              <w:t>Present</w:t>
            </w:r>
            <w:r>
              <w:rPr>
                <w:rFonts w:ascii="Times New Roman" w:hAnsi="Times New Roman"/>
                <w:b w:val="false"/>
                <w:i w:val="false"/>
                <w:color w:val="000000"/>
                <w:sz w:val="24"/>
              </w:rPr>
              <w:t>/</w:t>
            </w:r>
            <w:r>
              <w:rPr>
                <w:rFonts w:ascii="Times New Roman" w:hAnsi="Times New Roman"/>
                <w:b w:val="false"/>
                <w:i w:val="false"/>
                <w:color w:val="000000"/>
                <w:sz w:val="24"/>
              </w:rPr>
              <w:t>Past</w:t>
            </w:r>
            <w:r>
              <w:rPr>
                <w:rFonts w:ascii="Times New Roman" w:hAnsi="Times New Roman"/>
                <w:b w:val="false"/>
                <w:i w:val="false"/>
                <w:color w:val="000000"/>
                <w:sz w:val="24"/>
              </w:rPr>
              <w:t>/</w:t>
            </w:r>
            <w:r>
              <w:rPr>
                <w:rFonts w:ascii="Times New Roman" w:hAnsi="Times New Roman"/>
                <w:b w:val="false"/>
                <w:i w:val="false"/>
                <w:color w:val="000000"/>
                <w:sz w:val="24"/>
              </w:rPr>
              <w:t>Future</w:t>
            </w:r>
            <w:r>
              <w:rPr>
                <w:rFonts w:ascii="Times New Roman" w:hAnsi="Times New Roman"/>
                <w:b w:val="false"/>
                <w:i w:val="false"/>
                <w:color w:val="000000"/>
                <w:sz w:val="24"/>
              </w:rPr>
              <w:t xml:space="preserve"> </w:t>
            </w:r>
            <w:r>
              <w:rPr>
                <w:rFonts w:ascii="Times New Roman" w:hAnsi="Times New Roman"/>
                <w:b w:val="false"/>
                <w:i w:val="false"/>
                <w:color w:val="000000"/>
                <w:sz w:val="24"/>
              </w:rPr>
              <w:t>Simple</w:t>
            </w:r>
            <w:r>
              <w:rPr>
                <w:rFonts w:ascii="Times New Roman" w:hAnsi="Times New Roman"/>
                <w:b w:val="false"/>
                <w:i w:val="false"/>
                <w:color w:val="000000"/>
                <w:sz w:val="24"/>
              </w:rPr>
              <w:t xml:space="preserve"> </w:t>
            </w:r>
            <w:r>
              <w:rPr>
                <w:rFonts w:ascii="Times New Roman" w:hAnsi="Times New Roman"/>
                <w:b w:val="false"/>
                <w:i w:val="false"/>
                <w:color w:val="000000"/>
                <w:sz w:val="24"/>
              </w:rPr>
              <w:t>Tense</w:t>
            </w:r>
            <w:r>
              <w:rPr>
                <w:rFonts w:ascii="Times New Roman" w:hAnsi="Times New Roman"/>
                <w:b w:val="false"/>
                <w:i w:val="false"/>
                <w:color w:val="000000"/>
                <w:sz w:val="24"/>
              </w:rPr>
              <w:t>)</w:t>
            </w:r>
          </w:p>
        </w:tc>
      </w:tr>
      <w:tr>
        <w:trPr>
          <w:trHeight w:val="1740" w:hRule="atLeast"/>
          <w:trHeight w:val="144" w:hRule="atLeast"/>
        </w:trPr>
        <w:tc>
          <w:tcPr>
            <w:tcW w:w="1780"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2.4.4</w:t>
            </w:r>
          </w:p>
        </w:tc>
        <w:tc>
          <w:tcPr>
            <w:tcW w:w="12329"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Распознавать в письменном и звучащем тексте и употреблять в устной и письменной речи глаголы в видо-временных формах действительного залога в изъявительном наклонении в Present Perfect Tense в повествовательных (утвердительных и отрицательных) и вопросительных предложениях</w:t>
            </w:r>
          </w:p>
        </w:tc>
      </w:tr>
      <w:tr>
        <w:trPr>
          <w:trHeight w:val="1305" w:hRule="atLeast"/>
          <w:trHeight w:val="144" w:hRule="atLeast"/>
        </w:trPr>
        <w:tc>
          <w:tcPr>
            <w:tcW w:w="1780"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2.4.5</w:t>
            </w:r>
          </w:p>
        </w:tc>
        <w:tc>
          <w:tcPr>
            <w:tcW w:w="12329"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Распознавать в письменном и звучащем тексте и употреблять в устной и письменной речи имена существительные во множественном числе, в том числе имена существительные, имеющие форму только множественного числа</w:t>
            </w:r>
          </w:p>
        </w:tc>
      </w:tr>
      <w:tr>
        <w:trPr>
          <w:trHeight w:val="870" w:hRule="atLeast"/>
          <w:trHeight w:val="144" w:hRule="atLeast"/>
        </w:trPr>
        <w:tc>
          <w:tcPr>
            <w:tcW w:w="1780"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2.4.6</w:t>
            </w:r>
          </w:p>
        </w:tc>
        <w:tc>
          <w:tcPr>
            <w:tcW w:w="12329"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Распознавать в письменном и звучащем тексте и употреблять в устной и письменной речи имена существительные с причастиями настоящего и прошедшего времени</w:t>
            </w:r>
          </w:p>
        </w:tc>
      </w:tr>
      <w:tr>
        <w:trPr>
          <w:trHeight w:val="1860" w:hRule="atLeast"/>
          <w:trHeight w:val="144" w:hRule="atLeast"/>
        </w:trPr>
        <w:tc>
          <w:tcPr>
            <w:tcW w:w="1780"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2.4.7</w:t>
            </w:r>
          </w:p>
        </w:tc>
        <w:tc>
          <w:tcPr>
            <w:tcW w:w="12329"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Распознавать в письменном и звучащем тексте и употреблять в устной и письменной речи наречия в положительной, сравнительной и превосходной степенях, образованные по правилу, и исключения</w:t>
            </w:r>
          </w:p>
        </w:tc>
      </w:tr>
      <w:tr>
        <w:trPr>
          <w:trHeight w:val="435" w:hRule="atLeast"/>
          <w:trHeight w:val="144" w:hRule="atLeast"/>
        </w:trPr>
        <w:tc>
          <w:tcPr>
            <w:tcW w:w="1780"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3</w:t>
            </w:r>
          </w:p>
        </w:tc>
        <w:tc>
          <w:tcPr>
            <w:tcW w:w="12329"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Социокультурные знания и умения</w:t>
            </w:r>
          </w:p>
        </w:tc>
      </w:tr>
      <w:tr>
        <w:trPr>
          <w:trHeight w:val="870" w:hRule="atLeast"/>
          <w:trHeight w:val="144" w:hRule="atLeast"/>
        </w:trPr>
        <w:tc>
          <w:tcPr>
            <w:tcW w:w="1780"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3.1</w:t>
            </w:r>
          </w:p>
        </w:tc>
        <w:tc>
          <w:tcPr>
            <w:tcW w:w="12329"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И</w:t>
            </w:r>
            <w:r>
              <w:rPr>
                <w:rFonts w:ascii="Times New Roman" w:hAnsi="Times New Roman"/>
                <w:b w:val="false"/>
                <w:i w:val="false"/>
                <w:color w:val="000000"/>
                <w:sz w:val="24"/>
              </w:rPr>
              <w:t>спользовать отдельные социокультурные элементы речевого поведенческого этикета в</w:t>
            </w:r>
            <w:r>
              <w:rPr>
                <w:rFonts w:ascii="Times New Roman" w:hAnsi="Times New Roman"/>
                <w:b w:val="false"/>
                <w:i w:val="false"/>
                <w:color w:val="000000"/>
                <w:sz w:val="24"/>
              </w:rPr>
              <w:t xml:space="preserve"> </w:t>
            </w:r>
            <w:r>
              <w:rPr>
                <w:rFonts w:ascii="Times New Roman" w:hAnsi="Times New Roman"/>
                <w:b w:val="false"/>
                <w:i w:val="false"/>
                <w:color w:val="000000"/>
                <w:sz w:val="24"/>
              </w:rPr>
              <w:t>стране (странах) изучаемого языка в рамках тематического содержания</w:t>
            </w:r>
          </w:p>
        </w:tc>
      </w:tr>
      <w:tr>
        <w:trPr>
          <w:trHeight w:val="1305" w:hRule="atLeast"/>
          <w:trHeight w:val="144" w:hRule="atLeast"/>
        </w:trPr>
        <w:tc>
          <w:tcPr>
            <w:tcW w:w="1780"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3.2</w:t>
            </w:r>
          </w:p>
        </w:tc>
        <w:tc>
          <w:tcPr>
            <w:tcW w:w="12329"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З</w:t>
            </w:r>
            <w:r>
              <w:rPr>
                <w:rFonts w:ascii="Times New Roman" w:hAnsi="Times New Roman"/>
                <w:b w:val="false"/>
                <w:i w:val="false"/>
                <w:color w:val="000000"/>
                <w:sz w:val="24"/>
              </w:rPr>
              <w:t>нать (понимать) и использовать в устной и</w:t>
            </w:r>
            <w:r>
              <w:rPr>
                <w:rFonts w:ascii="Times New Roman" w:hAnsi="Times New Roman"/>
                <w:b w:val="false"/>
                <w:i w:val="false"/>
                <w:color w:val="000000"/>
                <w:sz w:val="24"/>
              </w:rPr>
              <w:t xml:space="preserve"> </w:t>
            </w:r>
            <w:r>
              <w:rPr>
                <w:rFonts w:ascii="Times New Roman" w:hAnsi="Times New Roman"/>
                <w:b w:val="false"/>
                <w:i w:val="false"/>
                <w:color w:val="000000"/>
                <w:sz w:val="24"/>
              </w:rPr>
              <w:t>письменной речи наиболее употребитель</w:t>
            </w:r>
            <w:r>
              <w:rPr>
                <w:rFonts w:ascii="Times New Roman" w:hAnsi="Times New Roman"/>
                <w:b w:val="false"/>
                <w:i w:val="false"/>
                <w:color w:val="000000"/>
                <w:sz w:val="24"/>
              </w:rPr>
              <w:t>ную</w:t>
            </w:r>
            <w:r>
              <w:rPr>
                <w:rFonts w:ascii="Times New Roman" w:hAnsi="Times New Roman"/>
                <w:b w:val="false"/>
                <w:i w:val="false"/>
                <w:color w:val="000000"/>
                <w:sz w:val="24"/>
              </w:rPr>
              <w:t xml:space="preserve"> </w:t>
            </w:r>
            <w:r>
              <w:rPr>
                <w:rFonts w:ascii="Times New Roman" w:hAnsi="Times New Roman"/>
                <w:b w:val="false"/>
                <w:i w:val="false"/>
                <w:color w:val="000000"/>
                <w:sz w:val="24"/>
              </w:rPr>
              <w:t>фоновую лексику</w:t>
            </w:r>
            <w:r>
              <w:rPr>
                <w:rFonts w:ascii="Times New Roman" w:hAnsi="Times New Roman"/>
                <w:b w:val="false"/>
                <w:i w:val="false"/>
                <w:color w:val="000000"/>
                <w:sz w:val="24"/>
              </w:rPr>
              <w:t xml:space="preserve"> </w:t>
            </w:r>
            <w:r>
              <w:rPr>
                <w:rFonts w:ascii="Times New Roman" w:hAnsi="Times New Roman"/>
                <w:b w:val="false"/>
                <w:i w:val="false"/>
                <w:color w:val="000000"/>
                <w:sz w:val="24"/>
              </w:rPr>
              <w:t>страны (стран) изучаемого языка в</w:t>
            </w:r>
            <w:r>
              <w:rPr>
                <w:rFonts w:ascii="Times New Roman" w:hAnsi="Times New Roman"/>
                <w:b w:val="false"/>
                <w:i w:val="false"/>
                <w:color w:val="000000"/>
                <w:sz w:val="24"/>
              </w:rPr>
              <w:t xml:space="preserve"> </w:t>
            </w:r>
            <w:r>
              <w:rPr>
                <w:rFonts w:ascii="Times New Roman" w:hAnsi="Times New Roman"/>
                <w:b w:val="false"/>
                <w:i w:val="false"/>
                <w:color w:val="000000"/>
                <w:sz w:val="24"/>
              </w:rPr>
              <w:t>рамках тематического содержания речи</w:t>
            </w:r>
          </w:p>
        </w:tc>
      </w:tr>
      <w:tr>
        <w:trPr>
          <w:trHeight w:val="870" w:hRule="atLeast"/>
          <w:trHeight w:val="144" w:hRule="atLeast"/>
        </w:trPr>
        <w:tc>
          <w:tcPr>
            <w:tcW w:w="1780"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3.3</w:t>
            </w:r>
          </w:p>
        </w:tc>
        <w:tc>
          <w:tcPr>
            <w:tcW w:w="12329"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П</w:t>
            </w:r>
            <w:r>
              <w:rPr>
                <w:rFonts w:ascii="Times New Roman" w:hAnsi="Times New Roman"/>
                <w:b w:val="false"/>
                <w:i w:val="false"/>
                <w:color w:val="000000"/>
                <w:sz w:val="24"/>
              </w:rPr>
              <w:t>равильно оформлять адрес, писать фамилии и имена (свои, родственников и друзей) на английском языке (в анкете, формуляре)</w:t>
            </w:r>
          </w:p>
        </w:tc>
      </w:tr>
      <w:tr>
        <w:trPr>
          <w:trHeight w:val="870" w:hRule="atLeast"/>
          <w:trHeight w:val="144" w:hRule="atLeast"/>
        </w:trPr>
        <w:tc>
          <w:tcPr>
            <w:tcW w:w="1780"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3.4</w:t>
            </w:r>
          </w:p>
        </w:tc>
        <w:tc>
          <w:tcPr>
            <w:tcW w:w="12329"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О</w:t>
            </w:r>
            <w:r>
              <w:rPr>
                <w:rFonts w:ascii="Times New Roman" w:hAnsi="Times New Roman"/>
                <w:b w:val="false"/>
                <w:i w:val="false"/>
                <w:color w:val="000000"/>
                <w:sz w:val="24"/>
              </w:rPr>
              <w:t>бладать базовыми знаниями о социокуль</w:t>
            </w:r>
            <w:r>
              <w:rPr>
                <w:rFonts w:ascii="Times New Roman" w:hAnsi="Times New Roman"/>
                <w:b w:val="false"/>
                <w:i w:val="false"/>
                <w:color w:val="000000"/>
                <w:sz w:val="24"/>
              </w:rPr>
              <w:t>турном портрете родной страны и страны (стран) изучаемого языка</w:t>
            </w:r>
          </w:p>
        </w:tc>
      </w:tr>
      <w:tr>
        <w:trPr>
          <w:trHeight w:val="435" w:hRule="atLeast"/>
          <w:trHeight w:val="144" w:hRule="atLeast"/>
        </w:trPr>
        <w:tc>
          <w:tcPr>
            <w:tcW w:w="1780"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3.5</w:t>
            </w:r>
          </w:p>
        </w:tc>
        <w:tc>
          <w:tcPr>
            <w:tcW w:w="12329"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К</w:t>
            </w:r>
            <w:r>
              <w:rPr>
                <w:rFonts w:ascii="Times New Roman" w:hAnsi="Times New Roman"/>
                <w:b w:val="false"/>
                <w:i w:val="false"/>
                <w:color w:val="000000"/>
                <w:sz w:val="24"/>
              </w:rPr>
              <w:t>ратко представлять Ро</w:t>
            </w:r>
            <w:r>
              <w:rPr>
                <w:rFonts w:ascii="Times New Roman" w:hAnsi="Times New Roman"/>
                <w:b w:val="false"/>
                <w:i w:val="false"/>
                <w:color w:val="000000"/>
                <w:sz w:val="24"/>
              </w:rPr>
              <w:t>ссию и страну (страны) изучаемого языка</w:t>
            </w:r>
          </w:p>
        </w:tc>
      </w:tr>
      <w:tr>
        <w:trPr>
          <w:trHeight w:val="1740" w:hRule="atLeast"/>
          <w:trHeight w:val="144" w:hRule="atLeast"/>
        </w:trPr>
        <w:tc>
          <w:tcPr>
            <w:tcW w:w="1780"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4</w:t>
            </w:r>
          </w:p>
        </w:tc>
        <w:tc>
          <w:tcPr>
            <w:tcW w:w="12329"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 xml:space="preserve">Компенсаторные умения. </w:t>
            </w:r>
            <w:r>
              <w:rPr>
                <w:rFonts w:ascii="Times New Roman" w:hAnsi="Times New Roman"/>
                <w:b w:val="false"/>
                <w:i w:val="false"/>
                <w:color w:val="000000"/>
                <w:sz w:val="24"/>
              </w:rPr>
              <w:t xml:space="preserve">Владеть компенсаторными умениями: использовать при чтении </w:t>
            </w:r>
            <w:r>
              <w:rPr>
                <w:rFonts w:ascii="Times New Roman" w:hAnsi="Times New Roman"/>
                <w:b w:val="false"/>
                <w:i w:val="false"/>
                <w:color w:val="000000"/>
                <w:sz w:val="24"/>
              </w:rPr>
              <w:t xml:space="preserve">и аудировании языковую догадку, в том числе контекстуальную, игнорировать информацию, не являющуюся необходимой </w:t>
            </w:r>
            <w:r>
              <w:rPr>
                <w:rFonts w:ascii="Times New Roman" w:hAnsi="Times New Roman"/>
                <w:b w:val="false"/>
                <w:i w:val="false"/>
                <w:color w:val="000000"/>
                <w:sz w:val="24"/>
              </w:rPr>
              <w:t>для понимания основного содержания прочитанного (прослушанного) текста или для нахождения в тексте запрашиваемой информации</w:t>
            </w:r>
          </w:p>
        </w:tc>
      </w:tr>
      <w:tr>
        <w:trPr>
          <w:trHeight w:val="1305" w:hRule="atLeast"/>
          <w:trHeight w:val="144" w:hRule="atLeast"/>
        </w:trPr>
        <w:tc>
          <w:tcPr>
            <w:tcW w:w="1780"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5</w:t>
            </w:r>
          </w:p>
        </w:tc>
        <w:tc>
          <w:tcPr>
            <w:tcW w:w="12329"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tc>
      </w:tr>
      <w:tr>
        <w:trPr>
          <w:trHeight w:val="870" w:hRule="atLeast"/>
          <w:trHeight w:val="144" w:hRule="atLeast"/>
        </w:trPr>
        <w:tc>
          <w:tcPr>
            <w:tcW w:w="1780"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6</w:t>
            </w:r>
          </w:p>
        </w:tc>
        <w:tc>
          <w:tcPr>
            <w:tcW w:w="12329"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Использовать иноязычные словари и справочники, в том числе информационно-справочные системы в электронной форме</w:t>
            </w:r>
          </w:p>
        </w:tc>
      </w:tr>
    </w:tbl>
    <w:p>
      <w:pPr>
        <w:spacing w:before="0" w:after="0"/>
        <w:ind w:left="120"/>
        <w:jc w:val="left"/>
      </w:pPr>
    </w:p>
    <w:p>
      <w:pPr>
        <w:spacing w:before="199" w:after="199"/>
        <w:ind w:left="120"/>
        <w:jc w:val="left"/>
      </w:pPr>
      <w:r>
        <w:rPr>
          <w:rFonts w:ascii="Times New Roman" w:hAnsi="Times New Roman"/>
          <w:b/>
          <w:i w:val="false"/>
          <w:color w:val="000000"/>
          <w:sz w:val="28"/>
        </w:rPr>
        <w:t>6 КЛАСС</w:t>
      </w:r>
    </w:p>
    <w:p>
      <w:pPr>
        <w:spacing w:before="0" w:after="0"/>
        <w:ind w:left="120"/>
        <w:jc w:val="left"/>
      </w:pPr>
    </w:p>
    <w:tbl>
      <w:tblPr>
        <w:tblW w:w="0" w:type="auto"/>
        <w:tblCellSpacing w:w="0" w:type="nil"/>
        <w:tblBorders>
          <w:top w:val="single"/>
          <w:left w:val="single"/>
          <w:bottom w:val="single"/>
          <w:right w:val="single"/>
          <w:insideH w:val="single"/>
          <w:insideV w:val="single"/>
        </w:tblBorders>
      </w:tblPr>
      <w:tblGrid>
        <w:gridCol w:w="2709"/>
        <w:gridCol w:w="11043"/>
      </w:tblGrid>
      <w:tr>
        <w:trPr>
          <w:trHeight w:val="795" w:hRule="atLeast"/>
          <w:trHeight w:val="144" w:hRule="atLeast"/>
        </w:trPr>
        <w:tc>
          <w:tcPr>
            <w:tcW w:w="189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w:t>
            </w:r>
            <w:r>
              <w:rPr>
                <w:rFonts w:ascii="Times New Roman" w:hAnsi="Times New Roman"/>
                <w:b/>
                <w:i w:val="false"/>
                <w:color w:val="000000"/>
                <w:sz w:val="24"/>
              </w:rPr>
              <w:t>Код проверяемого результата</w:t>
            </w:r>
            <w:r>
              <w:rPr>
                <w:rFonts w:ascii="Times New Roman" w:hAnsi="Times New Roman"/>
                <w:b/>
                <w:i w:val="false"/>
                <w:color w:val="000000"/>
                <w:sz w:val="24"/>
              </w:rPr>
              <w:t xml:space="preserve"> </w:t>
            </w:r>
          </w:p>
        </w:tc>
        <w:tc>
          <w:tcPr>
            <w:tcW w:w="1214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w:t>
            </w:r>
            <w:r>
              <w:rPr>
                <w:rFonts w:ascii="Times New Roman" w:hAnsi="Times New Roman"/>
                <w:b/>
                <w:i w:val="false"/>
                <w:color w:val="000000"/>
                <w:sz w:val="24"/>
              </w:rPr>
              <w:t>Проверяемые предметные результаты освоения основной образовательной программы основного общего образования</w:t>
            </w:r>
            <w:r>
              <w:rPr>
                <w:rFonts w:ascii="Times New Roman" w:hAnsi="Times New Roman"/>
                <w:b/>
                <w:i w:val="false"/>
                <w:color w:val="000000"/>
                <w:sz w:val="24"/>
              </w:rPr>
              <w:t xml:space="preserve"> </w:t>
            </w:r>
          </w:p>
        </w:tc>
      </w:tr>
      <w:tr>
        <w:trPr>
          <w:trHeight w:val="465" w:hRule="atLeast"/>
          <w:trHeight w:val="144" w:hRule="atLeast"/>
        </w:trPr>
        <w:tc>
          <w:tcPr>
            <w:tcW w:w="1896"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w:t>
            </w:r>
          </w:p>
        </w:tc>
        <w:tc>
          <w:tcPr>
            <w:tcW w:w="121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Коммуникативные умения</w:t>
            </w:r>
          </w:p>
        </w:tc>
      </w:tr>
      <w:tr>
        <w:trPr>
          <w:trHeight w:val="465" w:hRule="atLeast"/>
          <w:trHeight w:val="144" w:hRule="atLeast"/>
        </w:trPr>
        <w:tc>
          <w:tcPr>
            <w:tcW w:w="1896"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1.1</w:t>
            </w:r>
          </w:p>
        </w:tc>
        <w:tc>
          <w:tcPr>
            <w:tcW w:w="12147" w:type="dxa"/>
            <w:tcBorders/>
            <w:tcMar>
              <w:top w:w="50" w:type="dxa"/>
              <w:left w:w="100" w:type="dxa"/>
            </w:tcMar>
            <w:vAlign w:val="center"/>
          </w:tcPr>
          <w:p>
            <w:pPr>
              <w:spacing w:before="0" w:after="0" w:line="336"/>
              <w:ind w:left="228"/>
              <w:jc w:val="both"/>
            </w:pPr>
            <w:r>
              <w:rPr>
                <w:rFonts w:ascii="Times New Roman" w:hAnsi="Times New Roman"/>
                <w:b w:val="false"/>
                <w:i/>
                <w:color w:val="000000"/>
                <w:sz w:val="24"/>
              </w:rPr>
              <w:t>Говорение</w:t>
            </w:r>
          </w:p>
        </w:tc>
      </w:tr>
      <w:tr>
        <w:trPr>
          <w:trHeight w:val="2340" w:hRule="atLeast"/>
          <w:trHeight w:val="144" w:hRule="atLeast"/>
        </w:trPr>
        <w:tc>
          <w:tcPr>
            <w:tcW w:w="1896"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1.1.1</w:t>
            </w:r>
          </w:p>
        </w:tc>
        <w:tc>
          <w:tcPr>
            <w:tcW w:w="121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Вести разные виды диалогов (диалог этикетного характера, диалог – 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tc>
      </w:tr>
      <w:tr>
        <w:trPr>
          <w:trHeight w:val="2025" w:hRule="atLeast"/>
          <w:trHeight w:val="144" w:hRule="atLeast"/>
        </w:trPr>
        <w:tc>
          <w:tcPr>
            <w:tcW w:w="1896"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1.1.2</w:t>
            </w:r>
          </w:p>
        </w:tc>
        <w:tc>
          <w:tcPr>
            <w:tcW w:w="121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 – 8 фраз)</w:t>
            </w:r>
          </w:p>
        </w:tc>
      </w:tr>
      <w:tr>
        <w:trPr>
          <w:trHeight w:val="930" w:hRule="atLeast"/>
          <w:trHeight w:val="144" w:hRule="atLeast"/>
        </w:trPr>
        <w:tc>
          <w:tcPr>
            <w:tcW w:w="1896"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1.1.3</w:t>
            </w:r>
          </w:p>
        </w:tc>
        <w:tc>
          <w:tcPr>
            <w:tcW w:w="121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Излагать основное содержание прочитанного текста с вербальными и (или) зрительными опорами (объём – 7 – 8 фраз)</w:t>
            </w:r>
          </w:p>
        </w:tc>
      </w:tr>
      <w:tr>
        <w:trPr>
          <w:trHeight w:val="465" w:hRule="atLeast"/>
          <w:trHeight w:val="144" w:hRule="atLeast"/>
        </w:trPr>
        <w:tc>
          <w:tcPr>
            <w:tcW w:w="1896"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1.1.4</w:t>
            </w:r>
          </w:p>
        </w:tc>
        <w:tc>
          <w:tcPr>
            <w:tcW w:w="121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Кратко излагать результаты выполненной проектной работы (объём – 7 – 8 фраз)</w:t>
            </w:r>
          </w:p>
        </w:tc>
      </w:tr>
      <w:tr>
        <w:trPr>
          <w:trHeight w:val="465" w:hRule="atLeast"/>
          <w:trHeight w:val="144" w:hRule="atLeast"/>
        </w:trPr>
        <w:tc>
          <w:tcPr>
            <w:tcW w:w="1896"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1.2</w:t>
            </w:r>
          </w:p>
        </w:tc>
        <w:tc>
          <w:tcPr>
            <w:tcW w:w="12147" w:type="dxa"/>
            <w:tcBorders/>
            <w:tcMar>
              <w:top w:w="50" w:type="dxa"/>
              <w:left w:w="100" w:type="dxa"/>
            </w:tcMar>
            <w:vAlign w:val="center"/>
          </w:tcPr>
          <w:p>
            <w:pPr>
              <w:spacing w:before="0" w:after="0" w:line="336"/>
              <w:ind w:left="228"/>
              <w:jc w:val="both"/>
            </w:pPr>
            <w:r>
              <w:rPr>
                <w:rFonts w:ascii="Times New Roman" w:hAnsi="Times New Roman"/>
                <w:b w:val="false"/>
                <w:i/>
                <w:color w:val="000000"/>
                <w:sz w:val="24"/>
              </w:rPr>
              <w:t>Аудирование</w:t>
            </w:r>
          </w:p>
        </w:tc>
      </w:tr>
      <w:tr>
        <w:trPr>
          <w:trHeight w:val="1875" w:hRule="atLeast"/>
          <w:trHeight w:val="144" w:hRule="atLeast"/>
        </w:trPr>
        <w:tc>
          <w:tcPr>
            <w:tcW w:w="1896"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1.2.1</w:t>
            </w:r>
          </w:p>
        </w:tc>
        <w:tc>
          <w:tcPr>
            <w:tcW w:w="121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пониманием основного содержания (время звучания текста (текстов) для аудирования – до 1,5 минут)</w:t>
            </w:r>
          </w:p>
        </w:tc>
      </w:tr>
      <w:tr>
        <w:trPr>
          <w:trHeight w:val="1875" w:hRule="atLeast"/>
          <w:trHeight w:val="144" w:hRule="atLeast"/>
        </w:trPr>
        <w:tc>
          <w:tcPr>
            <w:tcW w:w="1896"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1.2.2</w:t>
            </w:r>
          </w:p>
        </w:tc>
        <w:tc>
          <w:tcPr>
            <w:tcW w:w="121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пониманием запрашиваемой информации (время звучания текста (текстов) для аудирования – до 1,5 минут)</w:t>
            </w:r>
          </w:p>
        </w:tc>
      </w:tr>
      <w:tr>
        <w:trPr>
          <w:trHeight w:val="465" w:hRule="atLeast"/>
          <w:trHeight w:val="144" w:hRule="atLeast"/>
        </w:trPr>
        <w:tc>
          <w:tcPr>
            <w:tcW w:w="1896"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1.3</w:t>
            </w:r>
          </w:p>
        </w:tc>
        <w:tc>
          <w:tcPr>
            <w:tcW w:w="12147" w:type="dxa"/>
            <w:tcBorders/>
            <w:tcMar>
              <w:top w:w="50" w:type="dxa"/>
              <w:left w:w="100" w:type="dxa"/>
            </w:tcMar>
            <w:vAlign w:val="center"/>
          </w:tcPr>
          <w:p>
            <w:pPr>
              <w:spacing w:before="0" w:after="0" w:line="336"/>
              <w:ind w:left="228"/>
              <w:jc w:val="both"/>
            </w:pPr>
            <w:r>
              <w:rPr>
                <w:rFonts w:ascii="Times New Roman" w:hAnsi="Times New Roman"/>
                <w:b w:val="false"/>
                <w:i/>
                <w:color w:val="000000"/>
                <w:sz w:val="24"/>
              </w:rPr>
              <w:t>Смысловое чтение</w:t>
            </w:r>
          </w:p>
        </w:tc>
      </w:tr>
      <w:tr>
        <w:trPr>
          <w:trHeight w:val="1410" w:hRule="atLeast"/>
          <w:trHeight w:val="144" w:hRule="atLeast"/>
        </w:trPr>
        <w:tc>
          <w:tcPr>
            <w:tcW w:w="1896"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1.3.1</w:t>
            </w:r>
          </w:p>
        </w:tc>
        <w:tc>
          <w:tcPr>
            <w:tcW w:w="121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Читать про себя и понимать несложные адаптированные аутентичные тексты, содержащие отдельные незнакомые слова, с пониманием основного содержания (объём текста (текстов) для чтения – 180 – 200 слов)</w:t>
            </w:r>
          </w:p>
        </w:tc>
      </w:tr>
      <w:tr>
        <w:trPr>
          <w:trHeight w:val="1410" w:hRule="atLeast"/>
          <w:trHeight w:val="144" w:hRule="atLeast"/>
        </w:trPr>
        <w:tc>
          <w:tcPr>
            <w:tcW w:w="1896"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1.3.2</w:t>
            </w:r>
          </w:p>
        </w:tc>
        <w:tc>
          <w:tcPr>
            <w:tcW w:w="121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Читать про себя и понимать несложные адаптированные аутентичные тексты, содержащие отдельные незнакомые слова, с пониманием запрашиваемой информации (объём текста (текстов) для чтения – 250 – 300 слов)</w:t>
            </w:r>
          </w:p>
        </w:tc>
      </w:tr>
      <w:tr>
        <w:trPr>
          <w:trHeight w:val="930" w:hRule="atLeast"/>
          <w:trHeight w:val="144" w:hRule="atLeast"/>
        </w:trPr>
        <w:tc>
          <w:tcPr>
            <w:tcW w:w="1896"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1.3.3</w:t>
            </w:r>
          </w:p>
        </w:tc>
        <w:tc>
          <w:tcPr>
            <w:tcW w:w="121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Читать про себя несплошные тексты (таблицы) и понимать представленную в них информацию</w:t>
            </w:r>
          </w:p>
        </w:tc>
      </w:tr>
      <w:tr>
        <w:trPr>
          <w:trHeight w:val="465" w:hRule="atLeast"/>
          <w:trHeight w:val="144" w:hRule="atLeast"/>
        </w:trPr>
        <w:tc>
          <w:tcPr>
            <w:tcW w:w="1896"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1.3.4</w:t>
            </w:r>
          </w:p>
        </w:tc>
        <w:tc>
          <w:tcPr>
            <w:tcW w:w="121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Определять тему текста по заголовку</w:t>
            </w:r>
          </w:p>
        </w:tc>
      </w:tr>
      <w:tr>
        <w:trPr>
          <w:trHeight w:val="465" w:hRule="atLeast"/>
          <w:trHeight w:val="144" w:hRule="atLeast"/>
        </w:trPr>
        <w:tc>
          <w:tcPr>
            <w:tcW w:w="1896"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1.4</w:t>
            </w:r>
          </w:p>
        </w:tc>
        <w:tc>
          <w:tcPr>
            <w:tcW w:w="12147" w:type="dxa"/>
            <w:tcBorders/>
            <w:tcMar>
              <w:top w:w="50" w:type="dxa"/>
              <w:left w:w="100" w:type="dxa"/>
            </w:tcMar>
            <w:vAlign w:val="center"/>
          </w:tcPr>
          <w:p>
            <w:pPr>
              <w:spacing w:before="0" w:after="0" w:line="336"/>
              <w:ind w:left="228"/>
              <w:jc w:val="both"/>
            </w:pPr>
            <w:r>
              <w:rPr>
                <w:rFonts w:ascii="Times New Roman" w:hAnsi="Times New Roman"/>
                <w:b w:val="false"/>
                <w:i/>
                <w:color w:val="000000"/>
                <w:sz w:val="24"/>
              </w:rPr>
              <w:t>Письменная речь</w:t>
            </w:r>
          </w:p>
        </w:tc>
      </w:tr>
      <w:tr>
        <w:trPr>
          <w:trHeight w:val="930" w:hRule="atLeast"/>
          <w:trHeight w:val="144" w:hRule="atLeast"/>
        </w:trPr>
        <w:tc>
          <w:tcPr>
            <w:tcW w:w="1896"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1.4.1</w:t>
            </w:r>
          </w:p>
        </w:tc>
        <w:tc>
          <w:tcPr>
            <w:tcW w:w="121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Заполнять анкеты и формуляры в соответствии с нормами речевого этикета, принятыми в стране (странах) изучаемого языка, с указанием личной информации</w:t>
            </w:r>
          </w:p>
        </w:tc>
      </w:tr>
      <w:tr>
        <w:trPr>
          <w:trHeight w:val="930" w:hRule="atLeast"/>
          <w:trHeight w:val="144" w:hRule="atLeast"/>
        </w:trPr>
        <w:tc>
          <w:tcPr>
            <w:tcW w:w="1896"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1.4.2</w:t>
            </w:r>
          </w:p>
        </w:tc>
        <w:tc>
          <w:tcPr>
            <w:tcW w:w="121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Писать электронное сообщение личного характера, соблюдая речевой этикет, принятый в стране (странах) изучаемого языка (объём сообщения – до 70 слов)</w:t>
            </w:r>
          </w:p>
        </w:tc>
      </w:tr>
      <w:tr>
        <w:trPr>
          <w:trHeight w:val="1755" w:hRule="atLeast"/>
          <w:trHeight w:val="144" w:hRule="atLeast"/>
        </w:trPr>
        <w:tc>
          <w:tcPr>
            <w:tcW w:w="1896"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1.4.3</w:t>
            </w:r>
          </w:p>
        </w:tc>
        <w:tc>
          <w:tcPr>
            <w:tcW w:w="121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Создавать небольшое письменное высказывание с использованием образца, плана, ключевых слов, картинки (объём высказывания – до 70 слов)</w:t>
            </w:r>
          </w:p>
        </w:tc>
      </w:tr>
      <w:tr>
        <w:trPr>
          <w:trHeight w:val="465" w:hRule="atLeast"/>
          <w:trHeight w:val="144" w:hRule="atLeast"/>
        </w:trPr>
        <w:tc>
          <w:tcPr>
            <w:tcW w:w="1896"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w:t>
            </w:r>
          </w:p>
        </w:tc>
        <w:tc>
          <w:tcPr>
            <w:tcW w:w="12147" w:type="dxa"/>
            <w:tcBorders/>
            <w:tcMar>
              <w:top w:w="50" w:type="dxa"/>
              <w:left w:w="100" w:type="dxa"/>
            </w:tcMar>
            <w:vAlign w:val="center"/>
          </w:tcPr>
          <w:p>
            <w:pPr>
              <w:spacing w:before="0" w:after="0" w:line="336"/>
              <w:ind w:left="228"/>
              <w:jc w:val="left"/>
            </w:pPr>
            <w:r>
              <w:rPr>
                <w:rFonts w:ascii="Times New Roman" w:hAnsi="Times New Roman"/>
                <w:b w:val="false"/>
                <w:i w:val="false"/>
                <w:color w:val="000000"/>
                <w:sz w:val="24"/>
              </w:rPr>
              <w:t>Языковые знания и навыки</w:t>
            </w:r>
          </w:p>
        </w:tc>
      </w:tr>
      <w:tr>
        <w:trPr>
          <w:trHeight w:val="465" w:hRule="atLeast"/>
          <w:trHeight w:val="144" w:hRule="atLeast"/>
        </w:trPr>
        <w:tc>
          <w:tcPr>
            <w:tcW w:w="1896"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2.1</w:t>
            </w:r>
          </w:p>
        </w:tc>
        <w:tc>
          <w:tcPr>
            <w:tcW w:w="12147" w:type="dxa"/>
            <w:tcBorders/>
            <w:tcMar>
              <w:top w:w="50" w:type="dxa"/>
              <w:left w:w="100" w:type="dxa"/>
            </w:tcMar>
            <w:vAlign w:val="center"/>
          </w:tcPr>
          <w:p>
            <w:pPr>
              <w:spacing w:before="0" w:after="0" w:line="336"/>
              <w:ind w:left="228"/>
              <w:jc w:val="left"/>
            </w:pPr>
            <w:r>
              <w:rPr>
                <w:rFonts w:ascii="Times New Roman" w:hAnsi="Times New Roman"/>
                <w:b w:val="false"/>
                <w:i/>
                <w:color w:val="000000"/>
                <w:sz w:val="24"/>
              </w:rPr>
              <w:t>Фонетическая сторона речи</w:t>
            </w:r>
          </w:p>
        </w:tc>
      </w:tr>
      <w:tr>
        <w:trPr>
          <w:trHeight w:val="1875" w:hRule="atLeast"/>
          <w:trHeight w:val="144" w:hRule="atLeast"/>
        </w:trPr>
        <w:tc>
          <w:tcPr>
            <w:tcW w:w="1896"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2.1.1</w:t>
            </w:r>
          </w:p>
        </w:tc>
        <w:tc>
          <w:tcPr>
            <w:tcW w:w="121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Различать на слух и адекватно,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w:t>
            </w:r>
          </w:p>
        </w:tc>
      </w:tr>
      <w:tr>
        <w:trPr>
          <w:trHeight w:val="1410" w:hRule="atLeast"/>
          <w:trHeight w:val="144" w:hRule="atLeast"/>
        </w:trPr>
        <w:tc>
          <w:tcPr>
            <w:tcW w:w="1896"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2.1.2</w:t>
            </w:r>
          </w:p>
        </w:tc>
        <w:tc>
          <w:tcPr>
            <w:tcW w:w="121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tc>
      </w:tr>
      <w:tr>
        <w:trPr>
          <w:trHeight w:val="465" w:hRule="atLeast"/>
          <w:trHeight w:val="144" w:hRule="atLeast"/>
        </w:trPr>
        <w:tc>
          <w:tcPr>
            <w:tcW w:w="1896"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2.1.</w:t>
            </w:r>
            <w:r>
              <w:rPr>
                <w:rFonts w:ascii="Times New Roman" w:hAnsi="Times New Roman"/>
                <w:b w:val="false"/>
                <w:i w:val="false"/>
                <w:color w:val="000000"/>
                <w:sz w:val="24"/>
              </w:rPr>
              <w:t>3</w:t>
            </w:r>
          </w:p>
        </w:tc>
        <w:tc>
          <w:tcPr>
            <w:tcW w:w="121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Читать новые слова согласно основным правилам чтения</w:t>
            </w:r>
          </w:p>
        </w:tc>
      </w:tr>
      <w:tr>
        <w:trPr>
          <w:trHeight w:val="465" w:hRule="atLeast"/>
          <w:trHeight w:val="144" w:hRule="atLeast"/>
        </w:trPr>
        <w:tc>
          <w:tcPr>
            <w:tcW w:w="1896"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2.2</w:t>
            </w:r>
          </w:p>
        </w:tc>
        <w:tc>
          <w:tcPr>
            <w:tcW w:w="12147" w:type="dxa"/>
            <w:tcBorders/>
            <w:tcMar>
              <w:top w:w="50" w:type="dxa"/>
              <w:left w:w="100" w:type="dxa"/>
            </w:tcMar>
            <w:vAlign w:val="center"/>
          </w:tcPr>
          <w:p>
            <w:pPr>
              <w:spacing w:before="0" w:after="0" w:line="336"/>
              <w:ind w:left="228"/>
              <w:jc w:val="both"/>
            </w:pPr>
            <w:r>
              <w:rPr>
                <w:rFonts w:ascii="Times New Roman" w:hAnsi="Times New Roman"/>
                <w:b w:val="false"/>
                <w:i/>
                <w:color w:val="000000"/>
                <w:sz w:val="24"/>
              </w:rPr>
              <w:t>Орфография и пунктуация</w:t>
            </w:r>
          </w:p>
        </w:tc>
      </w:tr>
      <w:tr>
        <w:trPr>
          <w:trHeight w:val="465" w:hRule="atLeast"/>
          <w:trHeight w:val="144" w:hRule="atLeast"/>
        </w:trPr>
        <w:tc>
          <w:tcPr>
            <w:tcW w:w="1896"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2.2.1</w:t>
            </w:r>
          </w:p>
        </w:tc>
        <w:tc>
          <w:tcPr>
            <w:tcW w:w="121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Владеть орфографическими навыками: правильно писать изученные слова</w:t>
            </w:r>
          </w:p>
        </w:tc>
      </w:tr>
      <w:tr>
        <w:trPr>
          <w:trHeight w:val="1875" w:hRule="atLeast"/>
          <w:trHeight w:val="144" w:hRule="atLeast"/>
        </w:trPr>
        <w:tc>
          <w:tcPr>
            <w:tcW w:w="1896"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2.2.2</w:t>
            </w:r>
          </w:p>
        </w:tc>
        <w:tc>
          <w:tcPr>
            <w:tcW w:w="121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tc>
      </w:tr>
      <w:tr>
        <w:trPr>
          <w:trHeight w:val="465" w:hRule="atLeast"/>
          <w:trHeight w:val="144" w:hRule="atLeast"/>
        </w:trPr>
        <w:tc>
          <w:tcPr>
            <w:tcW w:w="1896"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2.3</w:t>
            </w:r>
          </w:p>
        </w:tc>
        <w:tc>
          <w:tcPr>
            <w:tcW w:w="12147" w:type="dxa"/>
            <w:tcBorders/>
            <w:tcMar>
              <w:top w:w="50" w:type="dxa"/>
              <w:left w:w="100" w:type="dxa"/>
            </w:tcMar>
            <w:vAlign w:val="center"/>
          </w:tcPr>
          <w:p>
            <w:pPr>
              <w:spacing w:before="0" w:after="0" w:line="336"/>
              <w:ind w:left="228"/>
              <w:jc w:val="both"/>
            </w:pPr>
            <w:r>
              <w:rPr>
                <w:rFonts w:ascii="Times New Roman" w:hAnsi="Times New Roman"/>
                <w:b w:val="false"/>
                <w:i/>
                <w:color w:val="000000"/>
                <w:sz w:val="24"/>
              </w:rPr>
              <w:t>Лексическая сторона речи</w:t>
            </w:r>
          </w:p>
        </w:tc>
      </w:tr>
      <w:tr>
        <w:trPr>
          <w:trHeight w:val="2340" w:hRule="atLeast"/>
          <w:trHeight w:val="144" w:hRule="atLeast"/>
        </w:trPr>
        <w:tc>
          <w:tcPr>
            <w:tcW w:w="1896"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2.3.1</w:t>
            </w:r>
          </w:p>
        </w:tc>
        <w:tc>
          <w:tcPr>
            <w:tcW w:w="121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Распознавать в звучащем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отобранного тематического содержания, с соблюдением существующей нормы лексической сочетаемости</w:t>
            </w:r>
          </w:p>
        </w:tc>
      </w:tr>
      <w:tr>
        <w:trPr>
          <w:trHeight w:val="1410" w:hRule="atLeast"/>
          <w:trHeight w:val="144" w:hRule="atLeast"/>
        </w:trPr>
        <w:tc>
          <w:tcPr>
            <w:tcW w:w="1896"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2.3.2</w:t>
            </w:r>
          </w:p>
        </w:tc>
        <w:tc>
          <w:tcPr>
            <w:tcW w:w="121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Распознавать и употреблять в устной и письменной речи родственные слова, образованные с использованием аффиксации: имена существительные – с помощью суффикса </w:t>
            </w:r>
            <w:r>
              <w:rPr>
                <w:rFonts w:ascii="Times New Roman" w:hAnsi="Times New Roman"/>
                <w:b w:val="false"/>
                <w:i/>
                <w:color w:val="000000"/>
                <w:sz w:val="24"/>
              </w:rPr>
              <w:t>–</w:t>
            </w:r>
            <w:r>
              <w:rPr>
                <w:rFonts w:ascii="Times New Roman" w:hAnsi="Times New Roman"/>
                <w:b w:val="false"/>
                <w:i/>
                <w:color w:val="000000"/>
                <w:sz w:val="24"/>
              </w:rPr>
              <w:t>ing</w:t>
            </w:r>
          </w:p>
        </w:tc>
      </w:tr>
      <w:tr>
        <w:trPr>
          <w:trHeight w:val="1410" w:hRule="atLeast"/>
          <w:trHeight w:val="144" w:hRule="atLeast"/>
        </w:trPr>
        <w:tc>
          <w:tcPr>
            <w:tcW w:w="1896"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2.3.3</w:t>
            </w:r>
          </w:p>
        </w:tc>
        <w:tc>
          <w:tcPr>
            <w:tcW w:w="121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Распознавать и употреблять в устной и письменной речи родственные слова, образованные с использованием аффиксации: имена прилагательные с помощью суффиксов </w:t>
            </w:r>
            <w:r>
              <w:rPr>
                <w:rFonts w:ascii="Times New Roman" w:hAnsi="Times New Roman"/>
                <w:b w:val="false"/>
                <w:i/>
                <w:color w:val="000000"/>
                <w:sz w:val="24"/>
              </w:rPr>
              <w:t>-</w:t>
            </w:r>
            <w:r>
              <w:rPr>
                <w:rFonts w:ascii="Times New Roman" w:hAnsi="Times New Roman"/>
                <w:b w:val="false"/>
                <w:i/>
                <w:color w:val="000000"/>
                <w:sz w:val="24"/>
              </w:rPr>
              <w:t>ing</w:t>
            </w:r>
            <w:r>
              <w:rPr>
                <w:rFonts w:ascii="Times New Roman" w:hAnsi="Times New Roman"/>
                <w:b w:val="false"/>
                <w:i w:val="false"/>
                <w:color w:val="000000"/>
                <w:sz w:val="24"/>
              </w:rPr>
              <w:t xml:space="preserve">, </w:t>
            </w:r>
            <w:r>
              <w:rPr>
                <w:rFonts w:ascii="Times New Roman" w:hAnsi="Times New Roman"/>
                <w:b w:val="false"/>
                <w:i/>
                <w:color w:val="000000"/>
                <w:sz w:val="24"/>
              </w:rPr>
              <w:t>-</w:t>
            </w:r>
            <w:r>
              <w:rPr>
                <w:rFonts w:ascii="Times New Roman" w:hAnsi="Times New Roman"/>
                <w:b w:val="false"/>
                <w:i/>
                <w:color w:val="000000"/>
                <w:sz w:val="24"/>
              </w:rPr>
              <w:t>less</w:t>
            </w:r>
            <w:r>
              <w:rPr>
                <w:rFonts w:ascii="Times New Roman" w:hAnsi="Times New Roman"/>
                <w:b w:val="false"/>
                <w:i w:val="false"/>
                <w:color w:val="000000"/>
                <w:sz w:val="24"/>
              </w:rPr>
              <w:t xml:space="preserve">, </w:t>
            </w:r>
            <w:r>
              <w:rPr>
                <w:rFonts w:ascii="Times New Roman" w:hAnsi="Times New Roman"/>
                <w:b w:val="false"/>
                <w:i/>
                <w:color w:val="000000"/>
                <w:sz w:val="24"/>
              </w:rPr>
              <w:t>-</w:t>
            </w:r>
            <w:r>
              <w:rPr>
                <w:rFonts w:ascii="Times New Roman" w:hAnsi="Times New Roman"/>
                <w:b w:val="false"/>
                <w:i/>
                <w:color w:val="000000"/>
                <w:sz w:val="24"/>
              </w:rPr>
              <w:t>ive</w:t>
            </w:r>
            <w:r>
              <w:rPr>
                <w:rFonts w:ascii="Times New Roman" w:hAnsi="Times New Roman"/>
                <w:b w:val="false"/>
                <w:i w:val="false"/>
                <w:color w:val="000000"/>
                <w:sz w:val="24"/>
              </w:rPr>
              <w:t xml:space="preserve">, </w:t>
            </w:r>
            <w:r>
              <w:rPr>
                <w:rFonts w:ascii="Times New Roman" w:hAnsi="Times New Roman"/>
                <w:b w:val="false"/>
                <w:i/>
                <w:color w:val="000000"/>
                <w:sz w:val="24"/>
              </w:rPr>
              <w:t>-</w:t>
            </w:r>
            <w:r>
              <w:rPr>
                <w:rFonts w:ascii="Times New Roman" w:hAnsi="Times New Roman"/>
                <w:b w:val="false"/>
                <w:i/>
                <w:color w:val="000000"/>
                <w:sz w:val="24"/>
              </w:rPr>
              <w:t>al</w:t>
            </w:r>
          </w:p>
        </w:tc>
      </w:tr>
      <w:tr>
        <w:trPr>
          <w:trHeight w:val="930" w:hRule="atLeast"/>
          <w:trHeight w:val="144" w:hRule="atLeast"/>
        </w:trPr>
        <w:tc>
          <w:tcPr>
            <w:tcW w:w="1896"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2.3.4</w:t>
            </w:r>
          </w:p>
        </w:tc>
        <w:tc>
          <w:tcPr>
            <w:tcW w:w="121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Распознавать и употреблять в устной и письменной речи родственные слова, образованные с использованием аффиксации: наречия с суффиксом </w:t>
            </w:r>
            <w:r>
              <w:rPr>
                <w:rFonts w:ascii="Times New Roman" w:hAnsi="Times New Roman"/>
                <w:b w:val="false"/>
                <w:i/>
                <w:color w:val="000000"/>
                <w:sz w:val="24"/>
              </w:rPr>
              <w:t>-ly</w:t>
            </w:r>
          </w:p>
        </w:tc>
      </w:tr>
      <w:tr>
        <w:trPr>
          <w:trHeight w:val="1275" w:hRule="atLeast"/>
          <w:trHeight w:val="144" w:hRule="atLeast"/>
        </w:trPr>
        <w:tc>
          <w:tcPr>
            <w:tcW w:w="1896"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2.3.5</w:t>
            </w:r>
          </w:p>
        </w:tc>
        <w:tc>
          <w:tcPr>
            <w:tcW w:w="121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Распознавать </w:t>
            </w:r>
            <w:r>
              <w:rPr>
                <w:rFonts w:ascii="Times New Roman" w:hAnsi="Times New Roman"/>
                <w:b w:val="false"/>
                <w:i w:val="false"/>
                <w:color w:val="000000"/>
                <w:sz w:val="24"/>
              </w:rPr>
              <w:t xml:space="preserve">и употреблять в устной и письменной речи изученные синонимы и антонимы </w:t>
            </w:r>
          </w:p>
        </w:tc>
      </w:tr>
      <w:tr>
        <w:trPr>
          <w:trHeight w:val="465" w:hRule="atLeast"/>
          <w:trHeight w:val="144" w:hRule="atLeast"/>
        </w:trPr>
        <w:tc>
          <w:tcPr>
            <w:tcW w:w="1896"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2.3.6</w:t>
            </w:r>
          </w:p>
        </w:tc>
        <w:tc>
          <w:tcPr>
            <w:tcW w:w="121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Распознавать </w:t>
            </w:r>
            <w:r>
              <w:rPr>
                <w:rFonts w:ascii="Times New Roman" w:hAnsi="Times New Roman"/>
                <w:b w:val="false"/>
                <w:i w:val="false"/>
                <w:color w:val="000000"/>
                <w:sz w:val="24"/>
              </w:rPr>
              <w:t>и употреблять в устной и письменной речи интернациональные слова</w:t>
            </w:r>
          </w:p>
        </w:tc>
      </w:tr>
      <w:tr>
        <w:trPr>
          <w:trHeight w:val="930" w:hRule="atLeast"/>
          <w:trHeight w:val="144" w:hRule="atLeast"/>
        </w:trPr>
        <w:tc>
          <w:tcPr>
            <w:tcW w:w="1896"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2.3.7</w:t>
            </w:r>
          </w:p>
        </w:tc>
        <w:tc>
          <w:tcPr>
            <w:tcW w:w="121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Распознавать </w:t>
            </w:r>
            <w:r>
              <w:rPr>
                <w:rFonts w:ascii="Times New Roman" w:hAnsi="Times New Roman"/>
                <w:b w:val="false"/>
                <w:i w:val="false"/>
                <w:color w:val="000000"/>
                <w:sz w:val="24"/>
              </w:rPr>
              <w:t>и употреблять в устной и письменной речи различные средства связи в тексте для обеспечения целостности высказывания</w:t>
            </w:r>
          </w:p>
        </w:tc>
      </w:tr>
      <w:tr>
        <w:trPr>
          <w:trHeight w:val="465" w:hRule="atLeast"/>
          <w:trHeight w:val="144" w:hRule="atLeast"/>
        </w:trPr>
        <w:tc>
          <w:tcPr>
            <w:tcW w:w="1896"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w:t>
            </w:r>
          </w:p>
        </w:tc>
        <w:tc>
          <w:tcPr>
            <w:tcW w:w="12147" w:type="dxa"/>
            <w:tcBorders/>
            <w:tcMar>
              <w:top w:w="50" w:type="dxa"/>
              <w:left w:w="100" w:type="dxa"/>
            </w:tcMar>
            <w:vAlign w:val="center"/>
          </w:tcPr>
          <w:p>
            <w:pPr>
              <w:spacing w:before="0" w:after="0" w:line="336"/>
              <w:ind w:left="228"/>
              <w:jc w:val="both"/>
            </w:pPr>
            <w:r>
              <w:rPr>
                <w:rFonts w:ascii="Times New Roman" w:hAnsi="Times New Roman"/>
                <w:b w:val="false"/>
                <w:i/>
                <w:color w:val="000000"/>
                <w:sz w:val="24"/>
              </w:rPr>
              <w:t>Грамматическая сторона речи</w:t>
            </w:r>
          </w:p>
        </w:tc>
      </w:tr>
      <w:tr>
        <w:trPr>
          <w:trHeight w:val="930" w:hRule="atLeast"/>
          <w:trHeight w:val="144" w:hRule="atLeast"/>
        </w:trPr>
        <w:tc>
          <w:tcPr>
            <w:tcW w:w="1896"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2.4.1</w:t>
            </w:r>
          </w:p>
        </w:tc>
        <w:tc>
          <w:tcPr>
            <w:tcW w:w="121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Знать и понимать особенности структуры простых и сложных предложений английского языка, различных коммуникативных типов предложений английского языка</w:t>
            </w:r>
          </w:p>
        </w:tc>
      </w:tr>
      <w:tr>
        <w:trPr>
          <w:trHeight w:val="1410" w:hRule="atLeast"/>
          <w:trHeight w:val="144" w:hRule="atLeast"/>
        </w:trPr>
        <w:tc>
          <w:tcPr>
            <w:tcW w:w="1896"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2.4.2</w:t>
            </w:r>
          </w:p>
        </w:tc>
        <w:tc>
          <w:tcPr>
            <w:tcW w:w="121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Распознавать в письменном и звучащем тексте и употреблять в устной и письменной речи </w:t>
            </w:r>
            <w:r>
              <w:rPr>
                <w:rFonts w:ascii="Times New Roman" w:hAnsi="Times New Roman"/>
                <w:b w:val="false"/>
                <w:i w:val="false"/>
                <w:color w:val="000000"/>
                <w:sz w:val="24"/>
              </w:rPr>
              <w:t xml:space="preserve">сложноподчинённые предложения с придаточными определительными с союзными словами </w:t>
            </w:r>
            <w:r>
              <w:rPr>
                <w:rFonts w:ascii="Times New Roman" w:hAnsi="Times New Roman"/>
                <w:b w:val="false"/>
                <w:i/>
                <w:color w:val="000000"/>
                <w:sz w:val="24"/>
              </w:rPr>
              <w:t>WHO, WHICH, THAT</w:t>
            </w:r>
          </w:p>
        </w:tc>
      </w:tr>
      <w:tr>
        <w:trPr>
          <w:trHeight w:val="930" w:hRule="atLeast"/>
          <w:trHeight w:val="144" w:hRule="atLeast"/>
        </w:trPr>
        <w:tc>
          <w:tcPr>
            <w:tcW w:w="1896"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2.4.3</w:t>
            </w:r>
          </w:p>
        </w:tc>
        <w:tc>
          <w:tcPr>
            <w:tcW w:w="121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Распознавать в письменном и звучащем тексте и употреблять в устной и письменной речи </w:t>
            </w:r>
            <w:r>
              <w:rPr>
                <w:rFonts w:ascii="Times New Roman" w:hAnsi="Times New Roman"/>
                <w:b w:val="false"/>
                <w:i w:val="false"/>
                <w:color w:val="000000"/>
                <w:sz w:val="24"/>
              </w:rPr>
              <w:t xml:space="preserve">предложения с конструкциями </w:t>
            </w:r>
            <w:r>
              <w:rPr>
                <w:rFonts w:ascii="Times New Roman" w:hAnsi="Times New Roman"/>
                <w:b w:val="false"/>
                <w:i/>
                <w:color w:val="000000"/>
                <w:sz w:val="24"/>
              </w:rPr>
              <w:t>as… as</w:t>
            </w:r>
            <w:r>
              <w:rPr>
                <w:rFonts w:ascii="Times New Roman" w:hAnsi="Times New Roman"/>
                <w:b w:val="false"/>
                <w:i w:val="false"/>
                <w:color w:val="000000"/>
                <w:sz w:val="24"/>
              </w:rPr>
              <w:t xml:space="preserve">, </w:t>
            </w:r>
            <w:r>
              <w:rPr>
                <w:rFonts w:ascii="Times New Roman" w:hAnsi="Times New Roman"/>
                <w:b w:val="false"/>
                <w:i/>
                <w:color w:val="000000"/>
                <w:sz w:val="24"/>
              </w:rPr>
              <w:t>not so… as</w:t>
            </w:r>
          </w:p>
        </w:tc>
      </w:tr>
      <w:tr>
        <w:trPr>
          <w:trHeight w:val="1410" w:hRule="atLeast"/>
          <w:trHeight w:val="144" w:hRule="atLeast"/>
        </w:trPr>
        <w:tc>
          <w:tcPr>
            <w:tcW w:w="1896"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2.4.4</w:t>
            </w:r>
          </w:p>
        </w:tc>
        <w:tc>
          <w:tcPr>
            <w:tcW w:w="121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Распознавать в письменном и звучащем тексте и употреблять в устной и письменной речи все</w:t>
            </w:r>
            <w:r>
              <w:rPr>
                <w:rFonts w:ascii="Times New Roman" w:hAnsi="Times New Roman"/>
                <w:b w:val="false"/>
                <w:i w:val="false"/>
                <w:color w:val="000000"/>
                <w:sz w:val="24"/>
              </w:rPr>
              <w:t xml:space="preserve"> типы вопросительных предложений (общий, специальный, альтернативный, разделительный вопросы) в Present/Past Continuous Tense</w:t>
            </w:r>
          </w:p>
        </w:tc>
      </w:tr>
      <w:tr>
        <w:trPr>
          <w:trHeight w:val="1410" w:hRule="atLeast"/>
          <w:trHeight w:val="144" w:hRule="atLeast"/>
        </w:trPr>
        <w:tc>
          <w:tcPr>
            <w:tcW w:w="1896"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2.4.5</w:t>
            </w:r>
          </w:p>
        </w:tc>
        <w:tc>
          <w:tcPr>
            <w:tcW w:w="121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Распознавать в письменном и звучащем тексте и употреблять в устной и письменной речи имена </w:t>
            </w:r>
            <w:r>
              <w:rPr>
                <w:rFonts w:ascii="Times New Roman" w:hAnsi="Times New Roman"/>
                <w:b w:val="false"/>
                <w:i w:val="false"/>
                <w:color w:val="000000"/>
                <w:sz w:val="24"/>
              </w:rPr>
              <w:t>г</w:t>
            </w:r>
            <w:r>
              <w:rPr>
                <w:rFonts w:ascii="Times New Roman" w:hAnsi="Times New Roman"/>
                <w:b w:val="false"/>
                <w:i w:val="false"/>
                <w:color w:val="000000"/>
                <w:sz w:val="24"/>
              </w:rPr>
              <w:t>лаголы в видо-временных формах действительного залога в изъявительном наклонении в Present/Past Continuous Tense</w:t>
            </w:r>
          </w:p>
        </w:tc>
      </w:tr>
      <w:tr>
        <w:trPr>
          <w:trHeight w:val="1410" w:hRule="atLeast"/>
          <w:trHeight w:val="144" w:hRule="atLeast"/>
        </w:trPr>
        <w:tc>
          <w:tcPr>
            <w:tcW w:w="1896"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2.4.6</w:t>
            </w:r>
          </w:p>
        </w:tc>
        <w:tc>
          <w:tcPr>
            <w:tcW w:w="121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Распознавать в письменном и звучащем тексте и употреблять в устной и письменной речи </w:t>
            </w:r>
            <w:r>
              <w:rPr>
                <w:rFonts w:ascii="Times New Roman" w:hAnsi="Times New Roman"/>
                <w:b w:val="false"/>
                <w:i w:val="false"/>
                <w:color w:val="000000"/>
                <w:sz w:val="24"/>
              </w:rPr>
              <w:t xml:space="preserve">модальные глаголы и их эквиваленты </w:t>
            </w:r>
            <w:r>
              <w:rPr>
                <w:rFonts w:ascii="Times New Roman" w:hAnsi="Times New Roman"/>
                <w:b w:val="false"/>
                <w:i w:val="false"/>
                <w:color w:val="000000"/>
                <w:spacing w:val="-2"/>
                <w:sz w:val="24"/>
              </w:rPr>
              <w:t>(</w:t>
            </w:r>
            <w:r>
              <w:rPr>
                <w:rFonts w:ascii="Times New Roman" w:hAnsi="Times New Roman"/>
                <w:b w:val="false"/>
                <w:i/>
                <w:color w:val="000000"/>
                <w:spacing w:val="-2"/>
                <w:sz w:val="24"/>
              </w:rPr>
              <w:t>can / be able to</w:t>
            </w:r>
            <w:r>
              <w:rPr>
                <w:rFonts w:ascii="Times New Roman" w:hAnsi="Times New Roman"/>
                <w:b w:val="false"/>
                <w:i w:val="false"/>
                <w:color w:val="000000"/>
                <w:spacing w:val="-2"/>
                <w:sz w:val="24"/>
              </w:rPr>
              <w:t xml:space="preserve">, </w:t>
            </w:r>
            <w:r>
              <w:rPr>
                <w:rFonts w:ascii="Times New Roman" w:hAnsi="Times New Roman"/>
                <w:b w:val="false"/>
                <w:i/>
                <w:color w:val="000000"/>
                <w:spacing w:val="-2"/>
                <w:sz w:val="24"/>
              </w:rPr>
              <w:t>must / have to</w:t>
            </w:r>
            <w:r>
              <w:rPr>
                <w:rFonts w:ascii="Times New Roman" w:hAnsi="Times New Roman"/>
                <w:b w:val="false"/>
                <w:i w:val="false"/>
                <w:color w:val="000000"/>
                <w:spacing w:val="-2"/>
                <w:sz w:val="24"/>
              </w:rPr>
              <w:t xml:space="preserve">, </w:t>
            </w:r>
            <w:r>
              <w:rPr>
                <w:rFonts w:ascii="Times New Roman" w:hAnsi="Times New Roman"/>
                <w:b w:val="false"/>
                <w:i/>
                <w:color w:val="000000"/>
                <w:spacing w:val="-2"/>
                <w:sz w:val="24"/>
              </w:rPr>
              <w:t>may</w:t>
            </w:r>
            <w:r>
              <w:rPr>
                <w:rFonts w:ascii="Times New Roman" w:hAnsi="Times New Roman"/>
                <w:b w:val="false"/>
                <w:i w:val="false"/>
                <w:color w:val="000000"/>
                <w:spacing w:val="-2"/>
                <w:sz w:val="24"/>
              </w:rPr>
              <w:t xml:space="preserve">, </w:t>
            </w:r>
            <w:r>
              <w:rPr>
                <w:rFonts w:ascii="Times New Roman" w:hAnsi="Times New Roman"/>
                <w:b w:val="false"/>
                <w:i/>
                <w:color w:val="000000"/>
                <w:spacing w:val="-2"/>
                <w:sz w:val="24"/>
              </w:rPr>
              <w:t>should</w:t>
            </w:r>
            <w:r>
              <w:rPr>
                <w:rFonts w:ascii="Times New Roman" w:hAnsi="Times New Roman"/>
                <w:b w:val="false"/>
                <w:i w:val="false"/>
                <w:color w:val="000000"/>
                <w:spacing w:val="-2"/>
                <w:sz w:val="24"/>
              </w:rPr>
              <w:t xml:space="preserve">, </w:t>
            </w:r>
            <w:r>
              <w:rPr>
                <w:rFonts w:ascii="Times New Roman" w:hAnsi="Times New Roman"/>
                <w:b w:val="false"/>
                <w:i/>
                <w:color w:val="000000"/>
                <w:spacing w:val="-2"/>
                <w:sz w:val="24"/>
              </w:rPr>
              <w:t>need</w:t>
            </w:r>
            <w:r>
              <w:rPr>
                <w:rFonts w:ascii="Times New Roman" w:hAnsi="Times New Roman"/>
                <w:b w:val="false"/>
                <w:i w:val="false"/>
                <w:color w:val="000000"/>
                <w:spacing w:val="-2"/>
                <w:sz w:val="24"/>
              </w:rPr>
              <w:t>)</w:t>
            </w:r>
          </w:p>
        </w:tc>
      </w:tr>
      <w:tr>
        <w:trPr>
          <w:trHeight w:val="930" w:hRule="atLeast"/>
          <w:trHeight w:val="144" w:hRule="atLeast"/>
        </w:trPr>
        <w:tc>
          <w:tcPr>
            <w:tcW w:w="1896"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2.4.7</w:t>
            </w:r>
          </w:p>
        </w:tc>
        <w:tc>
          <w:tcPr>
            <w:tcW w:w="121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Распознавать в письменном и звучащем тексте и употреблять в устной и письменной речи с</w:t>
            </w:r>
            <w:r>
              <w:rPr>
                <w:rFonts w:ascii="Times New Roman" w:hAnsi="Times New Roman"/>
                <w:b w:val="false"/>
                <w:i w:val="false"/>
                <w:color w:val="000000"/>
                <w:sz w:val="24"/>
              </w:rPr>
              <w:t>лова, выражающие количество (</w:t>
            </w:r>
            <w:r>
              <w:rPr>
                <w:rFonts w:ascii="Times New Roman" w:hAnsi="Times New Roman"/>
                <w:b w:val="false"/>
                <w:i/>
                <w:color w:val="000000"/>
                <w:sz w:val="24"/>
              </w:rPr>
              <w:t>little / a little</w:t>
            </w:r>
            <w:r>
              <w:rPr>
                <w:rFonts w:ascii="Times New Roman" w:hAnsi="Times New Roman"/>
                <w:b w:val="false"/>
                <w:i w:val="false"/>
                <w:color w:val="000000"/>
                <w:sz w:val="24"/>
              </w:rPr>
              <w:t xml:space="preserve">, </w:t>
            </w:r>
            <w:r>
              <w:rPr>
                <w:rFonts w:ascii="Times New Roman" w:hAnsi="Times New Roman"/>
                <w:b w:val="false"/>
                <w:i/>
                <w:color w:val="000000"/>
                <w:sz w:val="24"/>
              </w:rPr>
              <w:t>few / a few</w:t>
            </w:r>
            <w:r>
              <w:rPr>
                <w:rFonts w:ascii="Times New Roman" w:hAnsi="Times New Roman"/>
                <w:b w:val="false"/>
                <w:i w:val="false"/>
                <w:color w:val="000000"/>
                <w:sz w:val="24"/>
              </w:rPr>
              <w:t>)</w:t>
            </w:r>
          </w:p>
        </w:tc>
      </w:tr>
      <w:tr>
        <w:trPr>
          <w:trHeight w:val="2340" w:hRule="atLeast"/>
          <w:trHeight w:val="144" w:hRule="atLeast"/>
        </w:trPr>
        <w:tc>
          <w:tcPr>
            <w:tcW w:w="1896"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2.4.8</w:t>
            </w:r>
          </w:p>
        </w:tc>
        <w:tc>
          <w:tcPr>
            <w:tcW w:w="121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Распознавать в письменном и звучащем тексте и употреблять в устной и письменной речи </w:t>
            </w:r>
            <w:r>
              <w:rPr>
                <w:rFonts w:ascii="Times New Roman" w:hAnsi="Times New Roman"/>
                <w:b w:val="false"/>
                <w:i w:val="false"/>
                <w:color w:val="000000"/>
                <w:sz w:val="24"/>
              </w:rPr>
              <w:t>возвратные, неопределённые местоимения (</w:t>
            </w:r>
            <w:r>
              <w:rPr>
                <w:rFonts w:ascii="Times New Roman" w:hAnsi="Times New Roman"/>
                <w:b w:val="false"/>
                <w:i/>
                <w:color w:val="000000"/>
                <w:sz w:val="24"/>
              </w:rPr>
              <w:t>some</w:t>
            </w:r>
            <w:r>
              <w:rPr>
                <w:rFonts w:ascii="Times New Roman" w:hAnsi="Times New Roman"/>
                <w:b w:val="false"/>
                <w:i w:val="false"/>
                <w:color w:val="000000"/>
                <w:sz w:val="24"/>
              </w:rPr>
              <w:t xml:space="preserve">, </w:t>
            </w:r>
            <w:r>
              <w:rPr>
                <w:rFonts w:ascii="Times New Roman" w:hAnsi="Times New Roman"/>
                <w:b w:val="false"/>
                <w:i/>
                <w:color w:val="000000"/>
                <w:sz w:val="24"/>
              </w:rPr>
              <w:t>any</w:t>
            </w:r>
            <w:r>
              <w:rPr>
                <w:rFonts w:ascii="Times New Roman" w:hAnsi="Times New Roman"/>
                <w:b w:val="false"/>
                <w:i w:val="false"/>
                <w:color w:val="000000"/>
                <w:sz w:val="24"/>
              </w:rPr>
              <w:t>) и их производные (</w:t>
            </w:r>
            <w:r>
              <w:rPr>
                <w:rFonts w:ascii="Times New Roman" w:hAnsi="Times New Roman"/>
                <w:b w:val="false"/>
                <w:i/>
                <w:color w:val="000000"/>
                <w:sz w:val="24"/>
              </w:rPr>
              <w:t>somebody</w:t>
            </w:r>
            <w:r>
              <w:rPr>
                <w:rFonts w:ascii="Times New Roman" w:hAnsi="Times New Roman"/>
                <w:b w:val="false"/>
                <w:i w:val="false"/>
                <w:color w:val="000000"/>
                <w:sz w:val="24"/>
              </w:rPr>
              <w:t xml:space="preserve">, </w:t>
            </w:r>
            <w:r>
              <w:rPr>
                <w:rFonts w:ascii="Times New Roman" w:hAnsi="Times New Roman"/>
                <w:b w:val="false"/>
                <w:i/>
                <w:color w:val="000000"/>
                <w:sz w:val="24"/>
              </w:rPr>
              <w:t>anybody</w:t>
            </w:r>
            <w:r>
              <w:rPr>
                <w:rFonts w:ascii="Times New Roman" w:hAnsi="Times New Roman"/>
                <w:b w:val="false"/>
                <w:i w:val="false"/>
                <w:color w:val="000000"/>
                <w:sz w:val="24"/>
              </w:rPr>
              <w:t xml:space="preserve">; </w:t>
            </w:r>
            <w:r>
              <w:rPr>
                <w:rFonts w:ascii="Times New Roman" w:hAnsi="Times New Roman"/>
                <w:b w:val="false"/>
                <w:i/>
                <w:color w:val="000000"/>
                <w:sz w:val="24"/>
              </w:rPr>
              <w:t>something</w:t>
            </w:r>
            <w:r>
              <w:rPr>
                <w:rFonts w:ascii="Times New Roman" w:hAnsi="Times New Roman"/>
                <w:b w:val="false"/>
                <w:i w:val="false"/>
                <w:color w:val="000000"/>
                <w:sz w:val="24"/>
              </w:rPr>
              <w:t xml:space="preserve">, </w:t>
            </w:r>
            <w:r>
              <w:rPr>
                <w:rFonts w:ascii="Times New Roman" w:hAnsi="Times New Roman"/>
                <w:b w:val="false"/>
                <w:i/>
                <w:color w:val="000000"/>
                <w:sz w:val="24"/>
              </w:rPr>
              <w:t>anything</w:t>
            </w:r>
            <w:r>
              <w:rPr>
                <w:rFonts w:ascii="Times New Roman" w:hAnsi="Times New Roman"/>
                <w:b w:val="false"/>
                <w:i w:val="false"/>
                <w:color w:val="000000"/>
                <w:sz w:val="24"/>
              </w:rPr>
              <w:t xml:space="preserve"> и другие), </w:t>
            </w:r>
            <w:r>
              <w:rPr>
                <w:rFonts w:ascii="Times New Roman" w:hAnsi="Times New Roman"/>
                <w:b w:val="false"/>
                <w:i/>
                <w:color w:val="000000"/>
                <w:sz w:val="24"/>
              </w:rPr>
              <w:t>every</w:t>
            </w:r>
            <w:r>
              <w:rPr>
                <w:rFonts w:ascii="Times New Roman" w:hAnsi="Times New Roman"/>
                <w:b w:val="false"/>
                <w:i w:val="false"/>
                <w:color w:val="000000"/>
                <w:sz w:val="24"/>
              </w:rPr>
              <w:t xml:space="preserve"> и производные (</w:t>
            </w:r>
            <w:r>
              <w:rPr>
                <w:rFonts w:ascii="Times New Roman" w:hAnsi="Times New Roman"/>
                <w:b w:val="false"/>
                <w:i/>
                <w:color w:val="000000"/>
                <w:sz w:val="24"/>
              </w:rPr>
              <w:t>everybody</w:t>
            </w:r>
            <w:r>
              <w:rPr>
                <w:rFonts w:ascii="Times New Roman" w:hAnsi="Times New Roman"/>
                <w:b w:val="false"/>
                <w:i w:val="false"/>
                <w:color w:val="000000"/>
                <w:sz w:val="24"/>
              </w:rPr>
              <w:t xml:space="preserve">, </w:t>
            </w:r>
            <w:r>
              <w:rPr>
                <w:rFonts w:ascii="Times New Roman" w:hAnsi="Times New Roman"/>
                <w:b w:val="false"/>
                <w:i/>
                <w:color w:val="000000"/>
                <w:sz w:val="24"/>
              </w:rPr>
              <w:t>everything</w:t>
            </w:r>
            <w:r>
              <w:rPr>
                <w:rFonts w:ascii="Times New Roman" w:hAnsi="Times New Roman"/>
                <w:b w:val="false"/>
                <w:i w:val="false"/>
                <w:color w:val="000000"/>
                <w:sz w:val="24"/>
              </w:rPr>
              <w:t xml:space="preserve"> и другие) в повествовательных (утвердительных и отрицательных) и вопросительных предложениях</w:t>
            </w:r>
          </w:p>
        </w:tc>
      </w:tr>
      <w:tr>
        <w:trPr>
          <w:trHeight w:val="930" w:hRule="atLeast"/>
          <w:trHeight w:val="144" w:hRule="atLeast"/>
        </w:trPr>
        <w:tc>
          <w:tcPr>
            <w:tcW w:w="1896"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2.4.9</w:t>
            </w:r>
          </w:p>
        </w:tc>
        <w:tc>
          <w:tcPr>
            <w:tcW w:w="121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Распознавать в письменном и звучащем тексте и употреблять в устной и письменной речи </w:t>
            </w:r>
            <w:r>
              <w:rPr>
                <w:rFonts w:ascii="Times New Roman" w:hAnsi="Times New Roman"/>
                <w:b w:val="false"/>
                <w:i w:val="false"/>
                <w:color w:val="000000"/>
                <w:sz w:val="24"/>
              </w:rPr>
              <w:t>ч</w:t>
            </w:r>
            <w:r>
              <w:rPr>
                <w:rFonts w:ascii="Times New Roman" w:hAnsi="Times New Roman"/>
                <w:b w:val="false"/>
                <w:i w:val="false"/>
                <w:color w:val="000000"/>
                <w:sz w:val="24"/>
              </w:rPr>
              <w:t>ислительные для обозначения дат и больших чисел (100 – 1000)</w:t>
            </w:r>
          </w:p>
        </w:tc>
      </w:tr>
      <w:tr>
        <w:trPr>
          <w:trHeight w:val="465" w:hRule="atLeast"/>
          <w:trHeight w:val="144" w:hRule="atLeast"/>
        </w:trPr>
        <w:tc>
          <w:tcPr>
            <w:tcW w:w="1896"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3</w:t>
            </w:r>
          </w:p>
        </w:tc>
        <w:tc>
          <w:tcPr>
            <w:tcW w:w="121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Социокультурные знания и умения</w:t>
            </w:r>
          </w:p>
        </w:tc>
      </w:tr>
      <w:tr>
        <w:trPr>
          <w:trHeight w:val="1275" w:hRule="atLeast"/>
          <w:trHeight w:val="144" w:hRule="atLeast"/>
        </w:trPr>
        <w:tc>
          <w:tcPr>
            <w:tcW w:w="1896"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3.1</w:t>
            </w:r>
          </w:p>
        </w:tc>
        <w:tc>
          <w:tcPr>
            <w:tcW w:w="121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И</w:t>
            </w:r>
            <w:r>
              <w:rPr>
                <w:rFonts w:ascii="Times New Roman" w:hAnsi="Times New Roman"/>
                <w:b w:val="false"/>
                <w:i w:val="false"/>
                <w:color w:val="000000"/>
                <w:sz w:val="24"/>
              </w:rPr>
              <w:t>спользовать отдельные социокультурные элементы речевого поведенческого этикета в</w:t>
            </w:r>
            <w:r>
              <w:rPr>
                <w:rFonts w:ascii="Times New Roman" w:hAnsi="Times New Roman"/>
                <w:b w:val="false"/>
                <w:i w:val="false"/>
                <w:color w:val="000000"/>
                <w:sz w:val="24"/>
              </w:rPr>
              <w:t xml:space="preserve"> </w:t>
            </w:r>
            <w:r>
              <w:rPr>
                <w:rFonts w:ascii="Times New Roman" w:hAnsi="Times New Roman"/>
                <w:b w:val="false"/>
                <w:i w:val="false"/>
                <w:color w:val="000000"/>
                <w:sz w:val="24"/>
              </w:rPr>
              <w:t>стране (странах) изучаемого языка в рамках тематического содержания</w:t>
            </w:r>
          </w:p>
        </w:tc>
      </w:tr>
      <w:tr>
        <w:trPr>
          <w:trHeight w:val="930" w:hRule="atLeast"/>
          <w:trHeight w:val="144" w:hRule="atLeast"/>
        </w:trPr>
        <w:tc>
          <w:tcPr>
            <w:tcW w:w="1896"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3.2</w:t>
            </w:r>
          </w:p>
        </w:tc>
        <w:tc>
          <w:tcPr>
            <w:tcW w:w="121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З</w:t>
            </w:r>
            <w:r>
              <w:rPr>
                <w:rFonts w:ascii="Times New Roman" w:hAnsi="Times New Roman"/>
                <w:b w:val="false"/>
                <w:i w:val="false"/>
                <w:color w:val="000000"/>
                <w:sz w:val="24"/>
              </w:rPr>
              <w:t>нать (понимать) и использовать в устной и</w:t>
            </w:r>
            <w:r>
              <w:rPr>
                <w:rFonts w:ascii="Times New Roman" w:hAnsi="Times New Roman"/>
                <w:b w:val="false"/>
                <w:i w:val="false"/>
                <w:color w:val="000000"/>
                <w:sz w:val="24"/>
              </w:rPr>
              <w:t xml:space="preserve"> </w:t>
            </w:r>
            <w:r>
              <w:rPr>
                <w:rFonts w:ascii="Times New Roman" w:hAnsi="Times New Roman"/>
                <w:b w:val="false"/>
                <w:i w:val="false"/>
                <w:color w:val="000000"/>
                <w:sz w:val="24"/>
              </w:rPr>
              <w:t>письменной речи наиболее употребитель</w:t>
            </w:r>
            <w:r>
              <w:rPr>
                <w:rFonts w:ascii="Times New Roman" w:hAnsi="Times New Roman"/>
                <w:b w:val="false"/>
                <w:i w:val="false"/>
                <w:color w:val="000000"/>
                <w:sz w:val="24"/>
              </w:rPr>
              <w:t>ную лексику</w:t>
            </w:r>
            <w:r>
              <w:rPr>
                <w:rFonts w:ascii="Times New Roman" w:hAnsi="Times New Roman"/>
                <w:b w:val="false"/>
                <w:i w:val="false"/>
                <w:color w:val="000000"/>
                <w:sz w:val="24"/>
              </w:rPr>
              <w:t xml:space="preserve"> </w:t>
            </w:r>
            <w:r>
              <w:rPr>
                <w:rFonts w:ascii="Times New Roman" w:hAnsi="Times New Roman"/>
                <w:b w:val="false"/>
                <w:i w:val="false"/>
                <w:color w:val="000000"/>
                <w:sz w:val="24"/>
              </w:rPr>
              <w:t>страны (стран) изучаемого языка в рамках темати</w:t>
            </w:r>
            <w:r>
              <w:rPr>
                <w:rFonts w:ascii="Times New Roman" w:hAnsi="Times New Roman"/>
                <w:b w:val="false"/>
                <w:i w:val="false"/>
                <w:color w:val="000000"/>
                <w:sz w:val="24"/>
              </w:rPr>
              <w:t>ческого содержания речи</w:t>
            </w:r>
          </w:p>
        </w:tc>
      </w:tr>
      <w:tr>
        <w:trPr>
          <w:trHeight w:val="930" w:hRule="atLeast"/>
          <w:trHeight w:val="144" w:hRule="atLeast"/>
        </w:trPr>
        <w:tc>
          <w:tcPr>
            <w:tcW w:w="1896"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3.3</w:t>
            </w:r>
          </w:p>
        </w:tc>
        <w:tc>
          <w:tcPr>
            <w:tcW w:w="121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О</w:t>
            </w:r>
            <w:r>
              <w:rPr>
                <w:rFonts w:ascii="Times New Roman" w:hAnsi="Times New Roman"/>
                <w:b w:val="false"/>
                <w:i w:val="false"/>
                <w:color w:val="000000"/>
                <w:sz w:val="24"/>
              </w:rPr>
              <w:t>бладать базовыми знаниями о социокуль</w:t>
            </w:r>
            <w:r>
              <w:rPr>
                <w:rFonts w:ascii="Times New Roman" w:hAnsi="Times New Roman"/>
                <w:b w:val="false"/>
                <w:i w:val="false"/>
                <w:color w:val="000000"/>
                <w:sz w:val="24"/>
              </w:rPr>
              <w:t>турном портрете родной страны и страны (стран) изучаемого языка</w:t>
            </w:r>
          </w:p>
        </w:tc>
      </w:tr>
      <w:tr>
        <w:trPr>
          <w:trHeight w:val="525" w:hRule="atLeast"/>
          <w:trHeight w:val="144" w:hRule="atLeast"/>
        </w:trPr>
        <w:tc>
          <w:tcPr>
            <w:tcW w:w="1896"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3.4</w:t>
            </w:r>
          </w:p>
        </w:tc>
        <w:tc>
          <w:tcPr>
            <w:tcW w:w="121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К</w:t>
            </w:r>
            <w:r>
              <w:rPr>
                <w:rFonts w:ascii="Times New Roman" w:hAnsi="Times New Roman"/>
                <w:b w:val="false"/>
                <w:i w:val="false"/>
                <w:color w:val="000000"/>
                <w:sz w:val="24"/>
              </w:rPr>
              <w:t>ратко представлять Ро</w:t>
            </w:r>
            <w:r>
              <w:rPr>
                <w:rFonts w:ascii="Times New Roman" w:hAnsi="Times New Roman"/>
                <w:b w:val="false"/>
                <w:i w:val="false"/>
                <w:color w:val="000000"/>
                <w:sz w:val="24"/>
              </w:rPr>
              <w:t>ссию и страны (стран) изучаемого языка</w:t>
            </w:r>
          </w:p>
        </w:tc>
      </w:tr>
      <w:tr>
        <w:trPr>
          <w:trHeight w:val="2340" w:hRule="atLeast"/>
          <w:trHeight w:val="144" w:hRule="atLeast"/>
        </w:trPr>
        <w:tc>
          <w:tcPr>
            <w:tcW w:w="1896"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4</w:t>
            </w:r>
          </w:p>
        </w:tc>
        <w:tc>
          <w:tcPr>
            <w:tcW w:w="121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Компенсаторные умения</w:t>
            </w:r>
          </w:p>
          <w:p>
            <w:pPr>
              <w:spacing w:before="0" w:after="0" w:line="336"/>
              <w:ind w:left="228"/>
              <w:jc w:val="both"/>
            </w:pPr>
            <w:r>
              <w:rPr>
                <w:rFonts w:ascii="Times New Roman" w:hAnsi="Times New Roman"/>
                <w:b w:val="false"/>
                <w:i w:val="false"/>
                <w:color w:val="000000"/>
                <w:sz w:val="24"/>
              </w:rPr>
              <w:t>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tc>
      </w:tr>
      <w:tr>
        <w:trPr>
          <w:trHeight w:val="1680" w:hRule="atLeast"/>
          <w:trHeight w:val="144" w:hRule="atLeast"/>
        </w:trPr>
        <w:tc>
          <w:tcPr>
            <w:tcW w:w="1896"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5</w:t>
            </w:r>
          </w:p>
        </w:tc>
        <w:tc>
          <w:tcPr>
            <w:tcW w:w="121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tc>
      </w:tr>
      <w:tr>
        <w:trPr>
          <w:trHeight w:val="975" w:hRule="atLeast"/>
          <w:trHeight w:val="144" w:hRule="atLeast"/>
        </w:trPr>
        <w:tc>
          <w:tcPr>
            <w:tcW w:w="1896"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6</w:t>
            </w:r>
          </w:p>
        </w:tc>
        <w:tc>
          <w:tcPr>
            <w:tcW w:w="12147"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Использовать иноязычные словари и справочники, в том числе информационно-справочные системы в электронной форме</w:t>
            </w:r>
          </w:p>
        </w:tc>
      </w:tr>
    </w:tbl>
    <w:p>
      <w:pPr>
        <w:spacing w:before="0" w:after="0"/>
        <w:ind w:left="120"/>
        <w:jc w:val="left"/>
      </w:pPr>
    </w:p>
    <w:p>
      <w:pPr>
        <w:spacing w:before="199" w:after="199"/>
        <w:ind w:left="120"/>
        <w:jc w:val="left"/>
      </w:pPr>
      <w:r>
        <w:rPr>
          <w:rFonts w:ascii="Times New Roman" w:hAnsi="Times New Roman"/>
          <w:b/>
          <w:i w:val="false"/>
          <w:color w:val="000000"/>
          <w:sz w:val="28"/>
        </w:rPr>
        <w:t>7 КЛАСС</w:t>
      </w:r>
    </w:p>
    <w:p>
      <w:pPr>
        <w:spacing w:before="199" w:after="199"/>
        <w:ind w:left="120"/>
        <w:jc w:val="left"/>
      </w:pPr>
    </w:p>
    <w:tbl>
      <w:tblPr>
        <w:tblW w:w="0" w:type="auto"/>
        <w:tblCellSpacing w:w="0" w:type="nil"/>
        <w:tblBorders>
          <w:top w:val="single"/>
          <w:left w:val="single"/>
          <w:bottom w:val="single"/>
          <w:right w:val="single"/>
          <w:insideH w:val="single"/>
          <w:insideV w:val="single"/>
        </w:tblBorders>
      </w:tblPr>
      <w:tblGrid>
        <w:gridCol w:w="2840"/>
        <w:gridCol w:w="10912"/>
      </w:tblGrid>
      <w:tr>
        <w:trPr>
          <w:trHeight w:val="1185" w:hRule="atLeast"/>
          <w:trHeight w:val="144" w:hRule="atLeast"/>
        </w:trPr>
        <w:tc>
          <w:tcPr>
            <w:tcW w:w="198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Код проверяемого результата </w:t>
            </w:r>
          </w:p>
        </w:tc>
        <w:tc>
          <w:tcPr>
            <w:tcW w:w="1200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Проверяемые предметные результаты освоения основной образовательной программы основного общего образования </w:t>
            </w:r>
          </w:p>
        </w:tc>
      </w:tr>
      <w:tr>
        <w:trPr>
          <w:trHeight w:val="465"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w:t>
            </w:r>
          </w:p>
        </w:tc>
        <w:tc>
          <w:tcPr>
            <w:tcW w:w="12003"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Коммуникативные умения</w:t>
            </w:r>
          </w:p>
        </w:tc>
      </w:tr>
      <w:tr>
        <w:trPr>
          <w:trHeight w:val="465"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1.1</w:t>
            </w:r>
          </w:p>
        </w:tc>
        <w:tc>
          <w:tcPr>
            <w:tcW w:w="12003" w:type="dxa"/>
            <w:tcBorders/>
            <w:tcMar>
              <w:top w:w="50" w:type="dxa"/>
              <w:left w:w="100" w:type="dxa"/>
            </w:tcMar>
            <w:vAlign w:val="center"/>
          </w:tcPr>
          <w:p>
            <w:pPr>
              <w:spacing w:before="0" w:after="0" w:line="336"/>
              <w:ind w:left="228"/>
              <w:jc w:val="both"/>
            </w:pPr>
            <w:r>
              <w:rPr>
                <w:rFonts w:ascii="Times New Roman" w:hAnsi="Times New Roman"/>
                <w:b w:val="false"/>
                <w:i/>
                <w:color w:val="000000"/>
                <w:sz w:val="24"/>
              </w:rPr>
              <w:t>Говорение</w:t>
            </w:r>
          </w:p>
        </w:tc>
      </w:tr>
      <w:tr>
        <w:trPr>
          <w:trHeight w:val="282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1.1.1</w:t>
            </w:r>
          </w:p>
        </w:tc>
        <w:tc>
          <w:tcPr>
            <w:tcW w:w="12003"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Вести разные виды диалогов (диалог этикетного характера, диалог – побуждение к действию, диалог-расспрос, комбинированный диалог, включающий разные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
        </w:tc>
      </w:tr>
      <w:tr>
        <w:trPr>
          <w:trHeight w:val="2505"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1.1.2</w:t>
            </w:r>
          </w:p>
        </w:tc>
        <w:tc>
          <w:tcPr>
            <w:tcW w:w="12003"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 – 9 фраз)</w:t>
            </w:r>
          </w:p>
        </w:tc>
      </w:tr>
      <w:tr>
        <w:trPr>
          <w:trHeight w:val="93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1.1.3</w:t>
            </w:r>
          </w:p>
        </w:tc>
        <w:tc>
          <w:tcPr>
            <w:tcW w:w="12003"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Излагать основное содержание прочитанного текста с вербальными и (или) зрительными опорами (объём – 8 – 9 фраз)</w:t>
            </w:r>
          </w:p>
        </w:tc>
      </w:tr>
      <w:tr>
        <w:trPr>
          <w:trHeight w:val="465"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1.1.4</w:t>
            </w:r>
          </w:p>
        </w:tc>
        <w:tc>
          <w:tcPr>
            <w:tcW w:w="12003"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Кратко излагать результаты выполненной проектной работы (объём – 8 – 9 фраз)</w:t>
            </w:r>
          </w:p>
        </w:tc>
      </w:tr>
      <w:tr>
        <w:trPr>
          <w:trHeight w:val="465"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1.2</w:t>
            </w:r>
          </w:p>
        </w:tc>
        <w:tc>
          <w:tcPr>
            <w:tcW w:w="12003" w:type="dxa"/>
            <w:tcBorders/>
            <w:tcMar>
              <w:top w:w="50" w:type="dxa"/>
              <w:left w:w="100" w:type="dxa"/>
            </w:tcMar>
            <w:vAlign w:val="center"/>
          </w:tcPr>
          <w:p>
            <w:pPr>
              <w:spacing w:before="0" w:after="0" w:line="336"/>
              <w:ind w:left="228"/>
              <w:jc w:val="both"/>
            </w:pPr>
            <w:r>
              <w:rPr>
                <w:rFonts w:ascii="Times New Roman" w:hAnsi="Times New Roman"/>
                <w:b w:val="false"/>
                <w:i/>
                <w:color w:val="000000"/>
                <w:sz w:val="24"/>
              </w:rPr>
              <w:t>Аудирование</w:t>
            </w:r>
          </w:p>
        </w:tc>
      </w:tr>
      <w:tr>
        <w:trPr>
          <w:trHeight w:val="141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1.2.1</w:t>
            </w:r>
          </w:p>
        </w:tc>
        <w:tc>
          <w:tcPr>
            <w:tcW w:w="12003"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Воспринимать на слух и понимать несложные аутентичные тексты, содержащие отдельные незнакомые слова, с пониманием основного содержания (время звучания текста (текстов) для аудирования – до 1,5 минут)</w:t>
            </w:r>
          </w:p>
        </w:tc>
      </w:tr>
      <w:tr>
        <w:trPr>
          <w:trHeight w:val="141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1.2.2</w:t>
            </w:r>
          </w:p>
        </w:tc>
        <w:tc>
          <w:tcPr>
            <w:tcW w:w="12003"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Воспринимать на слух и понимать несложные аутентичные тексты, содержащие отдельные незнакомые слова, с пониманием запрашиваемой информации (время звучания текста (текстов) для аудирования – до 1,5 минут)</w:t>
            </w:r>
          </w:p>
        </w:tc>
      </w:tr>
      <w:tr>
        <w:trPr>
          <w:trHeight w:val="465"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1.3</w:t>
            </w:r>
          </w:p>
        </w:tc>
        <w:tc>
          <w:tcPr>
            <w:tcW w:w="12003" w:type="dxa"/>
            <w:tcBorders/>
            <w:tcMar>
              <w:top w:w="50" w:type="dxa"/>
              <w:left w:w="100" w:type="dxa"/>
            </w:tcMar>
            <w:vAlign w:val="center"/>
          </w:tcPr>
          <w:p>
            <w:pPr>
              <w:spacing w:before="0" w:after="0" w:line="336"/>
              <w:ind w:left="228"/>
              <w:jc w:val="both"/>
            </w:pPr>
            <w:r>
              <w:rPr>
                <w:rFonts w:ascii="Times New Roman" w:hAnsi="Times New Roman"/>
                <w:b w:val="false"/>
                <w:i/>
                <w:color w:val="000000"/>
                <w:sz w:val="24"/>
              </w:rPr>
              <w:t>Смысловое чтение</w:t>
            </w:r>
          </w:p>
        </w:tc>
      </w:tr>
      <w:tr>
        <w:trPr>
          <w:trHeight w:val="141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1.3.1</w:t>
            </w:r>
          </w:p>
        </w:tc>
        <w:tc>
          <w:tcPr>
            <w:tcW w:w="12003"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Читать про себя и понимать несложные аутентичные тексты, содержащие отдельные незнакомые слова, с пониманием основного содержания (объём текста (текстов) для чтения – до 350 слов)</w:t>
            </w:r>
          </w:p>
        </w:tc>
      </w:tr>
      <w:tr>
        <w:trPr>
          <w:trHeight w:val="141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1.3.2</w:t>
            </w:r>
          </w:p>
        </w:tc>
        <w:tc>
          <w:tcPr>
            <w:tcW w:w="12003"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Читать про себя и понимать несложные аутентичные тексты, содержащие отдельные незнакомые слова, с пониманием запрашиваемой информации (объём текста (текстов) для чтения – до 350 слов)</w:t>
            </w:r>
          </w:p>
        </w:tc>
      </w:tr>
      <w:tr>
        <w:trPr>
          <w:trHeight w:val="93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1.3.3</w:t>
            </w:r>
          </w:p>
        </w:tc>
        <w:tc>
          <w:tcPr>
            <w:tcW w:w="12003"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Читать про себя несплошные тексты (таблицы) и понимать представленную в них информацию</w:t>
            </w:r>
          </w:p>
        </w:tc>
      </w:tr>
      <w:tr>
        <w:trPr>
          <w:trHeight w:val="465"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1.4</w:t>
            </w:r>
          </w:p>
        </w:tc>
        <w:tc>
          <w:tcPr>
            <w:tcW w:w="12003" w:type="dxa"/>
            <w:tcBorders/>
            <w:tcMar>
              <w:top w:w="50" w:type="dxa"/>
              <w:left w:w="100" w:type="dxa"/>
            </w:tcMar>
            <w:vAlign w:val="center"/>
          </w:tcPr>
          <w:p>
            <w:pPr>
              <w:spacing w:before="0" w:after="0" w:line="336"/>
              <w:ind w:left="228"/>
              <w:jc w:val="both"/>
            </w:pPr>
            <w:r>
              <w:rPr>
                <w:rFonts w:ascii="Times New Roman" w:hAnsi="Times New Roman"/>
                <w:b w:val="false"/>
                <w:i/>
                <w:color w:val="000000"/>
                <w:sz w:val="24"/>
              </w:rPr>
              <w:t>Письменная речь</w:t>
            </w:r>
          </w:p>
        </w:tc>
      </w:tr>
      <w:tr>
        <w:trPr>
          <w:trHeight w:val="93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1.4.1</w:t>
            </w:r>
          </w:p>
        </w:tc>
        <w:tc>
          <w:tcPr>
            <w:tcW w:w="12003"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Заполнять анкеты и формуляры с указанием личной информации, соблюдая речевой этикет, принятый в стране (странах) изучаемого языка</w:t>
            </w:r>
          </w:p>
        </w:tc>
      </w:tr>
      <w:tr>
        <w:trPr>
          <w:trHeight w:val="93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1.4.2</w:t>
            </w:r>
          </w:p>
        </w:tc>
        <w:tc>
          <w:tcPr>
            <w:tcW w:w="12003"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Писать электронное сообщение личного характера, соблюдая речевой этикет, принятый в стране (странах) изучаемого языка (объём сообщения – до 90 слов)</w:t>
            </w:r>
          </w:p>
        </w:tc>
      </w:tr>
      <w:tr>
        <w:trPr>
          <w:trHeight w:val="93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1.4.3</w:t>
            </w:r>
          </w:p>
        </w:tc>
        <w:tc>
          <w:tcPr>
            <w:tcW w:w="12003"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Создавать небольшое письменное высказывание с использованием образца, плана, ключевых слов (объём высказывания – до 90 слов)</w:t>
            </w:r>
          </w:p>
        </w:tc>
      </w:tr>
      <w:tr>
        <w:trPr>
          <w:trHeight w:val="465"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w:t>
            </w:r>
          </w:p>
        </w:tc>
        <w:tc>
          <w:tcPr>
            <w:tcW w:w="12003" w:type="dxa"/>
            <w:tcBorders/>
            <w:tcMar>
              <w:top w:w="50" w:type="dxa"/>
              <w:left w:w="100" w:type="dxa"/>
            </w:tcMar>
            <w:vAlign w:val="center"/>
          </w:tcPr>
          <w:p>
            <w:pPr>
              <w:spacing w:before="0" w:after="0" w:line="336"/>
              <w:ind w:left="228"/>
              <w:jc w:val="left"/>
            </w:pPr>
            <w:r>
              <w:rPr>
                <w:rFonts w:ascii="Times New Roman" w:hAnsi="Times New Roman"/>
                <w:b w:val="false"/>
                <w:i w:val="false"/>
                <w:color w:val="000000"/>
                <w:sz w:val="24"/>
              </w:rPr>
              <w:t>Языковые знания и навыки</w:t>
            </w:r>
          </w:p>
        </w:tc>
      </w:tr>
      <w:tr>
        <w:trPr>
          <w:trHeight w:val="465"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2.1</w:t>
            </w:r>
          </w:p>
        </w:tc>
        <w:tc>
          <w:tcPr>
            <w:tcW w:w="12003" w:type="dxa"/>
            <w:tcBorders/>
            <w:tcMar>
              <w:top w:w="50" w:type="dxa"/>
              <w:left w:w="100" w:type="dxa"/>
            </w:tcMar>
            <w:vAlign w:val="center"/>
          </w:tcPr>
          <w:p>
            <w:pPr>
              <w:spacing w:before="0" w:after="0" w:line="336"/>
              <w:ind w:left="228"/>
              <w:jc w:val="left"/>
            </w:pPr>
            <w:r>
              <w:rPr>
                <w:rFonts w:ascii="Times New Roman" w:hAnsi="Times New Roman"/>
                <w:b w:val="false"/>
                <w:i/>
                <w:color w:val="000000"/>
                <w:sz w:val="24"/>
              </w:rPr>
              <w:t>Фонетическая сторона речи</w:t>
            </w:r>
          </w:p>
        </w:tc>
      </w:tr>
      <w:tr>
        <w:trPr>
          <w:trHeight w:val="222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2.1.1</w:t>
            </w:r>
          </w:p>
        </w:tc>
        <w:tc>
          <w:tcPr>
            <w:tcW w:w="12003"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Различать на слух и адекватно,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w:t>
            </w:r>
          </w:p>
        </w:tc>
      </w:tr>
      <w:tr>
        <w:trPr>
          <w:trHeight w:val="141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2.1.</w:t>
            </w:r>
            <w:r>
              <w:rPr>
                <w:rFonts w:ascii="Times New Roman" w:hAnsi="Times New Roman"/>
                <w:b w:val="false"/>
                <w:i w:val="false"/>
                <w:color w:val="000000"/>
                <w:sz w:val="24"/>
              </w:rPr>
              <w:t>2</w:t>
            </w:r>
          </w:p>
        </w:tc>
        <w:tc>
          <w:tcPr>
            <w:tcW w:w="12003"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Выразительно читать вслух небольшие адаптированные аутентичные тексты объёмом до 100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tc>
      </w:tr>
      <w:tr>
        <w:trPr>
          <w:trHeight w:val="465"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2.1.</w:t>
            </w:r>
            <w:r>
              <w:rPr>
                <w:rFonts w:ascii="Times New Roman" w:hAnsi="Times New Roman"/>
                <w:b w:val="false"/>
                <w:i w:val="false"/>
                <w:color w:val="000000"/>
                <w:sz w:val="24"/>
              </w:rPr>
              <w:t>3</w:t>
            </w:r>
          </w:p>
        </w:tc>
        <w:tc>
          <w:tcPr>
            <w:tcW w:w="12003"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Читать новые слова согласно основным правилам чтения</w:t>
            </w:r>
          </w:p>
        </w:tc>
      </w:tr>
      <w:tr>
        <w:trPr>
          <w:trHeight w:val="465"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2.2</w:t>
            </w:r>
          </w:p>
        </w:tc>
        <w:tc>
          <w:tcPr>
            <w:tcW w:w="12003" w:type="dxa"/>
            <w:tcBorders/>
            <w:tcMar>
              <w:top w:w="50" w:type="dxa"/>
              <w:left w:w="100" w:type="dxa"/>
            </w:tcMar>
            <w:vAlign w:val="center"/>
          </w:tcPr>
          <w:p>
            <w:pPr>
              <w:spacing w:before="0" w:after="0" w:line="336"/>
              <w:ind w:left="228"/>
              <w:jc w:val="both"/>
            </w:pPr>
            <w:r>
              <w:rPr>
                <w:rFonts w:ascii="Times New Roman" w:hAnsi="Times New Roman"/>
                <w:b w:val="false"/>
                <w:i/>
                <w:color w:val="000000"/>
                <w:sz w:val="24"/>
              </w:rPr>
              <w:t>Орфография и пунктуация</w:t>
            </w:r>
          </w:p>
        </w:tc>
      </w:tr>
      <w:tr>
        <w:trPr>
          <w:trHeight w:val="465"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2.2.1</w:t>
            </w:r>
          </w:p>
        </w:tc>
        <w:tc>
          <w:tcPr>
            <w:tcW w:w="12003"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Владеть орфографическими навыками: правильно писать изученные слова</w:t>
            </w:r>
          </w:p>
        </w:tc>
      </w:tr>
      <w:tr>
        <w:trPr>
          <w:trHeight w:val="1875"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2.2.2</w:t>
            </w:r>
          </w:p>
        </w:tc>
        <w:tc>
          <w:tcPr>
            <w:tcW w:w="12003"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tc>
      </w:tr>
      <w:tr>
        <w:trPr>
          <w:trHeight w:val="465"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2.3</w:t>
            </w:r>
          </w:p>
        </w:tc>
        <w:tc>
          <w:tcPr>
            <w:tcW w:w="12003" w:type="dxa"/>
            <w:tcBorders/>
            <w:tcMar>
              <w:top w:w="50" w:type="dxa"/>
              <w:left w:w="100" w:type="dxa"/>
            </w:tcMar>
            <w:vAlign w:val="center"/>
          </w:tcPr>
          <w:p>
            <w:pPr>
              <w:spacing w:before="0" w:after="0" w:line="336"/>
              <w:ind w:left="228"/>
              <w:jc w:val="both"/>
            </w:pPr>
            <w:r>
              <w:rPr>
                <w:rFonts w:ascii="Times New Roman" w:hAnsi="Times New Roman"/>
                <w:b w:val="false"/>
                <w:i/>
                <w:color w:val="000000"/>
                <w:sz w:val="24"/>
              </w:rPr>
              <w:t>Лексическая сторона речи</w:t>
            </w:r>
          </w:p>
        </w:tc>
      </w:tr>
      <w:tr>
        <w:trPr>
          <w:trHeight w:val="234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2.3.1</w:t>
            </w:r>
          </w:p>
        </w:tc>
        <w:tc>
          <w:tcPr>
            <w:tcW w:w="12003"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Распознавать в звучащем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отобранного тематического содержания, с соблюдением существующей нормы лексической сочетаемости</w:t>
            </w:r>
          </w:p>
        </w:tc>
      </w:tr>
      <w:tr>
        <w:trPr>
          <w:trHeight w:val="141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2.3.2</w:t>
            </w:r>
          </w:p>
        </w:tc>
        <w:tc>
          <w:tcPr>
            <w:tcW w:w="12003"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Распознавать и употреблять в устной и письменной речи родственные слова, образованные с использованием аффиксации: имена существительные – с помощью суффиксов </w:t>
            </w:r>
            <w:r>
              <w:rPr>
                <w:rFonts w:ascii="Times New Roman" w:hAnsi="Times New Roman"/>
                <w:b w:val="false"/>
                <w:i/>
                <w:color w:val="000000"/>
                <w:sz w:val="24"/>
              </w:rPr>
              <w:t>-</w:t>
            </w:r>
            <w:r>
              <w:rPr>
                <w:rFonts w:ascii="Times New Roman" w:hAnsi="Times New Roman"/>
                <w:b w:val="false"/>
                <w:i/>
                <w:color w:val="000000"/>
                <w:sz w:val="24"/>
              </w:rPr>
              <w:t>ness</w:t>
            </w:r>
            <w:r>
              <w:rPr>
                <w:rFonts w:ascii="Times New Roman" w:hAnsi="Times New Roman"/>
                <w:b w:val="false"/>
                <w:i w:val="false"/>
                <w:color w:val="000000"/>
                <w:sz w:val="24"/>
              </w:rPr>
              <w:t xml:space="preserve">, </w:t>
            </w:r>
            <w:r>
              <w:rPr>
                <w:rFonts w:ascii="Times New Roman" w:hAnsi="Times New Roman"/>
                <w:b w:val="false"/>
                <w:i/>
                <w:color w:val="000000"/>
                <w:sz w:val="24"/>
              </w:rPr>
              <w:t>-</w:t>
            </w:r>
            <w:r>
              <w:rPr>
                <w:rFonts w:ascii="Times New Roman" w:hAnsi="Times New Roman"/>
                <w:b w:val="false"/>
                <w:i/>
                <w:color w:val="000000"/>
                <w:sz w:val="24"/>
              </w:rPr>
              <w:t>ment</w:t>
            </w:r>
          </w:p>
        </w:tc>
      </w:tr>
      <w:tr>
        <w:trPr>
          <w:trHeight w:val="141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2.3.3</w:t>
            </w:r>
          </w:p>
        </w:tc>
        <w:tc>
          <w:tcPr>
            <w:tcW w:w="12003"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Распознавать и употреблять в устной и письменной речи родственные слова, образованные с использованием аффиксации: имена прилагательные – с помощью суффиксов </w:t>
            </w:r>
            <w:r>
              <w:rPr>
                <w:rFonts w:ascii="Times New Roman" w:hAnsi="Times New Roman"/>
                <w:b w:val="false"/>
                <w:i/>
                <w:color w:val="000000"/>
                <w:sz w:val="24"/>
              </w:rPr>
              <w:t>-</w:t>
            </w:r>
            <w:r>
              <w:rPr>
                <w:rFonts w:ascii="Times New Roman" w:hAnsi="Times New Roman"/>
                <w:b w:val="false"/>
                <w:i/>
                <w:color w:val="000000"/>
                <w:sz w:val="24"/>
              </w:rPr>
              <w:t>ous</w:t>
            </w:r>
            <w:r>
              <w:rPr>
                <w:rFonts w:ascii="Times New Roman" w:hAnsi="Times New Roman"/>
                <w:b w:val="false"/>
                <w:i w:val="false"/>
                <w:color w:val="000000"/>
                <w:sz w:val="24"/>
              </w:rPr>
              <w:t xml:space="preserve">, </w:t>
            </w:r>
            <w:r>
              <w:rPr>
                <w:rFonts w:ascii="Times New Roman" w:hAnsi="Times New Roman"/>
                <w:b w:val="false"/>
                <w:i/>
                <w:color w:val="000000"/>
                <w:sz w:val="24"/>
              </w:rPr>
              <w:t>-</w:t>
            </w:r>
            <w:r>
              <w:rPr>
                <w:rFonts w:ascii="Times New Roman" w:hAnsi="Times New Roman"/>
                <w:b w:val="false"/>
                <w:i/>
                <w:color w:val="000000"/>
                <w:sz w:val="24"/>
              </w:rPr>
              <w:t>ly</w:t>
            </w:r>
            <w:r>
              <w:rPr>
                <w:rFonts w:ascii="Times New Roman" w:hAnsi="Times New Roman"/>
                <w:b w:val="false"/>
                <w:i w:val="false"/>
                <w:color w:val="000000"/>
                <w:sz w:val="24"/>
              </w:rPr>
              <w:t xml:space="preserve">, </w:t>
            </w:r>
            <w:r>
              <w:rPr>
                <w:rFonts w:ascii="Times New Roman" w:hAnsi="Times New Roman"/>
                <w:b w:val="false"/>
                <w:i/>
                <w:color w:val="000000"/>
                <w:sz w:val="24"/>
              </w:rPr>
              <w:t>-</w:t>
            </w:r>
            <w:r>
              <w:rPr>
                <w:rFonts w:ascii="Times New Roman" w:hAnsi="Times New Roman"/>
                <w:b w:val="false"/>
                <w:i/>
                <w:color w:val="000000"/>
                <w:sz w:val="24"/>
              </w:rPr>
              <w:t>y</w:t>
            </w:r>
          </w:p>
        </w:tc>
      </w:tr>
      <w:tr>
        <w:trPr>
          <w:trHeight w:val="141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2.3.4</w:t>
            </w:r>
          </w:p>
        </w:tc>
        <w:tc>
          <w:tcPr>
            <w:tcW w:w="12003"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Распознавать и употреблять в устной и письменной речи родственные слова, образованные с использованием аффиксации: имена прилагательные и наречия – с помощью отрицательных префиксов </w:t>
            </w:r>
            <w:r>
              <w:rPr>
                <w:rFonts w:ascii="Times New Roman" w:hAnsi="Times New Roman"/>
                <w:b w:val="false"/>
                <w:i/>
                <w:color w:val="000000"/>
                <w:sz w:val="24"/>
              </w:rPr>
              <w:t>in-/im-</w:t>
            </w:r>
          </w:p>
        </w:tc>
      </w:tr>
      <w:tr>
        <w:trPr>
          <w:trHeight w:val="141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2.3.5</w:t>
            </w:r>
          </w:p>
        </w:tc>
        <w:tc>
          <w:tcPr>
            <w:tcW w:w="12003"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Распознавать и употреблять в устной и письменной речи имена прилагательные, образованные путём соединения основы прилагательного с основой существительного с добавлением суффикса </w:t>
            </w:r>
            <w:r>
              <w:rPr>
                <w:rFonts w:ascii="Times New Roman" w:hAnsi="Times New Roman"/>
                <w:b w:val="false"/>
                <w:i/>
                <w:color w:val="000000"/>
                <w:sz w:val="24"/>
              </w:rPr>
              <w:t>–</w:t>
            </w:r>
            <w:r>
              <w:rPr>
                <w:rFonts w:ascii="Times New Roman" w:hAnsi="Times New Roman"/>
                <w:b w:val="false"/>
                <w:i/>
                <w:color w:val="000000"/>
                <w:sz w:val="24"/>
              </w:rPr>
              <w:t>ed</w:t>
            </w:r>
            <w:r>
              <w:rPr>
                <w:rFonts w:ascii="Times New Roman" w:hAnsi="Times New Roman"/>
                <w:b w:val="false"/>
                <w:i w:val="false"/>
                <w:color w:val="000000"/>
                <w:sz w:val="24"/>
              </w:rPr>
              <w:t xml:space="preserve"> (</w:t>
            </w:r>
            <w:r>
              <w:rPr>
                <w:rFonts w:ascii="Times New Roman" w:hAnsi="Times New Roman"/>
                <w:b w:val="false"/>
                <w:i/>
                <w:color w:val="000000"/>
                <w:sz w:val="24"/>
              </w:rPr>
              <w:t>blue-eyed</w:t>
            </w:r>
            <w:r>
              <w:rPr>
                <w:rFonts w:ascii="Times New Roman" w:hAnsi="Times New Roman"/>
                <w:b w:val="false"/>
                <w:i w:val="false"/>
                <w:color w:val="000000"/>
                <w:sz w:val="24"/>
              </w:rPr>
              <w:t>)</w:t>
            </w:r>
          </w:p>
        </w:tc>
      </w:tr>
      <w:tr>
        <w:trPr>
          <w:trHeight w:val="1275"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2.3.</w:t>
            </w:r>
            <w:r>
              <w:rPr>
                <w:rFonts w:ascii="Times New Roman" w:hAnsi="Times New Roman"/>
                <w:b w:val="false"/>
                <w:i w:val="false"/>
                <w:color w:val="000000"/>
                <w:sz w:val="24"/>
              </w:rPr>
              <w:t>6</w:t>
            </w:r>
          </w:p>
        </w:tc>
        <w:tc>
          <w:tcPr>
            <w:tcW w:w="12003"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Распознавать и употреблять в устной и письменной речи наиболее частотные фразовые глаголы</w:t>
            </w:r>
          </w:p>
        </w:tc>
      </w:tr>
      <w:tr>
        <w:trPr>
          <w:trHeight w:val="93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2.3.</w:t>
            </w:r>
            <w:r>
              <w:rPr>
                <w:rFonts w:ascii="Times New Roman" w:hAnsi="Times New Roman"/>
                <w:b w:val="false"/>
                <w:i w:val="false"/>
                <w:color w:val="000000"/>
                <w:sz w:val="24"/>
              </w:rPr>
              <w:t>7</w:t>
            </w:r>
          </w:p>
        </w:tc>
        <w:tc>
          <w:tcPr>
            <w:tcW w:w="12003"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Распознавать </w:t>
            </w:r>
            <w:r>
              <w:rPr>
                <w:rFonts w:ascii="Times New Roman" w:hAnsi="Times New Roman"/>
                <w:b w:val="false"/>
                <w:i w:val="false"/>
                <w:color w:val="000000"/>
                <w:sz w:val="24"/>
              </w:rPr>
              <w:t xml:space="preserve">и употреблять в устной и письменной речи изученные синонимы и антонимы </w:t>
            </w:r>
          </w:p>
        </w:tc>
      </w:tr>
      <w:tr>
        <w:trPr>
          <w:trHeight w:val="465"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2.3.8</w:t>
            </w:r>
          </w:p>
        </w:tc>
        <w:tc>
          <w:tcPr>
            <w:tcW w:w="12003"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Распознавать </w:t>
            </w:r>
            <w:r>
              <w:rPr>
                <w:rFonts w:ascii="Times New Roman" w:hAnsi="Times New Roman"/>
                <w:b w:val="false"/>
                <w:i w:val="false"/>
                <w:color w:val="000000"/>
                <w:sz w:val="24"/>
              </w:rPr>
              <w:t>и употреблять в устной и письменной речи интернациональные слова</w:t>
            </w:r>
          </w:p>
        </w:tc>
      </w:tr>
      <w:tr>
        <w:trPr>
          <w:trHeight w:val="93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2.3.9</w:t>
            </w:r>
          </w:p>
        </w:tc>
        <w:tc>
          <w:tcPr>
            <w:tcW w:w="12003"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Распознавать </w:t>
            </w:r>
            <w:r>
              <w:rPr>
                <w:rFonts w:ascii="Times New Roman" w:hAnsi="Times New Roman"/>
                <w:b w:val="false"/>
                <w:i w:val="false"/>
                <w:color w:val="000000"/>
                <w:sz w:val="24"/>
              </w:rPr>
              <w:t>и употреблять в устной и письменной речи различные средства связи в тексте для обеспечения логичности и целостности высказывания</w:t>
            </w:r>
          </w:p>
        </w:tc>
      </w:tr>
      <w:tr>
        <w:trPr>
          <w:trHeight w:val="465"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w:t>
            </w:r>
          </w:p>
        </w:tc>
        <w:tc>
          <w:tcPr>
            <w:tcW w:w="12003" w:type="dxa"/>
            <w:tcBorders/>
            <w:tcMar>
              <w:top w:w="50" w:type="dxa"/>
              <w:left w:w="100" w:type="dxa"/>
            </w:tcMar>
            <w:vAlign w:val="center"/>
          </w:tcPr>
          <w:p>
            <w:pPr>
              <w:spacing w:before="0" w:after="0" w:line="336"/>
              <w:ind w:left="228"/>
              <w:jc w:val="both"/>
            </w:pPr>
            <w:r>
              <w:rPr>
                <w:rFonts w:ascii="Times New Roman" w:hAnsi="Times New Roman"/>
                <w:b w:val="false"/>
                <w:i/>
                <w:color w:val="000000"/>
                <w:sz w:val="24"/>
              </w:rPr>
              <w:t>Грамматическая сторона речи</w:t>
            </w:r>
          </w:p>
        </w:tc>
      </w:tr>
      <w:tr>
        <w:trPr>
          <w:trHeight w:val="141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2.4.1</w:t>
            </w:r>
          </w:p>
        </w:tc>
        <w:tc>
          <w:tcPr>
            <w:tcW w:w="12003"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Знать и понимать особенности структуры простых и сложных предложений английского языка, различных коммуникативных типов предложений английского языка</w:t>
            </w:r>
          </w:p>
        </w:tc>
      </w:tr>
      <w:tr>
        <w:trPr>
          <w:trHeight w:val="93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2.4.2</w:t>
            </w:r>
          </w:p>
        </w:tc>
        <w:tc>
          <w:tcPr>
            <w:tcW w:w="12003"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Распознавать в письменном и звучащем тексте и употреблять в устной и письменной речи </w:t>
            </w:r>
            <w:r>
              <w:rPr>
                <w:rFonts w:ascii="Times New Roman" w:hAnsi="Times New Roman"/>
                <w:b w:val="false"/>
                <w:i w:val="false"/>
                <w:color w:val="000000"/>
                <w:sz w:val="24"/>
              </w:rPr>
              <w:t>п</w:t>
            </w:r>
            <w:r>
              <w:rPr>
                <w:rFonts w:ascii="Times New Roman" w:hAnsi="Times New Roman"/>
                <w:b w:val="false"/>
                <w:i w:val="false"/>
                <w:color w:val="000000"/>
                <w:sz w:val="24"/>
              </w:rPr>
              <w:t>редложения со сложным дополнением (Complex Object)</w:t>
            </w:r>
          </w:p>
        </w:tc>
      </w:tr>
      <w:tr>
        <w:trPr>
          <w:trHeight w:val="93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2.4.3</w:t>
            </w:r>
          </w:p>
        </w:tc>
        <w:tc>
          <w:tcPr>
            <w:tcW w:w="12003"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Распознавать в письменном и звучащем тексте и употреблять в устной и письменной речи у</w:t>
            </w:r>
            <w:r>
              <w:rPr>
                <w:rFonts w:ascii="Times New Roman" w:hAnsi="Times New Roman"/>
                <w:b w:val="false"/>
                <w:i w:val="false"/>
                <w:color w:val="000000"/>
                <w:sz w:val="24"/>
              </w:rPr>
              <w:t>словные предложения реального характера (Conditional 0, Conditional 1)</w:t>
            </w:r>
          </w:p>
        </w:tc>
      </w:tr>
      <w:tr>
        <w:trPr>
          <w:trHeight w:val="141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2.4.4</w:t>
            </w:r>
          </w:p>
        </w:tc>
        <w:tc>
          <w:tcPr>
            <w:tcW w:w="12003"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Распознавать в письменном и звучащем тексте и употреблять в устной и письменной речи </w:t>
            </w:r>
            <w:r>
              <w:rPr>
                <w:rFonts w:ascii="Times New Roman" w:hAnsi="Times New Roman"/>
                <w:b w:val="false"/>
                <w:i w:val="false"/>
                <w:color w:val="000000"/>
                <w:sz w:val="24"/>
              </w:rPr>
              <w:t xml:space="preserve">предложения с конструкцией </w:t>
            </w:r>
            <w:r>
              <w:rPr>
                <w:rFonts w:ascii="Times New Roman" w:hAnsi="Times New Roman"/>
                <w:b w:val="false"/>
                <w:i/>
                <w:color w:val="000000"/>
                <w:sz w:val="24"/>
              </w:rPr>
              <w:t xml:space="preserve">to be going to </w:t>
            </w:r>
            <w:r>
              <w:rPr>
                <w:rFonts w:ascii="Times New Roman" w:hAnsi="Times New Roman"/>
                <w:b w:val="false"/>
                <w:i w:val="false"/>
                <w:color w:val="000000"/>
                <w:sz w:val="24"/>
              </w:rPr>
              <w:t>+ инфинитив и формы Future Simple Tense и Present Continuous Tense для выражения будущего действия</w:t>
            </w:r>
          </w:p>
        </w:tc>
      </w:tr>
      <w:tr>
        <w:trPr>
          <w:trHeight w:val="93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2.4.5</w:t>
            </w:r>
          </w:p>
        </w:tc>
        <w:tc>
          <w:tcPr>
            <w:tcW w:w="12003"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Распознавать в письменном и звучащем тексте и употреблять в устной и письменной речи </w:t>
            </w:r>
            <w:r>
              <w:rPr>
                <w:rFonts w:ascii="Times New Roman" w:hAnsi="Times New Roman"/>
                <w:b w:val="false"/>
                <w:i w:val="false"/>
                <w:color w:val="000000"/>
                <w:sz w:val="24"/>
              </w:rPr>
              <w:t>к</w:t>
            </w:r>
            <w:r>
              <w:rPr>
                <w:rFonts w:ascii="Times New Roman" w:hAnsi="Times New Roman"/>
                <w:b w:val="false"/>
                <w:i w:val="false"/>
                <w:color w:val="000000"/>
                <w:sz w:val="24"/>
              </w:rPr>
              <w:t>онструкци</w:t>
            </w:r>
            <w:r>
              <w:rPr>
                <w:rFonts w:ascii="Times New Roman" w:hAnsi="Times New Roman"/>
                <w:b w:val="false"/>
                <w:i w:val="false"/>
                <w:color w:val="000000"/>
                <w:sz w:val="24"/>
              </w:rPr>
              <w:t>ю</w:t>
            </w:r>
            <w:r>
              <w:rPr>
                <w:rFonts w:ascii="Times New Roman" w:hAnsi="Times New Roman"/>
                <w:b w:val="false"/>
                <w:i w:val="false"/>
                <w:color w:val="000000"/>
                <w:sz w:val="24"/>
              </w:rPr>
              <w:t xml:space="preserve"> </w:t>
            </w:r>
            <w:r>
              <w:rPr>
                <w:rFonts w:ascii="Times New Roman" w:hAnsi="Times New Roman"/>
                <w:b w:val="false"/>
                <w:i/>
                <w:color w:val="000000"/>
                <w:sz w:val="24"/>
              </w:rPr>
              <w:t>used to</w:t>
            </w:r>
            <w:r>
              <w:rPr>
                <w:rFonts w:ascii="Times New Roman" w:hAnsi="Times New Roman"/>
                <w:b w:val="false"/>
                <w:i w:val="false"/>
                <w:color w:val="000000"/>
                <w:sz w:val="24"/>
              </w:rPr>
              <w:t xml:space="preserve"> + инфинитив глагола</w:t>
            </w:r>
          </w:p>
        </w:tc>
      </w:tr>
      <w:tr>
        <w:trPr>
          <w:trHeight w:val="141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2.4.6</w:t>
            </w:r>
          </w:p>
        </w:tc>
        <w:tc>
          <w:tcPr>
            <w:tcW w:w="12003"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Распознавать в письменном и звучащем тексте и употреблять в устной и письменной речи глаголы в наиболее употребительных формах страдательного залога (Present/Past Simple Passive)</w:t>
            </w:r>
          </w:p>
        </w:tc>
      </w:tr>
      <w:tr>
        <w:trPr>
          <w:trHeight w:val="93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2.4.7</w:t>
            </w:r>
          </w:p>
        </w:tc>
        <w:tc>
          <w:tcPr>
            <w:tcW w:w="12003"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Распознавать в письменном и звучащем тексте и употреблять в устной и письменной речи </w:t>
            </w:r>
            <w:r>
              <w:rPr>
                <w:rFonts w:ascii="Times New Roman" w:hAnsi="Times New Roman"/>
                <w:b w:val="false"/>
                <w:i w:val="false"/>
                <w:color w:val="000000"/>
                <w:sz w:val="24"/>
              </w:rPr>
              <w:t>м</w:t>
            </w:r>
            <w:r>
              <w:rPr>
                <w:rFonts w:ascii="Times New Roman" w:hAnsi="Times New Roman"/>
                <w:b w:val="false"/>
                <w:i w:val="false"/>
                <w:color w:val="000000"/>
                <w:sz w:val="24"/>
              </w:rPr>
              <w:t xml:space="preserve">одальный глагол </w:t>
            </w:r>
            <w:r>
              <w:rPr>
                <w:rFonts w:ascii="Times New Roman" w:hAnsi="Times New Roman"/>
                <w:b w:val="false"/>
                <w:i/>
                <w:color w:val="000000"/>
                <w:sz w:val="24"/>
              </w:rPr>
              <w:t>might</w:t>
            </w:r>
            <w:r>
              <w:rPr>
                <w:rFonts w:ascii="Times New Roman" w:hAnsi="Times New Roman"/>
                <w:b w:val="false"/>
                <w:i w:val="false"/>
                <w:color w:val="000000"/>
                <w:sz w:val="24"/>
              </w:rPr>
              <w:t xml:space="preserve"> </w:t>
            </w:r>
          </w:p>
        </w:tc>
      </w:tr>
      <w:tr>
        <w:trPr>
          <w:trHeight w:val="93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2.4.8</w:t>
            </w:r>
          </w:p>
        </w:tc>
        <w:tc>
          <w:tcPr>
            <w:tcW w:w="12003"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Распознавать в письменном и звучащем тексте и употреблять в устной и письменной речи </w:t>
            </w:r>
            <w:r>
              <w:rPr>
                <w:rFonts w:ascii="Times New Roman" w:hAnsi="Times New Roman"/>
                <w:b w:val="false"/>
                <w:i w:val="false"/>
                <w:color w:val="000000"/>
                <w:sz w:val="24"/>
              </w:rPr>
              <w:t>н</w:t>
            </w:r>
            <w:r>
              <w:rPr>
                <w:rFonts w:ascii="Times New Roman" w:hAnsi="Times New Roman"/>
                <w:b w:val="false"/>
                <w:i w:val="false"/>
                <w:color w:val="000000"/>
                <w:sz w:val="24"/>
              </w:rPr>
              <w:t>аречия, совпадающие по форме с прилагательными (</w:t>
            </w:r>
            <w:r>
              <w:rPr>
                <w:rFonts w:ascii="Times New Roman" w:hAnsi="Times New Roman"/>
                <w:b w:val="false"/>
                <w:i/>
                <w:color w:val="000000"/>
                <w:sz w:val="24"/>
              </w:rPr>
              <w:t>fast</w:t>
            </w:r>
            <w:r>
              <w:rPr>
                <w:rFonts w:ascii="Times New Roman" w:hAnsi="Times New Roman"/>
                <w:b w:val="false"/>
                <w:i w:val="false"/>
                <w:color w:val="000000"/>
                <w:sz w:val="24"/>
              </w:rPr>
              <w:t xml:space="preserve">, </w:t>
            </w:r>
            <w:r>
              <w:rPr>
                <w:rFonts w:ascii="Times New Roman" w:hAnsi="Times New Roman"/>
                <w:b w:val="false"/>
                <w:i/>
                <w:color w:val="000000"/>
                <w:sz w:val="24"/>
              </w:rPr>
              <w:t>high</w:t>
            </w:r>
            <w:r>
              <w:rPr>
                <w:rFonts w:ascii="Times New Roman" w:hAnsi="Times New Roman"/>
                <w:b w:val="false"/>
                <w:i w:val="false"/>
                <w:color w:val="000000"/>
                <w:sz w:val="24"/>
              </w:rPr>
              <w:t xml:space="preserve">, </w:t>
            </w:r>
            <w:r>
              <w:rPr>
                <w:rFonts w:ascii="Times New Roman" w:hAnsi="Times New Roman"/>
                <w:b w:val="false"/>
                <w:i/>
                <w:color w:val="000000"/>
                <w:sz w:val="24"/>
              </w:rPr>
              <w:t>early</w:t>
            </w:r>
            <w:r>
              <w:rPr>
                <w:rFonts w:ascii="Times New Roman" w:hAnsi="Times New Roman"/>
                <w:b w:val="false"/>
                <w:i w:val="false"/>
                <w:color w:val="000000"/>
                <w:sz w:val="24"/>
              </w:rPr>
              <w:t>)</w:t>
            </w:r>
          </w:p>
        </w:tc>
      </w:tr>
      <w:tr>
        <w:trPr>
          <w:trHeight w:val="93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2.4.9</w:t>
            </w:r>
          </w:p>
        </w:tc>
        <w:tc>
          <w:tcPr>
            <w:tcW w:w="12003"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Распознавать в письменном и звучащем тексте и употреблять в устной и письменной речи </w:t>
            </w:r>
            <w:r>
              <w:rPr>
                <w:rFonts w:ascii="Times New Roman" w:hAnsi="Times New Roman"/>
                <w:b w:val="false"/>
                <w:i w:val="false"/>
                <w:color w:val="000000"/>
                <w:sz w:val="24"/>
              </w:rPr>
              <w:t xml:space="preserve">местоимения </w:t>
            </w:r>
            <w:r>
              <w:rPr>
                <w:rFonts w:ascii="Times New Roman" w:hAnsi="Times New Roman"/>
                <w:b w:val="false"/>
                <w:i/>
                <w:color w:val="000000"/>
                <w:sz w:val="24"/>
              </w:rPr>
              <w:t>other/another</w:t>
            </w:r>
            <w:r>
              <w:rPr>
                <w:rFonts w:ascii="Times New Roman" w:hAnsi="Times New Roman"/>
                <w:b w:val="false"/>
                <w:i w:val="false"/>
                <w:color w:val="000000"/>
                <w:sz w:val="24"/>
              </w:rPr>
              <w:t xml:space="preserve">, </w:t>
            </w:r>
            <w:r>
              <w:rPr>
                <w:rFonts w:ascii="Times New Roman" w:hAnsi="Times New Roman"/>
                <w:b w:val="false"/>
                <w:i/>
                <w:color w:val="000000"/>
                <w:sz w:val="24"/>
              </w:rPr>
              <w:t>both, all, one</w:t>
            </w:r>
          </w:p>
        </w:tc>
      </w:tr>
      <w:tr>
        <w:trPr>
          <w:trHeight w:val="465"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2.4.10</w:t>
            </w:r>
          </w:p>
        </w:tc>
        <w:tc>
          <w:tcPr>
            <w:tcW w:w="12003"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Количественные числительные для обозна</w:t>
            </w:r>
            <w:r>
              <w:rPr>
                <w:rFonts w:ascii="Times New Roman" w:hAnsi="Times New Roman"/>
                <w:b w:val="false"/>
                <w:i w:val="false"/>
                <w:color w:val="000000"/>
                <w:sz w:val="24"/>
              </w:rPr>
              <w:t>чения больших чисел (до 1 000 000)</w:t>
            </w:r>
          </w:p>
        </w:tc>
      </w:tr>
      <w:tr>
        <w:trPr>
          <w:trHeight w:val="465"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3</w:t>
            </w:r>
          </w:p>
        </w:tc>
        <w:tc>
          <w:tcPr>
            <w:tcW w:w="12003"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Социокультурные знания и умения</w:t>
            </w:r>
          </w:p>
        </w:tc>
      </w:tr>
      <w:tr>
        <w:trPr>
          <w:trHeight w:val="1755"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3.1</w:t>
            </w:r>
          </w:p>
        </w:tc>
        <w:tc>
          <w:tcPr>
            <w:tcW w:w="12003"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И</w:t>
            </w:r>
            <w:r>
              <w:rPr>
                <w:rFonts w:ascii="Times New Roman" w:hAnsi="Times New Roman"/>
                <w:b w:val="false"/>
                <w:i w:val="false"/>
                <w:color w:val="000000"/>
                <w:sz w:val="24"/>
              </w:rPr>
              <w:t>спользовать отдельные социокультурные элементы речевого поведенческого этикета в</w:t>
            </w:r>
            <w:r>
              <w:rPr>
                <w:rFonts w:ascii="Times New Roman" w:hAnsi="Times New Roman"/>
                <w:b w:val="false"/>
                <w:i w:val="false"/>
                <w:color w:val="000000"/>
                <w:sz w:val="24"/>
              </w:rPr>
              <w:t xml:space="preserve"> </w:t>
            </w:r>
            <w:r>
              <w:rPr>
                <w:rFonts w:ascii="Times New Roman" w:hAnsi="Times New Roman"/>
                <w:b w:val="false"/>
                <w:i w:val="false"/>
                <w:color w:val="000000"/>
                <w:sz w:val="24"/>
              </w:rPr>
              <w:t>стране (странах) изучаемого языка в рамках тематического содержания</w:t>
            </w:r>
          </w:p>
        </w:tc>
      </w:tr>
      <w:tr>
        <w:trPr>
          <w:trHeight w:val="141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3.2</w:t>
            </w:r>
          </w:p>
        </w:tc>
        <w:tc>
          <w:tcPr>
            <w:tcW w:w="12003"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З</w:t>
            </w:r>
            <w:r>
              <w:rPr>
                <w:rFonts w:ascii="Times New Roman" w:hAnsi="Times New Roman"/>
                <w:b w:val="false"/>
                <w:i w:val="false"/>
                <w:color w:val="000000"/>
                <w:sz w:val="24"/>
              </w:rPr>
              <w:t>нать (понимать) и использовать в устной и</w:t>
            </w:r>
            <w:r>
              <w:rPr>
                <w:rFonts w:ascii="Times New Roman" w:hAnsi="Times New Roman"/>
                <w:b w:val="false"/>
                <w:i w:val="false"/>
                <w:color w:val="000000"/>
                <w:sz w:val="24"/>
              </w:rPr>
              <w:t xml:space="preserve"> </w:t>
            </w:r>
            <w:r>
              <w:rPr>
                <w:rFonts w:ascii="Times New Roman" w:hAnsi="Times New Roman"/>
                <w:b w:val="false"/>
                <w:i w:val="false"/>
                <w:color w:val="000000"/>
                <w:sz w:val="24"/>
              </w:rPr>
              <w:t>письменной речи наиболее употребитель</w:t>
            </w:r>
            <w:r>
              <w:rPr>
                <w:rFonts w:ascii="Times New Roman" w:hAnsi="Times New Roman"/>
                <w:b w:val="false"/>
                <w:i w:val="false"/>
                <w:color w:val="000000"/>
                <w:sz w:val="24"/>
              </w:rPr>
              <w:t>ную</w:t>
            </w:r>
            <w:r>
              <w:rPr>
                <w:rFonts w:ascii="Times New Roman" w:hAnsi="Times New Roman"/>
                <w:b w:val="false"/>
                <w:i w:val="false"/>
                <w:color w:val="000000"/>
                <w:sz w:val="24"/>
              </w:rPr>
              <w:t xml:space="preserve"> тематическую</w:t>
            </w:r>
            <w:r>
              <w:rPr>
                <w:rFonts w:ascii="Times New Roman" w:hAnsi="Times New Roman"/>
                <w:b w:val="false"/>
                <w:i w:val="false"/>
                <w:color w:val="000000"/>
                <w:sz w:val="24"/>
              </w:rPr>
              <w:t xml:space="preserve"> лексику</w:t>
            </w:r>
            <w:r>
              <w:rPr>
                <w:rFonts w:ascii="Times New Roman" w:hAnsi="Times New Roman"/>
                <w:b w:val="false"/>
                <w:i w:val="false"/>
                <w:color w:val="000000"/>
                <w:sz w:val="24"/>
              </w:rPr>
              <w:t xml:space="preserve"> </w:t>
            </w:r>
            <w:r>
              <w:rPr>
                <w:rFonts w:ascii="Times New Roman" w:hAnsi="Times New Roman"/>
                <w:b w:val="false"/>
                <w:i w:val="false"/>
                <w:color w:val="000000"/>
                <w:sz w:val="24"/>
              </w:rPr>
              <w:t>страны (стран) изучаемого языка в рамках темати</w:t>
            </w:r>
            <w:r>
              <w:rPr>
                <w:rFonts w:ascii="Times New Roman" w:hAnsi="Times New Roman"/>
                <w:b w:val="false"/>
                <w:i w:val="false"/>
                <w:color w:val="000000"/>
                <w:sz w:val="24"/>
              </w:rPr>
              <w:t>ческого содержания речи</w:t>
            </w:r>
          </w:p>
        </w:tc>
      </w:tr>
      <w:tr>
        <w:trPr>
          <w:trHeight w:val="93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3.3</w:t>
            </w:r>
          </w:p>
        </w:tc>
        <w:tc>
          <w:tcPr>
            <w:tcW w:w="12003"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О</w:t>
            </w:r>
            <w:r>
              <w:rPr>
                <w:rFonts w:ascii="Times New Roman" w:hAnsi="Times New Roman"/>
                <w:b w:val="false"/>
                <w:i w:val="false"/>
                <w:color w:val="000000"/>
                <w:sz w:val="24"/>
              </w:rPr>
              <w:t>бладать базовыми знаниями о социокуль</w:t>
            </w:r>
            <w:r>
              <w:rPr>
                <w:rFonts w:ascii="Times New Roman" w:hAnsi="Times New Roman"/>
                <w:b w:val="false"/>
                <w:i w:val="false"/>
                <w:color w:val="000000"/>
                <w:sz w:val="24"/>
              </w:rPr>
              <w:t>турном портрете родной страны и страны (стран) изучаемого языка</w:t>
            </w:r>
          </w:p>
        </w:tc>
      </w:tr>
      <w:tr>
        <w:trPr>
          <w:trHeight w:val="465"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3.4</w:t>
            </w:r>
          </w:p>
        </w:tc>
        <w:tc>
          <w:tcPr>
            <w:tcW w:w="12003"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К</w:t>
            </w:r>
            <w:r>
              <w:rPr>
                <w:rFonts w:ascii="Times New Roman" w:hAnsi="Times New Roman"/>
                <w:b w:val="false"/>
                <w:i w:val="false"/>
                <w:color w:val="000000"/>
                <w:sz w:val="24"/>
              </w:rPr>
              <w:t>ратко представлять Ро</w:t>
            </w:r>
            <w:r>
              <w:rPr>
                <w:rFonts w:ascii="Times New Roman" w:hAnsi="Times New Roman"/>
                <w:b w:val="false"/>
                <w:i w:val="false"/>
                <w:color w:val="000000"/>
                <w:sz w:val="24"/>
              </w:rPr>
              <w:t>ссию и страну (страны) изучаемого языка</w:t>
            </w:r>
          </w:p>
        </w:tc>
      </w:tr>
      <w:tr>
        <w:trPr>
          <w:trHeight w:val="3285"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4</w:t>
            </w:r>
          </w:p>
        </w:tc>
        <w:tc>
          <w:tcPr>
            <w:tcW w:w="12003"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Компенсаторные умения</w:t>
            </w:r>
          </w:p>
          <w:p>
            <w:pPr>
              <w:spacing w:before="0" w:after="0" w:line="336"/>
              <w:ind w:left="228"/>
              <w:jc w:val="both"/>
            </w:pPr>
            <w:r>
              <w:rPr>
                <w:rFonts w:ascii="Times New Roman" w:hAnsi="Times New Roman"/>
                <w:b w:val="false"/>
                <w:i w:val="false"/>
                <w:color w:val="000000"/>
                <w:sz w:val="24"/>
              </w:rPr>
              <w:t>Владеть компенсаторными умениями: использовать при чтении и аудировании языковую догадку, в том числе контекстуальную,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tc>
      </w:tr>
      <w:tr>
        <w:trPr>
          <w:trHeight w:val="141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5</w:t>
            </w:r>
          </w:p>
        </w:tc>
        <w:tc>
          <w:tcPr>
            <w:tcW w:w="12003"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tc>
      </w:tr>
      <w:tr>
        <w:trPr>
          <w:trHeight w:val="93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6</w:t>
            </w:r>
          </w:p>
        </w:tc>
        <w:tc>
          <w:tcPr>
            <w:tcW w:w="12003"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Использовать иноязычные словари и справочники, в том числе информационно-справочные системы в электронной форме</w:t>
            </w:r>
          </w:p>
        </w:tc>
      </w:tr>
    </w:tbl>
    <w:p>
      <w:pPr>
        <w:spacing w:before="0" w:after="0"/>
        <w:ind w:left="120"/>
        <w:jc w:val="left"/>
      </w:pPr>
    </w:p>
    <w:p>
      <w:pPr>
        <w:spacing w:before="199" w:after="199"/>
        <w:ind w:left="120"/>
        <w:jc w:val="left"/>
      </w:pPr>
      <w:r>
        <w:rPr>
          <w:rFonts w:ascii="Times New Roman" w:hAnsi="Times New Roman"/>
          <w:b/>
          <w:i w:val="false"/>
          <w:color w:val="000000"/>
          <w:sz w:val="28"/>
        </w:rPr>
        <w:t>8 КЛАСС</w:t>
      </w:r>
    </w:p>
    <w:p>
      <w:pPr>
        <w:spacing w:before="0" w:after="0"/>
        <w:ind w:left="120"/>
        <w:jc w:val="left"/>
      </w:pPr>
    </w:p>
    <w:tbl>
      <w:tblPr>
        <w:tblW w:w="0" w:type="auto"/>
        <w:tblCellSpacing w:w="0" w:type="nil"/>
        <w:tblBorders>
          <w:top w:val="single"/>
          <w:left w:val="single"/>
          <w:bottom w:val="single"/>
          <w:right w:val="single"/>
          <w:insideH w:val="single"/>
          <w:insideV w:val="single"/>
        </w:tblBorders>
      </w:tblPr>
      <w:tblGrid>
        <w:gridCol w:w="2840"/>
        <w:gridCol w:w="10912"/>
      </w:tblGrid>
      <w:tr>
        <w:trPr>
          <w:trHeight w:val="1185" w:hRule="atLeast"/>
          <w:trHeight w:val="144" w:hRule="atLeast"/>
        </w:trPr>
        <w:tc>
          <w:tcPr>
            <w:tcW w:w="198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Код проверяемого результата </w:t>
            </w:r>
          </w:p>
        </w:tc>
        <w:tc>
          <w:tcPr>
            <w:tcW w:w="1200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Проверяемые предметные результаты освоения основной образовательной программы основного общего образования </w:t>
            </w:r>
          </w:p>
        </w:tc>
      </w:tr>
      <w:tr>
        <w:trPr>
          <w:trHeight w:val="465"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w:t>
            </w:r>
          </w:p>
        </w:tc>
        <w:tc>
          <w:tcPr>
            <w:tcW w:w="12003"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Коммуникативные умения</w:t>
            </w:r>
          </w:p>
        </w:tc>
      </w:tr>
      <w:tr>
        <w:trPr>
          <w:trHeight w:val="465"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color w:val="000000"/>
                <w:sz w:val="24"/>
              </w:rPr>
              <w:t>1.1</w:t>
            </w:r>
          </w:p>
        </w:tc>
        <w:tc>
          <w:tcPr>
            <w:tcW w:w="12003" w:type="dxa"/>
            <w:tcBorders/>
            <w:tcMar>
              <w:top w:w="50" w:type="dxa"/>
              <w:left w:w="100" w:type="dxa"/>
            </w:tcMar>
            <w:vAlign w:val="center"/>
          </w:tcPr>
          <w:p>
            <w:pPr>
              <w:spacing w:before="0" w:after="0" w:line="336"/>
              <w:ind w:left="228"/>
              <w:jc w:val="both"/>
            </w:pPr>
            <w:r>
              <w:rPr>
                <w:rFonts w:ascii="Times New Roman" w:hAnsi="Times New Roman"/>
                <w:b w:val="false"/>
                <w:i/>
                <w:color w:val="000000"/>
                <w:sz w:val="24"/>
              </w:rPr>
              <w:t>Говорение</w:t>
            </w:r>
          </w:p>
        </w:tc>
      </w:tr>
      <w:tr>
        <w:trPr>
          <w:trHeight w:val="4155"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1.1.1</w:t>
            </w:r>
          </w:p>
        </w:tc>
        <w:tc>
          <w:tcPr>
            <w:tcW w:w="12003"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Вести разные виды диалогов (диалог этикетного характера, диалог – побуждение к действию, диалог-расспрос, комбинированный диалог, включающий разные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
        </w:tc>
      </w:tr>
      <w:tr>
        <w:trPr>
          <w:trHeight w:val="1875"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1.1.2</w:t>
            </w:r>
          </w:p>
        </w:tc>
        <w:tc>
          <w:tcPr>
            <w:tcW w:w="12003"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9 – 10 фраз)</w:t>
            </w:r>
          </w:p>
        </w:tc>
      </w:tr>
      <w:tr>
        <w:trPr>
          <w:trHeight w:val="465"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1.1.3</w:t>
            </w:r>
          </w:p>
        </w:tc>
        <w:tc>
          <w:tcPr>
            <w:tcW w:w="12003"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Выражать и кратко аргументировать своё мнение</w:t>
            </w:r>
          </w:p>
        </w:tc>
      </w:tr>
      <w:tr>
        <w:trPr>
          <w:trHeight w:val="93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1.1.4</w:t>
            </w:r>
          </w:p>
        </w:tc>
        <w:tc>
          <w:tcPr>
            <w:tcW w:w="12003"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Излагать основное содержание прочитанного текста с вербальными и (или) зрительными опорами (объём – 9 – 10 фраз)</w:t>
            </w:r>
          </w:p>
        </w:tc>
      </w:tr>
      <w:tr>
        <w:trPr>
          <w:trHeight w:val="465"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1.1.5</w:t>
            </w:r>
          </w:p>
        </w:tc>
        <w:tc>
          <w:tcPr>
            <w:tcW w:w="12003"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Кратко излагать результаты выполненной проектной работы (объём – 9 – 10 фраз)</w:t>
            </w:r>
          </w:p>
        </w:tc>
      </w:tr>
      <w:tr>
        <w:trPr>
          <w:trHeight w:val="465"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color w:val="000000"/>
                <w:sz w:val="24"/>
              </w:rPr>
              <w:t>1.2</w:t>
            </w:r>
          </w:p>
        </w:tc>
        <w:tc>
          <w:tcPr>
            <w:tcW w:w="12003" w:type="dxa"/>
            <w:tcBorders/>
            <w:tcMar>
              <w:top w:w="50" w:type="dxa"/>
              <w:left w:w="100" w:type="dxa"/>
            </w:tcMar>
            <w:vAlign w:val="center"/>
          </w:tcPr>
          <w:p>
            <w:pPr>
              <w:spacing w:before="0" w:after="0" w:line="336"/>
              <w:ind w:left="228"/>
              <w:jc w:val="both"/>
            </w:pPr>
            <w:r>
              <w:rPr>
                <w:rFonts w:ascii="Times New Roman" w:hAnsi="Times New Roman"/>
                <w:b w:val="false"/>
                <w:i/>
                <w:color w:val="000000"/>
                <w:sz w:val="24"/>
              </w:rPr>
              <w:t>Аудирование</w:t>
            </w:r>
          </w:p>
        </w:tc>
      </w:tr>
      <w:tr>
        <w:trPr>
          <w:trHeight w:val="141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1.2.1</w:t>
            </w:r>
          </w:p>
        </w:tc>
        <w:tc>
          <w:tcPr>
            <w:tcW w:w="12003"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Воспринимать на слух и понимать несложные аутентичные тексты, содержащие отдельные незнакомые слова, с пониманием основного содержания (время звучания текста (текстов) для аудирования – до 2 минут)</w:t>
            </w:r>
          </w:p>
        </w:tc>
      </w:tr>
      <w:tr>
        <w:trPr>
          <w:trHeight w:val="141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1.2.2</w:t>
            </w:r>
          </w:p>
        </w:tc>
        <w:tc>
          <w:tcPr>
            <w:tcW w:w="12003"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Воспринимать на слух и понимать несложные аутентичные тексты, содержащие отдельные незнакомые слова, с пониманием нужной (интересующей, запрашиваемой) информации (время звучания текста (текстов) для аудирования – до 2 минут)</w:t>
            </w:r>
          </w:p>
        </w:tc>
      </w:tr>
      <w:tr>
        <w:trPr>
          <w:trHeight w:val="465"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1.2.3</w:t>
            </w:r>
          </w:p>
        </w:tc>
        <w:tc>
          <w:tcPr>
            <w:tcW w:w="12003"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Прогнозировать содержание звучащего текста по началу сообщения</w:t>
            </w:r>
          </w:p>
        </w:tc>
      </w:tr>
      <w:tr>
        <w:trPr>
          <w:trHeight w:val="465"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color w:val="000000"/>
                <w:sz w:val="24"/>
              </w:rPr>
              <w:t>1.3</w:t>
            </w:r>
          </w:p>
        </w:tc>
        <w:tc>
          <w:tcPr>
            <w:tcW w:w="12003" w:type="dxa"/>
            <w:tcBorders/>
            <w:tcMar>
              <w:top w:w="50" w:type="dxa"/>
              <w:left w:w="100" w:type="dxa"/>
            </w:tcMar>
            <w:vAlign w:val="center"/>
          </w:tcPr>
          <w:p>
            <w:pPr>
              <w:spacing w:before="0" w:after="0" w:line="336"/>
              <w:ind w:left="228"/>
              <w:jc w:val="both"/>
            </w:pPr>
            <w:r>
              <w:rPr>
                <w:rFonts w:ascii="Times New Roman" w:hAnsi="Times New Roman"/>
                <w:b w:val="false"/>
                <w:i/>
                <w:color w:val="000000"/>
                <w:sz w:val="24"/>
              </w:rPr>
              <w:t>Смысловое чтение</w:t>
            </w:r>
          </w:p>
        </w:tc>
      </w:tr>
      <w:tr>
        <w:trPr>
          <w:trHeight w:val="141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1.3.1</w:t>
            </w:r>
          </w:p>
        </w:tc>
        <w:tc>
          <w:tcPr>
            <w:tcW w:w="12003"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Читать про себя и понимать несложные аутентичные тексты, содержащие отдельные незнакомые слова, с пониманием основного содержания (объём текста (текстов) для чтения – 350 – 500 слов)</w:t>
            </w:r>
          </w:p>
        </w:tc>
      </w:tr>
      <w:tr>
        <w:trPr>
          <w:trHeight w:val="141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1.3.2</w:t>
            </w:r>
          </w:p>
        </w:tc>
        <w:tc>
          <w:tcPr>
            <w:tcW w:w="12003"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Читать про себя и понимать несложные аутентичные тексты, содержащие отдельные незнакомые слова, с пониманием запрашиваемой информации (объём текста (текстов) для чтения – до 350 слов)</w:t>
            </w:r>
          </w:p>
        </w:tc>
      </w:tr>
      <w:tr>
        <w:trPr>
          <w:trHeight w:val="465"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1.3.3</w:t>
            </w:r>
          </w:p>
        </w:tc>
        <w:tc>
          <w:tcPr>
            <w:tcW w:w="12003"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Определять последовательность главных фактов (событий) в тексте</w:t>
            </w:r>
          </w:p>
        </w:tc>
      </w:tr>
      <w:tr>
        <w:trPr>
          <w:trHeight w:val="93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1.3.4</w:t>
            </w:r>
          </w:p>
        </w:tc>
        <w:tc>
          <w:tcPr>
            <w:tcW w:w="12003"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Читать про себя несплошные тексты (таблицы) и понимать представленную в них информацию</w:t>
            </w:r>
          </w:p>
        </w:tc>
      </w:tr>
      <w:tr>
        <w:trPr>
          <w:trHeight w:val="465"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color w:val="000000"/>
                <w:sz w:val="24"/>
              </w:rPr>
              <w:t>1.4</w:t>
            </w:r>
          </w:p>
        </w:tc>
        <w:tc>
          <w:tcPr>
            <w:tcW w:w="12003" w:type="dxa"/>
            <w:tcBorders/>
            <w:tcMar>
              <w:top w:w="50" w:type="dxa"/>
              <w:left w:w="100" w:type="dxa"/>
            </w:tcMar>
            <w:vAlign w:val="center"/>
          </w:tcPr>
          <w:p>
            <w:pPr>
              <w:spacing w:before="0" w:after="0" w:line="336"/>
              <w:ind w:left="228"/>
              <w:jc w:val="both"/>
            </w:pPr>
            <w:r>
              <w:rPr>
                <w:rFonts w:ascii="Times New Roman" w:hAnsi="Times New Roman"/>
                <w:b w:val="false"/>
                <w:i/>
                <w:color w:val="000000"/>
                <w:sz w:val="24"/>
              </w:rPr>
              <w:t>Письменная речь</w:t>
            </w:r>
          </w:p>
        </w:tc>
      </w:tr>
      <w:tr>
        <w:trPr>
          <w:trHeight w:val="93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1.4.1</w:t>
            </w:r>
          </w:p>
        </w:tc>
        <w:tc>
          <w:tcPr>
            <w:tcW w:w="12003"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Заполнять анкеты и формуляры с указанием личной информации, соблюдая речевой этикет, принятый в стране (странах) изучаемого языка</w:t>
            </w:r>
          </w:p>
        </w:tc>
      </w:tr>
      <w:tr>
        <w:trPr>
          <w:trHeight w:val="129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1.4.2</w:t>
            </w:r>
          </w:p>
        </w:tc>
        <w:tc>
          <w:tcPr>
            <w:tcW w:w="12003"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Писать электронное сообщение личного характера, соблюдая речевой этикет, принятый в стране (странах) изучаемого языка (объём сообщения – до 110 слов)</w:t>
            </w:r>
          </w:p>
        </w:tc>
      </w:tr>
      <w:tr>
        <w:trPr>
          <w:trHeight w:val="141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1.4.3</w:t>
            </w:r>
          </w:p>
        </w:tc>
        <w:tc>
          <w:tcPr>
            <w:tcW w:w="12003"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
        </w:tc>
      </w:tr>
      <w:tr>
        <w:trPr>
          <w:trHeight w:val="465"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w:t>
            </w:r>
          </w:p>
        </w:tc>
        <w:tc>
          <w:tcPr>
            <w:tcW w:w="12003" w:type="dxa"/>
            <w:tcBorders/>
            <w:tcMar>
              <w:top w:w="50" w:type="dxa"/>
              <w:left w:w="100" w:type="dxa"/>
            </w:tcMar>
            <w:vAlign w:val="center"/>
          </w:tcPr>
          <w:p>
            <w:pPr>
              <w:spacing w:before="0" w:after="0" w:line="336"/>
              <w:ind w:left="228"/>
              <w:jc w:val="left"/>
            </w:pPr>
            <w:r>
              <w:rPr>
                <w:rFonts w:ascii="Times New Roman" w:hAnsi="Times New Roman"/>
                <w:b w:val="false"/>
                <w:i w:val="false"/>
                <w:color w:val="000000"/>
                <w:sz w:val="24"/>
              </w:rPr>
              <w:t>Языковые знания и навыки</w:t>
            </w:r>
          </w:p>
        </w:tc>
      </w:tr>
      <w:tr>
        <w:trPr>
          <w:trHeight w:val="465"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color w:val="000000"/>
                <w:sz w:val="24"/>
              </w:rPr>
              <w:t>2.1</w:t>
            </w:r>
          </w:p>
        </w:tc>
        <w:tc>
          <w:tcPr>
            <w:tcW w:w="12003" w:type="dxa"/>
            <w:tcBorders/>
            <w:tcMar>
              <w:top w:w="50" w:type="dxa"/>
              <w:left w:w="100" w:type="dxa"/>
            </w:tcMar>
            <w:vAlign w:val="center"/>
          </w:tcPr>
          <w:p>
            <w:pPr>
              <w:spacing w:before="0" w:after="0" w:line="336"/>
              <w:ind w:left="228"/>
              <w:jc w:val="left"/>
            </w:pPr>
            <w:r>
              <w:rPr>
                <w:rFonts w:ascii="Times New Roman" w:hAnsi="Times New Roman"/>
                <w:b w:val="false"/>
                <w:i/>
                <w:color w:val="000000"/>
                <w:sz w:val="24"/>
              </w:rPr>
              <w:t>Фонетическая сторона речи</w:t>
            </w:r>
          </w:p>
        </w:tc>
      </w:tr>
      <w:tr>
        <w:trPr>
          <w:trHeight w:val="1875"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2.1.1</w:t>
            </w:r>
          </w:p>
        </w:tc>
        <w:tc>
          <w:tcPr>
            <w:tcW w:w="12003"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Различать на слух и адекватно,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w:t>
            </w:r>
          </w:p>
        </w:tc>
      </w:tr>
      <w:tr>
        <w:trPr>
          <w:trHeight w:val="141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2.1.</w:t>
            </w:r>
            <w:r>
              <w:rPr>
                <w:rFonts w:ascii="Times New Roman" w:hAnsi="Times New Roman"/>
                <w:b w:val="false"/>
                <w:i w:val="false"/>
                <w:color w:val="000000"/>
                <w:sz w:val="24"/>
              </w:rPr>
              <w:t>2</w:t>
            </w:r>
          </w:p>
        </w:tc>
        <w:tc>
          <w:tcPr>
            <w:tcW w:w="12003"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Выразительно читать вслух небольшие адаптированные аутентичные тексты объёмом до 110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tc>
      </w:tr>
      <w:tr>
        <w:trPr>
          <w:trHeight w:val="465"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2.1.</w:t>
            </w:r>
            <w:r>
              <w:rPr>
                <w:rFonts w:ascii="Times New Roman" w:hAnsi="Times New Roman"/>
                <w:b w:val="false"/>
                <w:i w:val="false"/>
                <w:color w:val="000000"/>
                <w:sz w:val="24"/>
              </w:rPr>
              <w:t>3</w:t>
            </w:r>
          </w:p>
        </w:tc>
        <w:tc>
          <w:tcPr>
            <w:tcW w:w="12003"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Читать новые слова согласно основным правилам чтения</w:t>
            </w:r>
          </w:p>
        </w:tc>
      </w:tr>
      <w:tr>
        <w:trPr>
          <w:trHeight w:val="465"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color w:val="000000"/>
                <w:sz w:val="24"/>
              </w:rPr>
              <w:t>2.2</w:t>
            </w:r>
          </w:p>
        </w:tc>
        <w:tc>
          <w:tcPr>
            <w:tcW w:w="12003" w:type="dxa"/>
            <w:tcBorders/>
            <w:tcMar>
              <w:top w:w="50" w:type="dxa"/>
              <w:left w:w="100" w:type="dxa"/>
            </w:tcMar>
            <w:vAlign w:val="center"/>
          </w:tcPr>
          <w:p>
            <w:pPr>
              <w:spacing w:before="0" w:after="0" w:line="336"/>
              <w:ind w:left="228"/>
              <w:jc w:val="both"/>
            </w:pPr>
            <w:r>
              <w:rPr>
                <w:rFonts w:ascii="Times New Roman" w:hAnsi="Times New Roman"/>
                <w:b w:val="false"/>
                <w:i/>
                <w:color w:val="000000"/>
                <w:sz w:val="24"/>
              </w:rPr>
              <w:t>Орфография и пунктуация</w:t>
            </w:r>
          </w:p>
        </w:tc>
      </w:tr>
      <w:tr>
        <w:trPr>
          <w:trHeight w:val="465"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2.2.1</w:t>
            </w:r>
          </w:p>
        </w:tc>
        <w:tc>
          <w:tcPr>
            <w:tcW w:w="12003"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Владеть орфографическими навыками: правильно писать изученные слова</w:t>
            </w:r>
          </w:p>
        </w:tc>
      </w:tr>
      <w:tr>
        <w:trPr>
          <w:trHeight w:val="1875"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2.2.2</w:t>
            </w:r>
          </w:p>
        </w:tc>
        <w:tc>
          <w:tcPr>
            <w:tcW w:w="12003"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tc>
      </w:tr>
      <w:tr>
        <w:trPr>
          <w:trHeight w:val="465"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color w:val="000000"/>
                <w:sz w:val="24"/>
              </w:rPr>
              <w:t>2.3</w:t>
            </w:r>
          </w:p>
        </w:tc>
        <w:tc>
          <w:tcPr>
            <w:tcW w:w="12003" w:type="dxa"/>
            <w:tcBorders/>
            <w:tcMar>
              <w:top w:w="50" w:type="dxa"/>
              <w:left w:w="100" w:type="dxa"/>
            </w:tcMar>
            <w:vAlign w:val="center"/>
          </w:tcPr>
          <w:p>
            <w:pPr>
              <w:spacing w:before="0" w:after="0" w:line="336"/>
              <w:ind w:left="228"/>
              <w:jc w:val="both"/>
            </w:pPr>
            <w:r>
              <w:rPr>
                <w:rFonts w:ascii="Times New Roman" w:hAnsi="Times New Roman"/>
                <w:b w:val="false"/>
                <w:i/>
                <w:color w:val="000000"/>
                <w:sz w:val="24"/>
              </w:rPr>
              <w:t>Лексическая сторона речи</w:t>
            </w:r>
          </w:p>
        </w:tc>
      </w:tr>
      <w:tr>
        <w:trPr>
          <w:trHeight w:val="234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2.3.1</w:t>
            </w:r>
          </w:p>
        </w:tc>
        <w:tc>
          <w:tcPr>
            <w:tcW w:w="12003"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Распознавать в звучащем и письменном тексте 1250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отобранного тематического содержания, с соблюдением существующих норм лексической сочетаемости</w:t>
            </w:r>
          </w:p>
        </w:tc>
      </w:tr>
      <w:tr>
        <w:trPr>
          <w:trHeight w:val="141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2.3.2</w:t>
            </w:r>
          </w:p>
        </w:tc>
        <w:tc>
          <w:tcPr>
            <w:tcW w:w="12003"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Распознавать и употреблять в устной и письменной речи родственные слова, образованные с использованием аффиксации: имена существительные – с помощью суффиксов </w:t>
            </w:r>
            <w:r>
              <w:rPr>
                <w:rFonts w:ascii="Times New Roman" w:hAnsi="Times New Roman"/>
                <w:b w:val="false"/>
                <w:i/>
                <w:color w:val="000000"/>
                <w:sz w:val="24"/>
              </w:rPr>
              <w:t>-</w:t>
            </w:r>
            <w:r>
              <w:rPr>
                <w:rFonts w:ascii="Times New Roman" w:hAnsi="Times New Roman"/>
                <w:b w:val="false"/>
                <w:i/>
                <w:color w:val="000000"/>
                <w:sz w:val="24"/>
              </w:rPr>
              <w:t>ance/-ence</w:t>
            </w:r>
            <w:r>
              <w:rPr>
                <w:rFonts w:ascii="Times New Roman" w:hAnsi="Times New Roman"/>
                <w:b w:val="false"/>
                <w:i w:val="false"/>
                <w:color w:val="000000"/>
                <w:sz w:val="24"/>
              </w:rPr>
              <w:t xml:space="preserve">, </w:t>
            </w:r>
            <w:r>
              <w:rPr>
                <w:rFonts w:ascii="Times New Roman" w:hAnsi="Times New Roman"/>
                <w:b w:val="false"/>
                <w:i/>
                <w:color w:val="000000"/>
                <w:sz w:val="24"/>
              </w:rPr>
              <w:t>-</w:t>
            </w:r>
            <w:r>
              <w:rPr>
                <w:rFonts w:ascii="Times New Roman" w:hAnsi="Times New Roman"/>
                <w:b w:val="false"/>
                <w:i/>
                <w:color w:val="000000"/>
                <w:sz w:val="24"/>
              </w:rPr>
              <w:t>ity, -ship</w:t>
            </w:r>
          </w:p>
        </w:tc>
      </w:tr>
      <w:tr>
        <w:trPr>
          <w:trHeight w:val="270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2.3.3</w:t>
            </w:r>
          </w:p>
        </w:tc>
        <w:tc>
          <w:tcPr>
            <w:tcW w:w="12003"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Распознавать и употреблять в устной и письменной речи родственные слова, образованные с использованием аффиксации: имена прилагательные – с помощью суффиксов </w:t>
            </w:r>
            <w:r>
              <w:rPr>
                <w:rFonts w:ascii="Times New Roman" w:hAnsi="Times New Roman"/>
                <w:b w:val="false"/>
                <w:i/>
                <w:color w:val="000000"/>
                <w:sz w:val="24"/>
              </w:rPr>
              <w:t>-ed</w:t>
            </w:r>
            <w:r>
              <w:rPr>
                <w:rFonts w:ascii="Times New Roman" w:hAnsi="Times New Roman"/>
                <w:b w:val="false"/>
                <w:i w:val="false"/>
                <w:color w:val="000000"/>
                <w:sz w:val="24"/>
              </w:rPr>
              <w:t xml:space="preserve"> и </w:t>
            </w:r>
            <w:r>
              <w:rPr>
                <w:rFonts w:ascii="Times New Roman" w:hAnsi="Times New Roman"/>
                <w:b w:val="false"/>
                <w:i/>
                <w:color w:val="000000"/>
                <w:sz w:val="24"/>
              </w:rPr>
              <w:t>-</w:t>
            </w:r>
            <w:r>
              <w:rPr>
                <w:rFonts w:ascii="Times New Roman" w:hAnsi="Times New Roman"/>
                <w:b w:val="false"/>
                <w:i/>
                <w:color w:val="000000"/>
                <w:sz w:val="24"/>
              </w:rPr>
              <w:t>ing</w:t>
            </w:r>
            <w:r>
              <w:rPr>
                <w:rFonts w:ascii="Times New Roman" w:hAnsi="Times New Roman"/>
                <w:b w:val="false"/>
                <w:i w:val="false"/>
                <w:color w:val="000000"/>
                <w:sz w:val="24"/>
              </w:rPr>
              <w:t xml:space="preserve"> </w:t>
            </w:r>
          </w:p>
        </w:tc>
      </w:tr>
      <w:tr>
        <w:trPr>
          <w:trHeight w:val="141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2.3.4</w:t>
            </w:r>
          </w:p>
        </w:tc>
        <w:tc>
          <w:tcPr>
            <w:tcW w:w="12003"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Распознавать и употреблять в устной и письменной речи родственные слова, образованные с использованием аффиксации: имена прилагательные – с помощью префикса </w:t>
            </w:r>
            <w:r>
              <w:rPr>
                <w:rFonts w:ascii="Times New Roman" w:hAnsi="Times New Roman"/>
                <w:b w:val="false"/>
                <w:i/>
                <w:color w:val="000000"/>
                <w:sz w:val="24"/>
              </w:rPr>
              <w:t>inter-</w:t>
            </w:r>
          </w:p>
        </w:tc>
      </w:tr>
      <w:tr>
        <w:trPr>
          <w:trHeight w:val="1875"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2.3.5</w:t>
            </w:r>
          </w:p>
        </w:tc>
        <w:tc>
          <w:tcPr>
            <w:tcW w:w="12003"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Распознавать и употреблять в устной и письменной речи имена прилагательные, образованные с помощью конверсии: имя существительное от неопределённой формы глагола (</w:t>
            </w:r>
            <w:r>
              <w:rPr>
                <w:rFonts w:ascii="Times New Roman" w:hAnsi="Times New Roman"/>
                <w:b w:val="false"/>
                <w:i/>
                <w:color w:val="000000"/>
                <w:sz w:val="24"/>
              </w:rPr>
              <w:t xml:space="preserve">to walk – a walk), </w:t>
            </w:r>
            <w:r>
              <w:rPr>
                <w:rFonts w:ascii="Times New Roman" w:hAnsi="Times New Roman"/>
                <w:b w:val="false"/>
                <w:i w:val="false"/>
                <w:color w:val="000000"/>
                <w:sz w:val="24"/>
              </w:rPr>
              <w:t>глагол от имени существительного</w:t>
            </w:r>
            <w:r>
              <w:rPr>
                <w:rFonts w:ascii="Times New Roman" w:hAnsi="Times New Roman"/>
                <w:b w:val="false"/>
                <w:i/>
                <w:color w:val="000000"/>
                <w:sz w:val="24"/>
              </w:rPr>
              <w:t xml:space="preserve"> (water - to water), </w:t>
            </w:r>
            <w:r>
              <w:rPr>
                <w:rFonts w:ascii="Times New Roman" w:hAnsi="Times New Roman"/>
                <w:b w:val="false"/>
                <w:i w:val="false"/>
                <w:color w:val="000000"/>
                <w:sz w:val="24"/>
              </w:rPr>
              <w:t>имя существительное от прилагательного</w:t>
            </w:r>
            <w:r>
              <w:rPr>
                <w:rFonts w:ascii="Times New Roman" w:hAnsi="Times New Roman"/>
                <w:b w:val="false"/>
                <w:i/>
                <w:color w:val="000000"/>
                <w:sz w:val="24"/>
              </w:rPr>
              <w:t xml:space="preserve"> (rich - the rich)</w:t>
            </w:r>
          </w:p>
        </w:tc>
      </w:tr>
      <w:tr>
        <w:trPr>
          <w:trHeight w:val="93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2.3.6</w:t>
            </w:r>
          </w:p>
        </w:tc>
        <w:tc>
          <w:tcPr>
            <w:tcW w:w="12003"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Распознавать </w:t>
            </w:r>
            <w:r>
              <w:rPr>
                <w:rFonts w:ascii="Times New Roman" w:hAnsi="Times New Roman"/>
                <w:b w:val="false"/>
                <w:i w:val="false"/>
                <w:color w:val="000000"/>
                <w:sz w:val="24"/>
              </w:rPr>
              <w:t>и употреблять в устной и письменной речи изученные многозначные слова, синонимы и антонимы</w:t>
            </w:r>
          </w:p>
        </w:tc>
      </w:tr>
      <w:tr>
        <w:trPr>
          <w:trHeight w:val="93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2.3.7</w:t>
            </w:r>
          </w:p>
        </w:tc>
        <w:tc>
          <w:tcPr>
            <w:tcW w:w="12003"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Распознавать и употреблять в устной и письменной речи наиболее частотные фразовые глаголы, </w:t>
            </w:r>
            <w:r>
              <w:rPr>
                <w:rFonts w:ascii="Times New Roman" w:hAnsi="Times New Roman"/>
                <w:b w:val="false"/>
                <w:i w:val="false"/>
                <w:color w:val="000000"/>
                <w:sz w:val="24"/>
              </w:rPr>
              <w:t xml:space="preserve">сокращения и аббревиатуры </w:t>
            </w:r>
          </w:p>
        </w:tc>
      </w:tr>
      <w:tr>
        <w:trPr>
          <w:trHeight w:val="93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2.3.8</w:t>
            </w:r>
          </w:p>
        </w:tc>
        <w:tc>
          <w:tcPr>
            <w:tcW w:w="12003"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Распознавать </w:t>
            </w:r>
            <w:r>
              <w:rPr>
                <w:rFonts w:ascii="Times New Roman" w:hAnsi="Times New Roman"/>
                <w:b w:val="false"/>
                <w:i w:val="false"/>
                <w:color w:val="000000"/>
                <w:sz w:val="24"/>
              </w:rPr>
              <w:t>и употреблять в устной и письменной речи различные средства связи в тексте для обеспечения логичности и целостности высказывания</w:t>
            </w:r>
          </w:p>
        </w:tc>
      </w:tr>
      <w:tr>
        <w:trPr>
          <w:trHeight w:val="465"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color w:val="000000"/>
                <w:sz w:val="24"/>
              </w:rPr>
              <w:t>2.4</w:t>
            </w:r>
          </w:p>
        </w:tc>
        <w:tc>
          <w:tcPr>
            <w:tcW w:w="12003" w:type="dxa"/>
            <w:tcBorders/>
            <w:tcMar>
              <w:top w:w="50" w:type="dxa"/>
              <w:left w:w="100" w:type="dxa"/>
            </w:tcMar>
            <w:vAlign w:val="center"/>
          </w:tcPr>
          <w:p>
            <w:pPr>
              <w:spacing w:before="0" w:after="0" w:line="336"/>
              <w:ind w:left="228"/>
              <w:jc w:val="both"/>
            </w:pPr>
            <w:r>
              <w:rPr>
                <w:rFonts w:ascii="Times New Roman" w:hAnsi="Times New Roman"/>
                <w:b w:val="false"/>
                <w:i/>
                <w:color w:val="000000"/>
                <w:sz w:val="24"/>
              </w:rPr>
              <w:t>Грамматическая сторона речи</w:t>
            </w:r>
          </w:p>
        </w:tc>
      </w:tr>
      <w:tr>
        <w:trPr>
          <w:trHeight w:val="141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2.4.1</w:t>
            </w:r>
          </w:p>
        </w:tc>
        <w:tc>
          <w:tcPr>
            <w:tcW w:w="12003"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Знать и понимать особенности структуры простых и сложных предложений английского языка, различных коммуникативных типов предложений английского языка</w:t>
            </w:r>
          </w:p>
        </w:tc>
      </w:tr>
      <w:tr>
        <w:trPr>
          <w:trHeight w:val="93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2.4.2</w:t>
            </w:r>
          </w:p>
        </w:tc>
        <w:tc>
          <w:tcPr>
            <w:tcW w:w="12003"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Распознавать в письменном и звучащем тексте и употреблять в устной и письменной речи </w:t>
            </w:r>
            <w:r>
              <w:rPr>
                <w:rFonts w:ascii="Times New Roman" w:hAnsi="Times New Roman"/>
                <w:b w:val="false"/>
                <w:i w:val="false"/>
                <w:color w:val="000000"/>
                <w:sz w:val="24"/>
              </w:rPr>
              <w:t>п</w:t>
            </w:r>
            <w:r>
              <w:rPr>
                <w:rFonts w:ascii="Times New Roman" w:hAnsi="Times New Roman"/>
                <w:b w:val="false"/>
                <w:i w:val="false"/>
                <w:color w:val="000000"/>
                <w:sz w:val="24"/>
              </w:rPr>
              <w:t>редложения со сложным дополнением (Complex Object)</w:t>
            </w:r>
          </w:p>
        </w:tc>
      </w:tr>
      <w:tr>
        <w:trPr>
          <w:trHeight w:val="93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2.4.3</w:t>
            </w:r>
          </w:p>
        </w:tc>
        <w:tc>
          <w:tcPr>
            <w:tcW w:w="12003"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Распознавать в письменном и звучащем тексте и употреблять в устной и письменной речи в</w:t>
            </w:r>
            <w:r>
              <w:rPr>
                <w:rFonts w:ascii="Times New Roman" w:hAnsi="Times New Roman"/>
                <w:b w:val="false"/>
                <w:i w:val="false"/>
                <w:color w:val="000000"/>
                <w:sz w:val="24"/>
              </w:rPr>
              <w:t>се типы вопросительных предложений в Past Perfect Tense</w:t>
            </w:r>
          </w:p>
        </w:tc>
      </w:tr>
      <w:tr>
        <w:trPr>
          <w:trHeight w:val="141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2.4.4</w:t>
            </w:r>
          </w:p>
        </w:tc>
        <w:tc>
          <w:tcPr>
            <w:tcW w:w="12003"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Распознавать в письменном и звучащем тексте и употреблять в устной и письменной речи </w:t>
            </w:r>
            <w:r>
              <w:rPr>
                <w:rFonts w:ascii="Times New Roman" w:hAnsi="Times New Roman"/>
                <w:b w:val="false"/>
                <w:i w:val="false"/>
                <w:color w:val="000000"/>
                <w:sz w:val="24"/>
              </w:rPr>
              <w:t>повествовательные (утвердительные и</w:t>
            </w:r>
            <w:r>
              <w:rPr>
                <w:rFonts w:ascii="Times New Roman" w:hAnsi="Times New Roman"/>
                <w:b w:val="false"/>
                <w:i w:val="false"/>
                <w:color w:val="000000"/>
                <w:sz w:val="24"/>
              </w:rPr>
              <w:t xml:space="preserve"> </w:t>
            </w:r>
            <w:r>
              <w:rPr>
                <w:rFonts w:ascii="Times New Roman" w:hAnsi="Times New Roman"/>
                <w:b w:val="false"/>
                <w:i w:val="false"/>
                <w:color w:val="000000"/>
                <w:sz w:val="24"/>
              </w:rPr>
              <w:t>отрицательные), вопросительные и побуди</w:t>
            </w:r>
            <w:r>
              <w:rPr>
                <w:rFonts w:ascii="Times New Roman" w:hAnsi="Times New Roman"/>
                <w:b w:val="false"/>
                <w:i w:val="false"/>
                <w:color w:val="000000"/>
                <w:sz w:val="24"/>
              </w:rPr>
              <w:t>тельные предложения в косвенной речи в</w:t>
            </w:r>
            <w:r>
              <w:rPr>
                <w:rFonts w:ascii="Times New Roman" w:hAnsi="Times New Roman"/>
                <w:b w:val="false"/>
                <w:i w:val="false"/>
                <w:color w:val="000000"/>
                <w:sz w:val="24"/>
              </w:rPr>
              <w:t xml:space="preserve"> </w:t>
            </w:r>
            <w:r>
              <w:rPr>
                <w:rFonts w:ascii="Times New Roman" w:hAnsi="Times New Roman"/>
                <w:b w:val="false"/>
                <w:i w:val="false"/>
                <w:color w:val="000000"/>
                <w:sz w:val="24"/>
              </w:rPr>
              <w:t>настоящем и прошедшем времени</w:t>
            </w:r>
          </w:p>
        </w:tc>
      </w:tr>
      <w:tr>
        <w:trPr>
          <w:trHeight w:val="93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2.4.5</w:t>
            </w:r>
          </w:p>
        </w:tc>
        <w:tc>
          <w:tcPr>
            <w:tcW w:w="12003"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Распознавать в письменном и звучащем тексте и употреблять в устной и письменной речи </w:t>
            </w:r>
            <w:r>
              <w:rPr>
                <w:rFonts w:ascii="Times New Roman" w:hAnsi="Times New Roman"/>
                <w:b w:val="false"/>
                <w:i w:val="false"/>
                <w:color w:val="000000"/>
                <w:sz w:val="24"/>
              </w:rPr>
              <w:t>согласование врем</w:t>
            </w:r>
            <w:r>
              <w:rPr>
                <w:rFonts w:ascii="Times New Roman" w:hAnsi="Times New Roman"/>
                <w:b w:val="false"/>
                <w:i w:val="false"/>
                <w:color w:val="000000"/>
                <w:sz w:val="24"/>
              </w:rPr>
              <w:t>ё</w:t>
            </w:r>
            <w:r>
              <w:rPr>
                <w:rFonts w:ascii="Times New Roman" w:hAnsi="Times New Roman"/>
                <w:b w:val="false"/>
                <w:i w:val="false"/>
                <w:color w:val="000000"/>
                <w:sz w:val="24"/>
              </w:rPr>
              <w:t>н в рамках сложного предложения</w:t>
            </w:r>
          </w:p>
        </w:tc>
      </w:tr>
      <w:tr>
        <w:trPr>
          <w:trHeight w:val="141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2.4.6</w:t>
            </w:r>
          </w:p>
        </w:tc>
        <w:tc>
          <w:tcPr>
            <w:tcW w:w="12003"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Распознавать в письменном и звучащем тексте и употреблять в устной и письменной речи согласование подлежащего, выраженного собирательным существительным (</w:t>
            </w:r>
            <w:r>
              <w:rPr>
                <w:rFonts w:ascii="Times New Roman" w:hAnsi="Times New Roman"/>
                <w:b w:val="false"/>
                <w:i/>
                <w:color w:val="000000"/>
                <w:sz w:val="24"/>
              </w:rPr>
              <w:t>family</w:t>
            </w:r>
            <w:r>
              <w:rPr>
                <w:rFonts w:ascii="Times New Roman" w:hAnsi="Times New Roman"/>
                <w:b w:val="false"/>
                <w:i w:val="false"/>
                <w:color w:val="000000"/>
                <w:sz w:val="24"/>
              </w:rPr>
              <w:t xml:space="preserve">, </w:t>
            </w:r>
            <w:r>
              <w:rPr>
                <w:rFonts w:ascii="Times New Roman" w:hAnsi="Times New Roman"/>
                <w:b w:val="false"/>
                <w:i/>
                <w:color w:val="000000"/>
                <w:sz w:val="24"/>
              </w:rPr>
              <w:t>police</w:t>
            </w:r>
            <w:r>
              <w:rPr>
                <w:rFonts w:ascii="Times New Roman" w:hAnsi="Times New Roman"/>
                <w:b w:val="false"/>
                <w:i w:val="false"/>
                <w:color w:val="000000"/>
                <w:sz w:val="24"/>
              </w:rPr>
              <w:t>), со сказуемым</w:t>
            </w:r>
          </w:p>
        </w:tc>
      </w:tr>
      <w:tr>
        <w:trPr>
          <w:trHeight w:val="1275"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2.4.7</w:t>
            </w:r>
          </w:p>
        </w:tc>
        <w:tc>
          <w:tcPr>
            <w:tcW w:w="12003"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Распознавать в письменном и звучащем тексте и употреблять в устной и письменной речи </w:t>
            </w:r>
            <w:r>
              <w:rPr>
                <w:rFonts w:ascii="Times New Roman" w:hAnsi="Times New Roman"/>
                <w:b w:val="false"/>
                <w:i w:val="false"/>
                <w:color w:val="000000"/>
                <w:sz w:val="24"/>
              </w:rPr>
              <w:t xml:space="preserve">конструкции с глаголами на </w:t>
            </w:r>
            <w:r>
              <w:rPr>
                <w:rFonts w:ascii="Times New Roman" w:hAnsi="Times New Roman"/>
                <w:b w:val="false"/>
                <w:i/>
                <w:color w:val="000000"/>
                <w:sz w:val="24"/>
              </w:rPr>
              <w:t>-ing</w:t>
            </w:r>
            <w:r>
              <w:rPr>
                <w:rFonts w:ascii="Times New Roman" w:hAnsi="Times New Roman"/>
                <w:b w:val="false"/>
                <w:i w:val="false"/>
                <w:color w:val="000000"/>
                <w:sz w:val="24"/>
              </w:rPr>
              <w:t xml:space="preserve">: </w:t>
            </w:r>
            <w:r>
              <w:rPr>
                <w:rFonts w:ascii="Times New Roman" w:hAnsi="Times New Roman"/>
                <w:b w:val="false"/>
                <w:i/>
                <w:color w:val="000000"/>
                <w:sz w:val="24"/>
              </w:rPr>
              <w:t>to love/</w:t>
            </w:r>
            <w:r>
              <w:rPr>
                <w:rFonts w:ascii="Times New Roman" w:hAnsi="Times New Roman"/>
                <w:b w:val="false"/>
                <w:i/>
                <w:color w:val="000000"/>
                <w:sz w:val="24"/>
              </w:rPr>
              <w:t xml:space="preserve"> hate doing something</w:t>
            </w:r>
          </w:p>
        </w:tc>
      </w:tr>
      <w:tr>
        <w:trPr>
          <w:trHeight w:val="93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2.4.8</w:t>
            </w:r>
          </w:p>
        </w:tc>
        <w:tc>
          <w:tcPr>
            <w:tcW w:w="12003"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Распознавать в письменном и звучащем тексте и употреблять в устной и письменной речи </w:t>
            </w:r>
            <w:r>
              <w:rPr>
                <w:rFonts w:ascii="Times New Roman" w:hAnsi="Times New Roman"/>
                <w:b w:val="false"/>
                <w:i w:val="false"/>
                <w:color w:val="000000"/>
                <w:sz w:val="24"/>
              </w:rPr>
              <w:t xml:space="preserve">конструкции, содержащие глаголы-связки </w:t>
            </w:r>
            <w:r>
              <w:rPr>
                <w:rFonts w:ascii="Times New Roman" w:hAnsi="Times New Roman"/>
                <w:b w:val="false"/>
                <w:i/>
                <w:color w:val="000000"/>
                <w:sz w:val="24"/>
              </w:rPr>
              <w:t>to be</w:t>
            </w:r>
            <w:r>
              <w:rPr>
                <w:rFonts w:ascii="Times New Roman" w:hAnsi="Times New Roman"/>
                <w:b w:val="false"/>
                <w:i/>
                <w:color w:val="000000"/>
                <w:sz w:val="24"/>
              </w:rPr>
              <w:t xml:space="preserve"> / to look / to feel / to seem</w:t>
            </w:r>
          </w:p>
        </w:tc>
      </w:tr>
      <w:tr>
        <w:trPr>
          <w:trHeight w:val="141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2.4.9</w:t>
            </w:r>
          </w:p>
        </w:tc>
        <w:tc>
          <w:tcPr>
            <w:tcW w:w="12003"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Распознавать в письменном и звучащем тексте и употреблять в устной и письменной речи </w:t>
            </w:r>
            <w:r>
              <w:rPr>
                <w:rFonts w:ascii="Times New Roman" w:hAnsi="Times New Roman"/>
                <w:b w:val="false"/>
                <w:i w:val="false"/>
                <w:color w:val="000000"/>
                <w:sz w:val="24"/>
              </w:rPr>
              <w:t>к</w:t>
            </w:r>
            <w:r>
              <w:rPr>
                <w:rFonts w:ascii="Times New Roman" w:hAnsi="Times New Roman"/>
                <w:b w:val="false"/>
                <w:i w:val="false"/>
                <w:color w:val="000000"/>
                <w:sz w:val="24"/>
              </w:rPr>
              <w:t xml:space="preserve">онструкции </w:t>
            </w:r>
            <w:r>
              <w:rPr>
                <w:rFonts w:ascii="Times New Roman" w:hAnsi="Times New Roman"/>
                <w:b w:val="false"/>
                <w:i/>
                <w:color w:val="000000"/>
                <w:sz w:val="24"/>
              </w:rPr>
              <w:t>be/get used to</w:t>
            </w:r>
            <w:r>
              <w:rPr>
                <w:rFonts w:ascii="Times New Roman" w:hAnsi="Times New Roman"/>
                <w:b w:val="false"/>
                <w:i w:val="false"/>
                <w:color w:val="000000"/>
                <w:sz w:val="24"/>
              </w:rPr>
              <w:t xml:space="preserve"> + инфинитив глагола</w:t>
            </w:r>
            <w:r>
              <w:rPr>
                <w:rFonts w:ascii="Times New Roman" w:hAnsi="Times New Roman"/>
                <w:b w:val="false"/>
                <w:i w:val="false"/>
                <w:color w:val="000000"/>
                <w:sz w:val="24"/>
              </w:rPr>
              <w:t>:</w:t>
            </w:r>
            <w:r>
              <w:rPr>
                <w:rFonts w:ascii="Times New Roman" w:hAnsi="Times New Roman"/>
                <w:b w:val="false"/>
                <w:i w:val="false"/>
                <w:color w:val="000000"/>
                <w:sz w:val="24"/>
              </w:rPr>
              <w:t xml:space="preserve"> </w:t>
            </w:r>
            <w:r>
              <w:rPr>
                <w:rFonts w:ascii="Times New Roman" w:hAnsi="Times New Roman"/>
                <w:b w:val="false"/>
                <w:i/>
                <w:color w:val="000000"/>
                <w:sz w:val="24"/>
              </w:rPr>
              <w:t>be/get used to doing something</w:t>
            </w:r>
            <w:r>
              <w:rPr>
                <w:rFonts w:ascii="Times New Roman" w:hAnsi="Times New Roman"/>
                <w:b w:val="false"/>
                <w:i w:val="false"/>
                <w:color w:val="000000"/>
                <w:sz w:val="24"/>
              </w:rPr>
              <w:t xml:space="preserve">, </w:t>
            </w:r>
            <w:r>
              <w:rPr>
                <w:rFonts w:ascii="Times New Roman" w:hAnsi="Times New Roman"/>
                <w:b w:val="false"/>
                <w:i/>
                <w:color w:val="000000"/>
                <w:sz w:val="24"/>
              </w:rPr>
              <w:t>be/get used to something</w:t>
            </w:r>
          </w:p>
        </w:tc>
      </w:tr>
      <w:tr>
        <w:trPr>
          <w:trHeight w:val="93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2.4.10</w:t>
            </w:r>
          </w:p>
        </w:tc>
        <w:tc>
          <w:tcPr>
            <w:tcW w:w="12003"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Распознавать в письменном и звучащем тексте и употреблять в устной и письменной речи </w:t>
            </w:r>
            <w:r>
              <w:rPr>
                <w:rFonts w:ascii="Times New Roman" w:hAnsi="Times New Roman"/>
                <w:b w:val="false"/>
                <w:i w:val="false"/>
                <w:color w:val="000000"/>
                <w:sz w:val="24"/>
              </w:rPr>
              <w:t>конструкц</w:t>
            </w:r>
            <w:r>
              <w:rPr>
                <w:rFonts w:ascii="Times New Roman" w:hAnsi="Times New Roman"/>
                <w:b w:val="false"/>
                <w:i w:val="false"/>
                <w:color w:val="000000"/>
                <w:sz w:val="24"/>
              </w:rPr>
              <w:t>ию</w:t>
            </w:r>
            <w:r>
              <w:rPr>
                <w:rFonts w:ascii="Times New Roman" w:hAnsi="Times New Roman"/>
                <w:b w:val="false"/>
                <w:i w:val="false"/>
                <w:color w:val="000000"/>
                <w:sz w:val="24"/>
              </w:rPr>
              <w:t xml:space="preserve"> </w:t>
            </w:r>
            <w:r>
              <w:rPr>
                <w:rFonts w:ascii="Times New Roman" w:hAnsi="Times New Roman"/>
                <w:b w:val="false"/>
                <w:i/>
                <w:color w:val="000000"/>
                <w:sz w:val="24"/>
              </w:rPr>
              <w:t>both… and…</w:t>
            </w:r>
          </w:p>
        </w:tc>
      </w:tr>
      <w:tr>
        <w:trPr>
          <w:trHeight w:val="141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2.4.11</w:t>
            </w:r>
          </w:p>
        </w:tc>
        <w:tc>
          <w:tcPr>
            <w:tcW w:w="12003"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Распознавать в письменном и звучащем тексте и употреблять в устной и письменной речи </w:t>
            </w:r>
            <w:r>
              <w:rPr>
                <w:rFonts w:ascii="Times New Roman" w:hAnsi="Times New Roman"/>
                <w:b w:val="false"/>
                <w:i w:val="false"/>
                <w:color w:val="000000"/>
                <w:sz w:val="24"/>
              </w:rPr>
              <w:t xml:space="preserve">конструкции c глаголами </w:t>
            </w:r>
            <w:r>
              <w:rPr>
                <w:rFonts w:ascii="Times New Roman" w:hAnsi="Times New Roman"/>
                <w:b w:val="false"/>
                <w:i/>
                <w:color w:val="000000"/>
                <w:sz w:val="24"/>
              </w:rPr>
              <w:t>to stop</w:t>
            </w:r>
            <w:r>
              <w:rPr>
                <w:rFonts w:ascii="Times New Roman" w:hAnsi="Times New Roman"/>
                <w:b w:val="false"/>
                <w:i w:val="false"/>
                <w:color w:val="000000"/>
                <w:sz w:val="24"/>
              </w:rPr>
              <w:t xml:space="preserve">, </w:t>
            </w:r>
            <w:r>
              <w:rPr>
                <w:rFonts w:ascii="Times New Roman" w:hAnsi="Times New Roman"/>
                <w:b w:val="false"/>
                <w:i/>
                <w:color w:val="000000"/>
                <w:sz w:val="24"/>
              </w:rPr>
              <w:t>to remember</w:t>
            </w:r>
            <w:r>
              <w:rPr>
                <w:rFonts w:ascii="Times New Roman" w:hAnsi="Times New Roman"/>
                <w:b w:val="false"/>
                <w:i w:val="false"/>
                <w:color w:val="000000"/>
                <w:sz w:val="24"/>
              </w:rPr>
              <w:t xml:space="preserve">, </w:t>
            </w:r>
            <w:r>
              <w:rPr>
                <w:rFonts w:ascii="Times New Roman" w:hAnsi="Times New Roman"/>
                <w:b w:val="false"/>
                <w:i/>
                <w:color w:val="000000"/>
                <w:sz w:val="24"/>
              </w:rPr>
              <w:t>to forget</w:t>
            </w:r>
            <w:r>
              <w:rPr>
                <w:rFonts w:ascii="Times New Roman" w:hAnsi="Times New Roman"/>
                <w:b w:val="false"/>
                <w:i w:val="false"/>
                <w:color w:val="000000"/>
                <w:sz w:val="24"/>
              </w:rPr>
              <w:t xml:space="preserve"> (разница в значении </w:t>
            </w:r>
            <w:r>
              <w:rPr>
                <w:rFonts w:ascii="Times New Roman" w:hAnsi="Times New Roman"/>
                <w:b w:val="false"/>
                <w:i/>
                <w:color w:val="000000"/>
                <w:sz w:val="24"/>
              </w:rPr>
              <w:t xml:space="preserve">to stop doing smth </w:t>
            </w:r>
            <w:r>
              <w:rPr>
                <w:rFonts w:ascii="Times New Roman" w:hAnsi="Times New Roman"/>
                <w:b w:val="false"/>
                <w:i w:val="false"/>
                <w:color w:val="000000"/>
                <w:sz w:val="24"/>
              </w:rPr>
              <w:t xml:space="preserve">и </w:t>
            </w:r>
            <w:r>
              <w:rPr>
                <w:rFonts w:ascii="Times New Roman" w:hAnsi="Times New Roman"/>
                <w:b w:val="false"/>
                <w:i/>
                <w:color w:val="000000"/>
                <w:sz w:val="24"/>
              </w:rPr>
              <w:t>to stop to do smth</w:t>
            </w:r>
            <w:r>
              <w:rPr>
                <w:rFonts w:ascii="Times New Roman" w:hAnsi="Times New Roman"/>
                <w:b w:val="false"/>
                <w:i w:val="false"/>
                <w:color w:val="000000"/>
                <w:sz w:val="24"/>
              </w:rPr>
              <w:t>)</w:t>
            </w:r>
          </w:p>
        </w:tc>
      </w:tr>
      <w:tr>
        <w:trPr>
          <w:trHeight w:val="141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2.4.12</w:t>
            </w:r>
          </w:p>
        </w:tc>
        <w:tc>
          <w:tcPr>
            <w:tcW w:w="12003"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Распознавать в письменном и звучащем тексте и употреблять в устной и письменной речи </w:t>
            </w:r>
            <w:r>
              <w:rPr>
                <w:rFonts w:ascii="Times New Roman" w:hAnsi="Times New Roman"/>
                <w:b w:val="false"/>
                <w:i w:val="false"/>
                <w:color w:val="000000"/>
                <w:sz w:val="24"/>
              </w:rPr>
              <w:t>глаголы в видо-временных формах действительного залога в изъявительном на</w:t>
            </w:r>
            <w:r>
              <w:rPr>
                <w:rFonts w:ascii="Times New Roman" w:hAnsi="Times New Roman"/>
                <w:b w:val="false"/>
                <w:i w:val="false"/>
                <w:color w:val="000000"/>
                <w:sz w:val="24"/>
              </w:rPr>
              <w:t>клонении (Past Perfect Tense, Present Perfect Continuous Tense, Future-in-the-Past)</w:t>
            </w:r>
            <w:r>
              <w:rPr>
                <w:rFonts w:ascii="Times New Roman" w:hAnsi="Times New Roman"/>
                <w:b w:val="false"/>
                <w:i w:val="false"/>
                <w:color w:val="000000"/>
                <w:sz w:val="24"/>
              </w:rPr>
              <w:t xml:space="preserve"> </w:t>
            </w:r>
          </w:p>
        </w:tc>
      </w:tr>
      <w:tr>
        <w:trPr>
          <w:trHeight w:val="93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2.4.13</w:t>
            </w:r>
          </w:p>
        </w:tc>
        <w:tc>
          <w:tcPr>
            <w:tcW w:w="12003"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Распознавать в письменном и звучащем тексте и употреблять в устной и письменной речи </w:t>
            </w:r>
            <w:r>
              <w:rPr>
                <w:rFonts w:ascii="Times New Roman" w:hAnsi="Times New Roman"/>
                <w:b w:val="false"/>
                <w:i w:val="false"/>
                <w:color w:val="000000"/>
                <w:sz w:val="24"/>
              </w:rPr>
              <w:t>модальные глаголы в косвенной речи в на</w:t>
            </w:r>
            <w:r>
              <w:rPr>
                <w:rFonts w:ascii="Times New Roman" w:hAnsi="Times New Roman"/>
                <w:b w:val="false"/>
                <w:i w:val="false"/>
                <w:color w:val="000000"/>
                <w:sz w:val="24"/>
              </w:rPr>
              <w:t>стоящем и прошедшем времени</w:t>
            </w:r>
          </w:p>
        </w:tc>
      </w:tr>
      <w:tr>
        <w:trPr>
          <w:trHeight w:val="141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2.4.14</w:t>
            </w:r>
          </w:p>
        </w:tc>
        <w:tc>
          <w:tcPr>
            <w:tcW w:w="12003"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Распознавать в письменном и звучащем тексте и употреблять в устной и письменной речи </w:t>
            </w:r>
            <w:r>
              <w:rPr>
                <w:rFonts w:ascii="Times New Roman" w:hAnsi="Times New Roman"/>
                <w:b w:val="false"/>
                <w:i w:val="false"/>
                <w:color w:val="000000"/>
                <w:sz w:val="24"/>
              </w:rPr>
              <w:t>неличные формы глагола (инфинитив, герундий, причастия настоящего и прошед</w:t>
            </w:r>
            <w:r>
              <w:rPr>
                <w:rFonts w:ascii="Times New Roman" w:hAnsi="Times New Roman"/>
                <w:b w:val="false"/>
                <w:i w:val="false"/>
                <w:color w:val="000000"/>
                <w:sz w:val="24"/>
              </w:rPr>
              <w:t>шего времени)</w:t>
            </w:r>
          </w:p>
        </w:tc>
      </w:tr>
      <w:tr>
        <w:trPr>
          <w:trHeight w:val="93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2.4.15</w:t>
            </w:r>
          </w:p>
        </w:tc>
        <w:tc>
          <w:tcPr>
            <w:tcW w:w="12003"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Распознавать в письменном и звучащем тексте и употреблять в устной и письменной речи </w:t>
            </w:r>
            <w:r>
              <w:rPr>
                <w:rFonts w:ascii="Times New Roman" w:hAnsi="Times New Roman"/>
                <w:b w:val="false"/>
                <w:i w:val="false"/>
                <w:color w:val="000000"/>
                <w:sz w:val="24"/>
              </w:rPr>
              <w:t xml:space="preserve">отрицательные местоимения </w:t>
            </w:r>
            <w:r>
              <w:rPr>
                <w:rFonts w:ascii="Times New Roman" w:hAnsi="Times New Roman"/>
                <w:b w:val="false"/>
                <w:i/>
                <w:color w:val="000000"/>
                <w:sz w:val="24"/>
              </w:rPr>
              <w:t>no</w:t>
            </w:r>
            <w:r>
              <w:rPr>
                <w:rFonts w:ascii="Times New Roman" w:hAnsi="Times New Roman"/>
                <w:b w:val="false"/>
                <w:i w:val="false"/>
                <w:color w:val="000000"/>
                <w:sz w:val="24"/>
              </w:rPr>
              <w:t xml:space="preserve"> (и его производные </w:t>
            </w:r>
            <w:r>
              <w:rPr>
                <w:rFonts w:ascii="Times New Roman" w:hAnsi="Times New Roman"/>
                <w:b w:val="false"/>
                <w:i/>
                <w:color w:val="000000"/>
                <w:sz w:val="24"/>
              </w:rPr>
              <w:t>nobody, nothing</w:t>
            </w:r>
            <w:r>
              <w:rPr>
                <w:rFonts w:ascii="Times New Roman" w:hAnsi="Times New Roman"/>
                <w:b w:val="false"/>
                <w:i w:val="false"/>
                <w:color w:val="000000"/>
                <w:sz w:val="24"/>
              </w:rPr>
              <w:t xml:space="preserve"> и другие), </w:t>
            </w:r>
            <w:r>
              <w:rPr>
                <w:rFonts w:ascii="Times New Roman" w:hAnsi="Times New Roman"/>
                <w:b w:val="false"/>
                <w:i/>
                <w:color w:val="000000"/>
                <w:sz w:val="24"/>
              </w:rPr>
              <w:t>none</w:t>
            </w:r>
          </w:p>
        </w:tc>
      </w:tr>
      <w:tr>
        <w:trPr>
          <w:trHeight w:val="465"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3</w:t>
            </w:r>
          </w:p>
        </w:tc>
        <w:tc>
          <w:tcPr>
            <w:tcW w:w="12003"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Социокультурные знания и умения</w:t>
            </w:r>
          </w:p>
        </w:tc>
      </w:tr>
      <w:tr>
        <w:trPr>
          <w:trHeight w:val="234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3.1</w:t>
            </w:r>
          </w:p>
        </w:tc>
        <w:tc>
          <w:tcPr>
            <w:tcW w:w="12003"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tc>
      </w:tr>
      <w:tr>
        <w:trPr>
          <w:trHeight w:val="93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3.2</w:t>
            </w:r>
          </w:p>
        </w:tc>
        <w:tc>
          <w:tcPr>
            <w:tcW w:w="12003"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Кратко представлять родную страну (малую родину) и страну (страны) изучаемого языка (культурные явления и события; достопримечательности, выдающиеся люди)</w:t>
            </w:r>
          </w:p>
        </w:tc>
      </w:tr>
      <w:tr>
        <w:trPr>
          <w:trHeight w:val="93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3.3</w:t>
            </w:r>
          </w:p>
        </w:tc>
        <w:tc>
          <w:tcPr>
            <w:tcW w:w="12003"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Оказывать помощь иностранным гостям в ситуациях повседневного общения (объяснить местонахождение объекта, сообщить возможный маршрут)</w:t>
            </w:r>
          </w:p>
        </w:tc>
      </w:tr>
      <w:tr>
        <w:trPr>
          <w:trHeight w:val="363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4</w:t>
            </w:r>
          </w:p>
        </w:tc>
        <w:tc>
          <w:tcPr>
            <w:tcW w:w="12003"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Компенсаторные умения</w:t>
            </w:r>
          </w:p>
          <w:p>
            <w:pPr>
              <w:spacing w:before="0" w:after="0" w:line="336"/>
              <w:ind w:left="228"/>
              <w:jc w:val="both"/>
            </w:pPr>
            <w:r>
              <w:rPr>
                <w:rFonts w:ascii="Times New Roman" w:hAnsi="Times New Roman"/>
                <w:b w:val="false"/>
                <w:i w:val="false"/>
                <w:color w:val="000000"/>
                <w:sz w:val="24"/>
              </w:rPr>
              <w:t>Владеть компенсаторными умениями: использовать при чтении и аудировании языковую,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tc>
      </w:tr>
      <w:tr>
        <w:trPr>
          <w:trHeight w:val="141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5</w:t>
            </w:r>
          </w:p>
        </w:tc>
        <w:tc>
          <w:tcPr>
            <w:tcW w:w="12003"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tc>
      </w:tr>
      <w:tr>
        <w:trPr>
          <w:trHeight w:val="141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6</w:t>
            </w:r>
          </w:p>
        </w:tc>
        <w:tc>
          <w:tcPr>
            <w:tcW w:w="12003"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tc>
      </w:tr>
      <w:tr>
        <w:trPr>
          <w:trHeight w:val="93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7</w:t>
            </w:r>
          </w:p>
        </w:tc>
        <w:tc>
          <w:tcPr>
            <w:tcW w:w="12003"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Использовать иноязычные словари и справочники, в том числе информационно-справочные системы в электронной форме</w:t>
            </w:r>
          </w:p>
        </w:tc>
      </w:tr>
    </w:tbl>
    <w:p>
      <w:pPr>
        <w:spacing w:before="0" w:after="0"/>
        <w:ind w:left="120"/>
        <w:jc w:val="left"/>
      </w:pPr>
    </w:p>
    <w:p>
      <w:pPr>
        <w:spacing w:before="199" w:after="199"/>
        <w:ind w:left="120"/>
        <w:jc w:val="left"/>
      </w:pPr>
      <w:r>
        <w:rPr>
          <w:rFonts w:ascii="Times New Roman" w:hAnsi="Times New Roman"/>
          <w:b/>
          <w:i w:val="false"/>
          <w:color w:val="000000"/>
          <w:sz w:val="28"/>
        </w:rPr>
        <w:t>9 КЛАСС</w:t>
      </w:r>
    </w:p>
    <w:p>
      <w:pPr>
        <w:spacing w:before="0" w:after="0"/>
        <w:ind w:left="120"/>
        <w:jc w:val="left"/>
      </w:pPr>
    </w:p>
    <w:tbl>
      <w:tblPr>
        <w:tblW w:w="0" w:type="auto"/>
        <w:tblCellSpacing w:w="0" w:type="nil"/>
        <w:tblBorders>
          <w:top w:val="single"/>
          <w:left w:val="single"/>
          <w:bottom w:val="single"/>
          <w:right w:val="single"/>
          <w:insideH w:val="single"/>
          <w:insideV w:val="single"/>
        </w:tblBorders>
      </w:tblPr>
      <w:tblGrid>
        <w:gridCol w:w="2840"/>
        <w:gridCol w:w="10912"/>
      </w:tblGrid>
      <w:tr>
        <w:trPr>
          <w:trHeight w:val="1185" w:hRule="atLeast"/>
          <w:trHeight w:val="144" w:hRule="atLeast"/>
        </w:trPr>
        <w:tc>
          <w:tcPr>
            <w:tcW w:w="198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Код проверяемого результата </w:t>
            </w:r>
          </w:p>
        </w:tc>
        <w:tc>
          <w:tcPr>
            <w:tcW w:w="1200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Проверяемые предметные результаты освоения основной образовательной программы основного общего образования </w:t>
            </w:r>
          </w:p>
        </w:tc>
      </w:tr>
      <w:tr>
        <w:trPr>
          <w:trHeight w:val="435" w:hRule="atLeast"/>
          <w:trHeight w:val="144" w:hRule="atLeast"/>
        </w:trPr>
        <w:tc>
          <w:tcPr>
            <w:tcW w:w="1988"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1</w:t>
            </w:r>
          </w:p>
        </w:tc>
        <w:tc>
          <w:tcPr>
            <w:tcW w:w="12003"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Коммуникативные умения</w:t>
            </w:r>
          </w:p>
        </w:tc>
      </w:tr>
      <w:tr>
        <w:trPr>
          <w:trHeight w:val="435" w:hRule="atLeast"/>
          <w:trHeight w:val="144" w:hRule="atLeast"/>
        </w:trPr>
        <w:tc>
          <w:tcPr>
            <w:tcW w:w="1988" w:type="dxa"/>
            <w:tcBorders/>
            <w:tcMar>
              <w:top w:w="50" w:type="dxa"/>
              <w:left w:w="100" w:type="dxa"/>
            </w:tcMar>
            <w:vAlign w:val="center"/>
          </w:tcPr>
          <w:p>
            <w:pPr>
              <w:spacing w:before="0" w:after="0" w:line="312"/>
              <w:ind w:left="228"/>
              <w:jc w:val="center"/>
            </w:pPr>
            <w:r>
              <w:rPr>
                <w:rFonts w:ascii="Times New Roman" w:hAnsi="Times New Roman"/>
                <w:b w:val="false"/>
                <w:i/>
                <w:color w:val="000000"/>
                <w:sz w:val="24"/>
              </w:rPr>
              <w:t>1.1</w:t>
            </w:r>
          </w:p>
        </w:tc>
        <w:tc>
          <w:tcPr>
            <w:tcW w:w="12003" w:type="dxa"/>
            <w:tcBorders/>
            <w:tcMar>
              <w:top w:w="50" w:type="dxa"/>
              <w:left w:w="100" w:type="dxa"/>
            </w:tcMar>
            <w:vAlign w:val="center"/>
          </w:tcPr>
          <w:p>
            <w:pPr>
              <w:spacing w:before="0" w:after="0" w:line="312"/>
              <w:ind w:left="228"/>
              <w:jc w:val="both"/>
            </w:pPr>
            <w:r>
              <w:rPr>
                <w:rFonts w:ascii="Times New Roman" w:hAnsi="Times New Roman"/>
                <w:b w:val="false"/>
                <w:i/>
                <w:color w:val="000000"/>
                <w:sz w:val="24"/>
              </w:rPr>
              <w:t>Говорение</w:t>
            </w:r>
          </w:p>
        </w:tc>
      </w:tr>
      <w:tr>
        <w:trPr>
          <w:trHeight w:val="2610" w:hRule="atLeast"/>
          <w:trHeight w:val="144" w:hRule="atLeast"/>
        </w:trPr>
        <w:tc>
          <w:tcPr>
            <w:tcW w:w="1988"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1.1.1</w:t>
            </w:r>
          </w:p>
        </w:tc>
        <w:tc>
          <w:tcPr>
            <w:tcW w:w="12003"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Вести комбинированный диалог, включающий различные виды диалогов (диалог этикетного характера, диалог – 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 – 8 реплик со стороны каждого собеседника)</w:t>
            </w:r>
          </w:p>
        </w:tc>
      </w:tr>
      <w:tr>
        <w:trPr>
          <w:trHeight w:val="1740" w:hRule="atLeast"/>
          <w:trHeight w:val="144" w:hRule="atLeast"/>
        </w:trPr>
        <w:tc>
          <w:tcPr>
            <w:tcW w:w="1988"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1.1.2.</w:t>
            </w:r>
          </w:p>
        </w:tc>
        <w:tc>
          <w:tcPr>
            <w:tcW w:w="12003"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10 – 12 фраз)</w:t>
            </w:r>
          </w:p>
        </w:tc>
      </w:tr>
      <w:tr>
        <w:trPr>
          <w:trHeight w:val="1665" w:hRule="atLeast"/>
          <w:trHeight w:val="144" w:hRule="atLeast"/>
        </w:trPr>
        <w:tc>
          <w:tcPr>
            <w:tcW w:w="1988"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1.1.3</w:t>
            </w:r>
          </w:p>
        </w:tc>
        <w:tc>
          <w:tcPr>
            <w:tcW w:w="12003"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Излагать основное содержание прочитанного (прослушанного) текста со зрительными и (или) вербальными опорами (объём – 10 – 12 фраз)</w:t>
            </w:r>
          </w:p>
        </w:tc>
      </w:tr>
      <w:tr>
        <w:trPr>
          <w:trHeight w:val="435" w:hRule="atLeast"/>
          <w:trHeight w:val="144" w:hRule="atLeast"/>
        </w:trPr>
        <w:tc>
          <w:tcPr>
            <w:tcW w:w="1988"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1.1.4</w:t>
            </w:r>
          </w:p>
        </w:tc>
        <w:tc>
          <w:tcPr>
            <w:tcW w:w="12003"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Излагать результаты выполненной проектной работы (объём – 10 –12 фраз)</w:t>
            </w:r>
          </w:p>
        </w:tc>
      </w:tr>
      <w:tr>
        <w:trPr>
          <w:trHeight w:val="435" w:hRule="atLeast"/>
          <w:trHeight w:val="144" w:hRule="atLeast"/>
        </w:trPr>
        <w:tc>
          <w:tcPr>
            <w:tcW w:w="1988" w:type="dxa"/>
            <w:tcBorders/>
            <w:tcMar>
              <w:top w:w="50" w:type="dxa"/>
              <w:left w:w="100" w:type="dxa"/>
            </w:tcMar>
            <w:vAlign w:val="center"/>
          </w:tcPr>
          <w:p>
            <w:pPr>
              <w:spacing w:before="0" w:after="0" w:line="312"/>
              <w:ind w:left="228"/>
              <w:jc w:val="center"/>
            </w:pPr>
            <w:r>
              <w:rPr>
                <w:rFonts w:ascii="Times New Roman" w:hAnsi="Times New Roman"/>
                <w:b w:val="false"/>
                <w:i/>
                <w:color w:val="000000"/>
                <w:sz w:val="24"/>
              </w:rPr>
              <w:t>1.2</w:t>
            </w:r>
          </w:p>
        </w:tc>
        <w:tc>
          <w:tcPr>
            <w:tcW w:w="12003" w:type="dxa"/>
            <w:tcBorders/>
            <w:tcMar>
              <w:top w:w="50" w:type="dxa"/>
              <w:left w:w="100" w:type="dxa"/>
            </w:tcMar>
            <w:vAlign w:val="center"/>
          </w:tcPr>
          <w:p>
            <w:pPr>
              <w:spacing w:before="0" w:after="0" w:line="312"/>
              <w:ind w:left="228"/>
              <w:jc w:val="both"/>
            </w:pPr>
            <w:r>
              <w:rPr>
                <w:rFonts w:ascii="Times New Roman" w:hAnsi="Times New Roman"/>
                <w:b w:val="false"/>
                <w:i/>
                <w:color w:val="000000"/>
                <w:sz w:val="24"/>
              </w:rPr>
              <w:t>Аудирование</w:t>
            </w:r>
          </w:p>
        </w:tc>
      </w:tr>
      <w:tr>
        <w:trPr>
          <w:trHeight w:val="1305" w:hRule="atLeast"/>
          <w:trHeight w:val="144" w:hRule="atLeast"/>
        </w:trPr>
        <w:tc>
          <w:tcPr>
            <w:tcW w:w="1988"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1.2.1</w:t>
            </w:r>
          </w:p>
        </w:tc>
        <w:tc>
          <w:tcPr>
            <w:tcW w:w="12003"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pacing w:val="-2"/>
                <w:sz w:val="24"/>
              </w:rPr>
              <w:t>Воспринимать на слух и понимать несложные аутентичные тексты, содержащие отдельные неизученные языковые явления, с пониманием основного содержания (время звучания текста (текстов) для аудирования – до 2 минут)</w:t>
            </w:r>
          </w:p>
        </w:tc>
      </w:tr>
      <w:tr>
        <w:trPr>
          <w:trHeight w:val="1305" w:hRule="atLeast"/>
          <w:trHeight w:val="144" w:hRule="atLeast"/>
        </w:trPr>
        <w:tc>
          <w:tcPr>
            <w:tcW w:w="1988"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1.2.2</w:t>
            </w:r>
          </w:p>
        </w:tc>
        <w:tc>
          <w:tcPr>
            <w:tcW w:w="12003"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Воспринимать на слух и понимать несложные аутентичные тексты, содержащие отдельные незнакомые слова, с пониманием нужной (интересующей, запрашиваемой) информации (время звучания текста (текстов) для аудирования – до 2 минут)</w:t>
            </w:r>
          </w:p>
        </w:tc>
      </w:tr>
      <w:tr>
        <w:trPr>
          <w:trHeight w:val="435" w:hRule="atLeast"/>
          <w:trHeight w:val="144" w:hRule="atLeast"/>
        </w:trPr>
        <w:tc>
          <w:tcPr>
            <w:tcW w:w="1988" w:type="dxa"/>
            <w:tcBorders/>
            <w:tcMar>
              <w:top w:w="50" w:type="dxa"/>
              <w:left w:w="100" w:type="dxa"/>
            </w:tcMar>
            <w:vAlign w:val="center"/>
          </w:tcPr>
          <w:p>
            <w:pPr>
              <w:spacing w:before="0" w:after="0" w:line="312"/>
              <w:ind w:left="228"/>
              <w:jc w:val="center"/>
            </w:pPr>
            <w:r>
              <w:rPr>
                <w:rFonts w:ascii="Times New Roman" w:hAnsi="Times New Roman"/>
                <w:b w:val="false"/>
                <w:i/>
                <w:color w:val="000000"/>
                <w:sz w:val="24"/>
              </w:rPr>
              <w:t>1.3</w:t>
            </w:r>
          </w:p>
        </w:tc>
        <w:tc>
          <w:tcPr>
            <w:tcW w:w="12003" w:type="dxa"/>
            <w:tcBorders/>
            <w:tcMar>
              <w:top w:w="50" w:type="dxa"/>
              <w:left w:w="100" w:type="dxa"/>
            </w:tcMar>
            <w:vAlign w:val="center"/>
          </w:tcPr>
          <w:p>
            <w:pPr>
              <w:spacing w:before="0" w:after="0" w:line="312"/>
              <w:ind w:left="228"/>
              <w:jc w:val="both"/>
            </w:pPr>
            <w:r>
              <w:rPr>
                <w:rFonts w:ascii="Times New Roman" w:hAnsi="Times New Roman"/>
                <w:b w:val="false"/>
                <w:i/>
                <w:color w:val="000000"/>
                <w:sz w:val="24"/>
              </w:rPr>
              <w:t>Смысловое чтение</w:t>
            </w:r>
          </w:p>
        </w:tc>
      </w:tr>
      <w:tr>
        <w:trPr>
          <w:trHeight w:val="1305" w:hRule="atLeast"/>
          <w:trHeight w:val="144" w:hRule="atLeast"/>
        </w:trPr>
        <w:tc>
          <w:tcPr>
            <w:tcW w:w="1988"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1.3.1</w:t>
            </w:r>
          </w:p>
        </w:tc>
        <w:tc>
          <w:tcPr>
            <w:tcW w:w="12003"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Читать про себя и понимать несложные аутентичные тексты, содержащие отдельные неизученные языковые явления, с пониманием основного содержания (объём текста (текстов) для чтения – 450 – 500 слов)</w:t>
            </w:r>
          </w:p>
        </w:tc>
      </w:tr>
      <w:tr>
        <w:trPr>
          <w:trHeight w:val="1305" w:hRule="atLeast"/>
          <w:trHeight w:val="144" w:hRule="atLeast"/>
        </w:trPr>
        <w:tc>
          <w:tcPr>
            <w:tcW w:w="1988"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1.3.2</w:t>
            </w:r>
          </w:p>
        </w:tc>
        <w:tc>
          <w:tcPr>
            <w:tcW w:w="12003"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Читать про себя и понимать несложные аутентичные тексты, содержащие отдельные незнакомые слова, с пониманием нужной (интересующей, запрашиваемой) информации (объём текста (текстов) для чтения – 450 – 500 слов)</w:t>
            </w:r>
          </w:p>
        </w:tc>
      </w:tr>
      <w:tr>
        <w:trPr>
          <w:trHeight w:val="1305" w:hRule="atLeast"/>
          <w:trHeight w:val="144" w:hRule="atLeast"/>
        </w:trPr>
        <w:tc>
          <w:tcPr>
            <w:tcW w:w="1988"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1.3.3</w:t>
            </w:r>
          </w:p>
        </w:tc>
        <w:tc>
          <w:tcPr>
            <w:tcW w:w="12003"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Читать про себя с полным пониманием содержания несложные аутентичные тексты, содержащие отдельные незнакомые слова (объём текста (текстов) для чтения – 450 – 500 слов)</w:t>
            </w:r>
          </w:p>
        </w:tc>
      </w:tr>
      <w:tr>
        <w:trPr>
          <w:trHeight w:val="870" w:hRule="atLeast"/>
          <w:trHeight w:val="144" w:hRule="atLeast"/>
        </w:trPr>
        <w:tc>
          <w:tcPr>
            <w:tcW w:w="1988"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1.3.4</w:t>
            </w:r>
          </w:p>
        </w:tc>
        <w:tc>
          <w:tcPr>
            <w:tcW w:w="12003"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Читать про себя несплошные тексты (таблицы) и понимать представленную в них информацию</w:t>
            </w:r>
          </w:p>
        </w:tc>
      </w:tr>
      <w:tr>
        <w:trPr>
          <w:trHeight w:val="435" w:hRule="atLeast"/>
          <w:trHeight w:val="144" w:hRule="atLeast"/>
        </w:trPr>
        <w:tc>
          <w:tcPr>
            <w:tcW w:w="1988" w:type="dxa"/>
            <w:tcBorders/>
            <w:tcMar>
              <w:top w:w="50" w:type="dxa"/>
              <w:left w:w="100" w:type="dxa"/>
            </w:tcMar>
            <w:vAlign w:val="center"/>
          </w:tcPr>
          <w:p>
            <w:pPr>
              <w:spacing w:before="0" w:after="0" w:line="312"/>
              <w:ind w:left="228"/>
              <w:jc w:val="center"/>
            </w:pPr>
            <w:r>
              <w:rPr>
                <w:rFonts w:ascii="Times New Roman" w:hAnsi="Times New Roman"/>
                <w:b w:val="false"/>
                <w:i/>
                <w:color w:val="000000"/>
                <w:sz w:val="24"/>
              </w:rPr>
              <w:t>1.4</w:t>
            </w:r>
          </w:p>
        </w:tc>
        <w:tc>
          <w:tcPr>
            <w:tcW w:w="12003" w:type="dxa"/>
            <w:tcBorders/>
            <w:tcMar>
              <w:top w:w="50" w:type="dxa"/>
              <w:left w:w="100" w:type="dxa"/>
            </w:tcMar>
            <w:vAlign w:val="center"/>
          </w:tcPr>
          <w:p>
            <w:pPr>
              <w:spacing w:before="0" w:after="0" w:line="312"/>
              <w:ind w:left="228"/>
              <w:jc w:val="both"/>
            </w:pPr>
            <w:r>
              <w:rPr>
                <w:rFonts w:ascii="Times New Roman" w:hAnsi="Times New Roman"/>
                <w:b w:val="false"/>
                <w:i/>
                <w:color w:val="000000"/>
                <w:sz w:val="24"/>
              </w:rPr>
              <w:t>Письменная речь</w:t>
            </w:r>
          </w:p>
        </w:tc>
      </w:tr>
      <w:tr>
        <w:trPr>
          <w:trHeight w:val="870" w:hRule="atLeast"/>
          <w:trHeight w:val="144" w:hRule="atLeast"/>
        </w:trPr>
        <w:tc>
          <w:tcPr>
            <w:tcW w:w="1988"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1.4.1</w:t>
            </w:r>
          </w:p>
        </w:tc>
        <w:tc>
          <w:tcPr>
            <w:tcW w:w="12003"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Заполнять анкеты и формуляры, сообщая о себе основные сведения, в соответствии с нормами, принятыми в стране (странах) изучаемого языка</w:t>
            </w:r>
          </w:p>
        </w:tc>
      </w:tr>
      <w:tr>
        <w:trPr>
          <w:trHeight w:val="870" w:hRule="atLeast"/>
          <w:trHeight w:val="144" w:hRule="atLeast"/>
        </w:trPr>
        <w:tc>
          <w:tcPr>
            <w:tcW w:w="1988"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1.4.2</w:t>
            </w:r>
          </w:p>
        </w:tc>
        <w:tc>
          <w:tcPr>
            <w:tcW w:w="12003"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Писать электронное сообщение личного характера, соблюдая речевой этикет, принятый в стране (странах) изучаемого языка (объём сообщения – до 120 слов)</w:t>
            </w:r>
          </w:p>
        </w:tc>
      </w:tr>
      <w:tr>
        <w:trPr>
          <w:trHeight w:val="870" w:hRule="atLeast"/>
          <w:trHeight w:val="144" w:hRule="atLeast"/>
        </w:trPr>
        <w:tc>
          <w:tcPr>
            <w:tcW w:w="1988"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1.4.3</w:t>
            </w:r>
          </w:p>
        </w:tc>
        <w:tc>
          <w:tcPr>
            <w:tcW w:w="12003"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Создавать небольшое письменное высказывание с использованием образца, плана, таблицы, прочитанного (прослушанного) текста (объём высказывания – до 120 слов)</w:t>
            </w:r>
          </w:p>
        </w:tc>
      </w:tr>
      <w:tr>
        <w:trPr>
          <w:trHeight w:val="870" w:hRule="atLeast"/>
          <w:trHeight w:val="144" w:hRule="atLeast"/>
        </w:trPr>
        <w:tc>
          <w:tcPr>
            <w:tcW w:w="1988"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1.4.4</w:t>
            </w:r>
          </w:p>
        </w:tc>
        <w:tc>
          <w:tcPr>
            <w:tcW w:w="12003"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 xml:space="preserve">Заполнять таблицу, кратко фиксируя содержание прочитанного (прослушанного) текста </w:t>
            </w:r>
          </w:p>
        </w:tc>
      </w:tr>
      <w:tr>
        <w:trPr>
          <w:trHeight w:val="870" w:hRule="atLeast"/>
          <w:trHeight w:val="144" w:hRule="atLeast"/>
        </w:trPr>
        <w:tc>
          <w:tcPr>
            <w:tcW w:w="1988"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1.4.5</w:t>
            </w:r>
          </w:p>
        </w:tc>
        <w:tc>
          <w:tcPr>
            <w:tcW w:w="12003"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Письменно представлять результаты выполненной проектной работы (объём – 100 – 120 слов)</w:t>
            </w:r>
          </w:p>
        </w:tc>
      </w:tr>
      <w:tr>
        <w:trPr>
          <w:trHeight w:val="435" w:hRule="atLeast"/>
          <w:trHeight w:val="144" w:hRule="atLeast"/>
        </w:trPr>
        <w:tc>
          <w:tcPr>
            <w:tcW w:w="1988"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2</w:t>
            </w:r>
          </w:p>
        </w:tc>
        <w:tc>
          <w:tcPr>
            <w:tcW w:w="12003" w:type="dxa"/>
            <w:tcBorders/>
            <w:tcMar>
              <w:top w:w="50" w:type="dxa"/>
              <w:left w:w="100" w:type="dxa"/>
            </w:tcMar>
            <w:vAlign w:val="center"/>
          </w:tcPr>
          <w:p>
            <w:pPr>
              <w:spacing w:before="0" w:after="0" w:line="312"/>
              <w:ind w:left="228"/>
              <w:jc w:val="left"/>
            </w:pPr>
            <w:r>
              <w:rPr>
                <w:rFonts w:ascii="Times New Roman" w:hAnsi="Times New Roman"/>
                <w:b w:val="false"/>
                <w:i w:val="false"/>
                <w:color w:val="000000"/>
                <w:sz w:val="24"/>
              </w:rPr>
              <w:t>Языковые знания и навыки</w:t>
            </w:r>
          </w:p>
        </w:tc>
      </w:tr>
      <w:tr>
        <w:trPr>
          <w:trHeight w:val="435" w:hRule="atLeast"/>
          <w:trHeight w:val="144" w:hRule="atLeast"/>
        </w:trPr>
        <w:tc>
          <w:tcPr>
            <w:tcW w:w="1988" w:type="dxa"/>
            <w:tcBorders/>
            <w:tcMar>
              <w:top w:w="50" w:type="dxa"/>
              <w:left w:w="100" w:type="dxa"/>
            </w:tcMar>
            <w:vAlign w:val="center"/>
          </w:tcPr>
          <w:p>
            <w:pPr>
              <w:spacing w:before="0" w:after="0" w:line="312"/>
              <w:ind w:left="228"/>
              <w:jc w:val="center"/>
            </w:pPr>
            <w:r>
              <w:rPr>
                <w:rFonts w:ascii="Times New Roman" w:hAnsi="Times New Roman"/>
                <w:b w:val="false"/>
                <w:i/>
                <w:color w:val="000000"/>
                <w:sz w:val="24"/>
              </w:rPr>
              <w:t>2.1</w:t>
            </w:r>
          </w:p>
        </w:tc>
        <w:tc>
          <w:tcPr>
            <w:tcW w:w="12003" w:type="dxa"/>
            <w:tcBorders/>
            <w:tcMar>
              <w:top w:w="50" w:type="dxa"/>
              <w:left w:w="100" w:type="dxa"/>
            </w:tcMar>
            <w:vAlign w:val="center"/>
          </w:tcPr>
          <w:p>
            <w:pPr>
              <w:spacing w:before="0" w:after="0" w:line="312"/>
              <w:ind w:left="228"/>
              <w:jc w:val="left"/>
            </w:pPr>
            <w:r>
              <w:rPr>
                <w:rFonts w:ascii="Times New Roman" w:hAnsi="Times New Roman"/>
                <w:b w:val="false"/>
                <w:i/>
                <w:color w:val="000000"/>
                <w:sz w:val="24"/>
              </w:rPr>
              <w:t>Фонетическая сторона речи</w:t>
            </w:r>
          </w:p>
        </w:tc>
      </w:tr>
      <w:tr>
        <w:trPr>
          <w:trHeight w:val="1860" w:hRule="atLeast"/>
          <w:trHeight w:val="144" w:hRule="atLeast"/>
        </w:trPr>
        <w:tc>
          <w:tcPr>
            <w:tcW w:w="1988"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2.1.1</w:t>
            </w:r>
          </w:p>
        </w:tc>
        <w:tc>
          <w:tcPr>
            <w:tcW w:w="12003"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Различать на слух и адекватно,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w:t>
            </w:r>
          </w:p>
        </w:tc>
      </w:tr>
      <w:tr>
        <w:trPr>
          <w:trHeight w:val="1740" w:hRule="atLeast"/>
          <w:trHeight w:val="144" w:hRule="atLeast"/>
        </w:trPr>
        <w:tc>
          <w:tcPr>
            <w:tcW w:w="1988"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2.1.2</w:t>
            </w:r>
          </w:p>
        </w:tc>
        <w:tc>
          <w:tcPr>
            <w:tcW w:w="12003"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Владеть правилами чтения и выразительно читать вслух небольшие адаптированные аутентичные тексты объёмом до 120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tc>
      </w:tr>
      <w:tr>
        <w:trPr>
          <w:trHeight w:val="435" w:hRule="atLeast"/>
          <w:trHeight w:val="144" w:hRule="atLeast"/>
        </w:trPr>
        <w:tc>
          <w:tcPr>
            <w:tcW w:w="1988"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2.1.3</w:t>
            </w:r>
          </w:p>
        </w:tc>
        <w:tc>
          <w:tcPr>
            <w:tcW w:w="12003"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Читать новые слова согласно основным правилам чтения</w:t>
            </w:r>
          </w:p>
        </w:tc>
      </w:tr>
      <w:tr>
        <w:trPr>
          <w:trHeight w:val="435" w:hRule="atLeast"/>
          <w:trHeight w:val="144" w:hRule="atLeast"/>
        </w:trPr>
        <w:tc>
          <w:tcPr>
            <w:tcW w:w="1988" w:type="dxa"/>
            <w:tcBorders/>
            <w:tcMar>
              <w:top w:w="50" w:type="dxa"/>
              <w:left w:w="100" w:type="dxa"/>
            </w:tcMar>
            <w:vAlign w:val="center"/>
          </w:tcPr>
          <w:p>
            <w:pPr>
              <w:spacing w:before="0" w:after="0" w:line="312"/>
              <w:ind w:left="228"/>
              <w:jc w:val="center"/>
            </w:pPr>
            <w:r>
              <w:rPr>
                <w:rFonts w:ascii="Times New Roman" w:hAnsi="Times New Roman"/>
                <w:b w:val="false"/>
                <w:i/>
                <w:color w:val="000000"/>
                <w:sz w:val="24"/>
              </w:rPr>
              <w:t>2.2</w:t>
            </w:r>
          </w:p>
        </w:tc>
        <w:tc>
          <w:tcPr>
            <w:tcW w:w="12003" w:type="dxa"/>
            <w:tcBorders/>
            <w:tcMar>
              <w:top w:w="50" w:type="dxa"/>
              <w:left w:w="100" w:type="dxa"/>
            </w:tcMar>
            <w:vAlign w:val="center"/>
          </w:tcPr>
          <w:p>
            <w:pPr>
              <w:spacing w:before="0" w:after="0" w:line="312"/>
              <w:ind w:left="228"/>
              <w:jc w:val="both"/>
            </w:pPr>
            <w:r>
              <w:rPr>
                <w:rFonts w:ascii="Times New Roman" w:hAnsi="Times New Roman"/>
                <w:b w:val="false"/>
                <w:i/>
                <w:color w:val="000000"/>
                <w:sz w:val="24"/>
              </w:rPr>
              <w:t>Орфография и пунктуация</w:t>
            </w:r>
          </w:p>
        </w:tc>
      </w:tr>
      <w:tr>
        <w:trPr>
          <w:trHeight w:val="435" w:hRule="atLeast"/>
          <w:trHeight w:val="144" w:hRule="atLeast"/>
        </w:trPr>
        <w:tc>
          <w:tcPr>
            <w:tcW w:w="1988"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2.2.1</w:t>
            </w:r>
          </w:p>
        </w:tc>
        <w:tc>
          <w:tcPr>
            <w:tcW w:w="12003"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Владеть орфографическими навыками: правильно писать изученные слова</w:t>
            </w:r>
          </w:p>
        </w:tc>
      </w:tr>
      <w:tr>
        <w:trPr>
          <w:trHeight w:val="1740" w:hRule="atLeast"/>
          <w:trHeight w:val="144" w:hRule="atLeast"/>
        </w:trPr>
        <w:tc>
          <w:tcPr>
            <w:tcW w:w="1988"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2.2.2</w:t>
            </w:r>
          </w:p>
        </w:tc>
        <w:tc>
          <w:tcPr>
            <w:tcW w:w="12003"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tc>
      </w:tr>
      <w:tr>
        <w:trPr>
          <w:trHeight w:val="435" w:hRule="atLeast"/>
          <w:trHeight w:val="144" w:hRule="atLeast"/>
        </w:trPr>
        <w:tc>
          <w:tcPr>
            <w:tcW w:w="1988" w:type="dxa"/>
            <w:tcBorders/>
            <w:tcMar>
              <w:top w:w="50" w:type="dxa"/>
              <w:left w:w="100" w:type="dxa"/>
            </w:tcMar>
            <w:vAlign w:val="center"/>
          </w:tcPr>
          <w:p>
            <w:pPr>
              <w:spacing w:before="0" w:after="0" w:line="312"/>
              <w:ind w:left="228"/>
              <w:jc w:val="center"/>
            </w:pPr>
            <w:r>
              <w:rPr>
                <w:rFonts w:ascii="Times New Roman" w:hAnsi="Times New Roman"/>
                <w:b w:val="false"/>
                <w:i/>
                <w:color w:val="000000"/>
                <w:sz w:val="24"/>
              </w:rPr>
              <w:t>2.3</w:t>
            </w:r>
          </w:p>
        </w:tc>
        <w:tc>
          <w:tcPr>
            <w:tcW w:w="12003" w:type="dxa"/>
            <w:tcBorders/>
            <w:tcMar>
              <w:top w:w="50" w:type="dxa"/>
              <w:left w:w="100" w:type="dxa"/>
            </w:tcMar>
            <w:vAlign w:val="center"/>
          </w:tcPr>
          <w:p>
            <w:pPr>
              <w:spacing w:before="0" w:after="0" w:line="312"/>
              <w:ind w:left="228"/>
              <w:jc w:val="both"/>
            </w:pPr>
            <w:r>
              <w:rPr>
                <w:rFonts w:ascii="Times New Roman" w:hAnsi="Times New Roman"/>
                <w:b w:val="false"/>
                <w:i/>
                <w:color w:val="000000"/>
                <w:sz w:val="24"/>
              </w:rPr>
              <w:t>Лексическая сторона речи</w:t>
            </w:r>
          </w:p>
        </w:tc>
      </w:tr>
      <w:tr>
        <w:trPr>
          <w:trHeight w:val="2175" w:hRule="atLeast"/>
          <w:trHeight w:val="144" w:hRule="atLeast"/>
        </w:trPr>
        <w:tc>
          <w:tcPr>
            <w:tcW w:w="1988"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2.3.1</w:t>
            </w:r>
          </w:p>
        </w:tc>
        <w:tc>
          <w:tcPr>
            <w:tcW w:w="12003"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Распознавать в звучащем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отобранного тематического содержания, с соблюдением существующих норм лексической сочетаемости</w:t>
            </w:r>
          </w:p>
        </w:tc>
      </w:tr>
      <w:tr>
        <w:trPr>
          <w:trHeight w:val="1305" w:hRule="atLeast"/>
          <w:trHeight w:val="144" w:hRule="atLeast"/>
        </w:trPr>
        <w:tc>
          <w:tcPr>
            <w:tcW w:w="1988"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2.3.2</w:t>
            </w:r>
          </w:p>
        </w:tc>
        <w:tc>
          <w:tcPr>
            <w:tcW w:w="12003"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 xml:space="preserve">Распознавать и употреблять в устной и письменной речи родственные слова, образованные с использованием аффиксации: глаголы – с помощью префиксов </w:t>
            </w:r>
            <w:r>
              <w:rPr>
                <w:rFonts w:ascii="Times New Roman" w:hAnsi="Times New Roman"/>
                <w:b w:val="false"/>
                <w:i/>
                <w:color w:val="000000"/>
                <w:sz w:val="24"/>
              </w:rPr>
              <w:t>under-</w:t>
            </w:r>
            <w:r>
              <w:rPr>
                <w:rFonts w:ascii="Times New Roman" w:hAnsi="Times New Roman"/>
                <w:b w:val="false"/>
                <w:i w:val="false"/>
                <w:color w:val="000000"/>
                <w:sz w:val="24"/>
              </w:rPr>
              <w:t xml:space="preserve">, </w:t>
            </w:r>
            <w:r>
              <w:rPr>
                <w:rFonts w:ascii="Times New Roman" w:hAnsi="Times New Roman"/>
                <w:b w:val="false"/>
                <w:i/>
                <w:color w:val="000000"/>
                <w:sz w:val="24"/>
              </w:rPr>
              <w:t>over-</w:t>
            </w:r>
            <w:r>
              <w:rPr>
                <w:rFonts w:ascii="Times New Roman" w:hAnsi="Times New Roman"/>
                <w:b w:val="false"/>
                <w:i w:val="false"/>
                <w:color w:val="000000"/>
                <w:sz w:val="24"/>
              </w:rPr>
              <w:t xml:space="preserve">, </w:t>
            </w:r>
            <w:r>
              <w:rPr>
                <w:rFonts w:ascii="Times New Roman" w:hAnsi="Times New Roman"/>
                <w:b w:val="false"/>
                <w:i/>
                <w:color w:val="000000"/>
                <w:sz w:val="24"/>
              </w:rPr>
              <w:t>dis-</w:t>
            </w:r>
            <w:r>
              <w:rPr>
                <w:rFonts w:ascii="Times New Roman" w:hAnsi="Times New Roman"/>
                <w:b w:val="false"/>
                <w:i w:val="false"/>
                <w:color w:val="000000"/>
                <w:sz w:val="24"/>
              </w:rPr>
              <w:t xml:space="preserve">, </w:t>
            </w:r>
            <w:r>
              <w:rPr>
                <w:rFonts w:ascii="Times New Roman" w:hAnsi="Times New Roman"/>
                <w:b w:val="false"/>
                <w:i/>
                <w:color w:val="000000"/>
                <w:sz w:val="24"/>
              </w:rPr>
              <w:t>mis-</w:t>
            </w:r>
          </w:p>
        </w:tc>
      </w:tr>
      <w:tr>
        <w:trPr>
          <w:trHeight w:val="1305" w:hRule="atLeast"/>
          <w:trHeight w:val="144" w:hRule="atLeast"/>
        </w:trPr>
        <w:tc>
          <w:tcPr>
            <w:tcW w:w="1988"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2.3.3</w:t>
            </w:r>
          </w:p>
        </w:tc>
        <w:tc>
          <w:tcPr>
            <w:tcW w:w="12003"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 xml:space="preserve">Распознавать и употреблять в устной и письменной речи родственные слова, образованные с использованием аффиксации: </w:t>
            </w:r>
            <w:r>
              <w:rPr>
                <w:rFonts w:ascii="Times New Roman" w:hAnsi="Times New Roman"/>
                <w:b w:val="false"/>
                <w:i w:val="false"/>
                <w:color w:val="000000"/>
                <w:sz w:val="24"/>
              </w:rPr>
              <w:t xml:space="preserve">имена прилагательные – с помощью суффиксов </w:t>
            </w:r>
            <w:r>
              <w:rPr>
                <w:rFonts w:ascii="Times New Roman" w:hAnsi="Times New Roman"/>
                <w:b w:val="false"/>
                <w:i/>
                <w:color w:val="000000"/>
                <w:sz w:val="24"/>
              </w:rPr>
              <w:t>-able/-ible</w:t>
            </w:r>
          </w:p>
        </w:tc>
      </w:tr>
      <w:tr>
        <w:trPr>
          <w:trHeight w:val="1305" w:hRule="atLeast"/>
          <w:trHeight w:val="144" w:hRule="atLeast"/>
        </w:trPr>
        <w:tc>
          <w:tcPr>
            <w:tcW w:w="1988"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2.3.4</w:t>
            </w:r>
          </w:p>
        </w:tc>
        <w:tc>
          <w:tcPr>
            <w:tcW w:w="12003"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 xml:space="preserve">Распознавать и употреблять в устной и письменной речи родственные слова, образованные с использованием аффиксации: </w:t>
            </w:r>
            <w:r>
              <w:rPr>
                <w:rFonts w:ascii="Times New Roman" w:hAnsi="Times New Roman"/>
                <w:b w:val="false"/>
                <w:i w:val="false"/>
                <w:color w:val="000000"/>
                <w:sz w:val="24"/>
              </w:rPr>
              <w:t xml:space="preserve">имена существительные – с помощью отрицательных префиксов </w:t>
            </w:r>
            <w:r>
              <w:rPr>
                <w:rFonts w:ascii="Times New Roman" w:hAnsi="Times New Roman"/>
                <w:b w:val="false"/>
                <w:i/>
                <w:color w:val="000000"/>
                <w:sz w:val="24"/>
              </w:rPr>
              <w:t>in-/im-</w:t>
            </w:r>
          </w:p>
        </w:tc>
      </w:tr>
      <w:tr>
        <w:trPr>
          <w:trHeight w:val="3165" w:hRule="atLeast"/>
          <w:trHeight w:val="144" w:hRule="atLeast"/>
        </w:trPr>
        <w:tc>
          <w:tcPr>
            <w:tcW w:w="1988"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2.3.5</w:t>
            </w:r>
          </w:p>
        </w:tc>
        <w:tc>
          <w:tcPr>
            <w:tcW w:w="12003"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 xml:space="preserve">Распознавать и употреблять в устной и письменной речи </w:t>
            </w:r>
            <w:r>
              <w:rPr>
                <w:rFonts w:ascii="Times New Roman" w:hAnsi="Times New Roman"/>
                <w:b w:val="false"/>
                <w:i w:val="false"/>
                <w:color w:val="000000"/>
                <w:sz w:val="24"/>
              </w:rPr>
              <w:t xml:space="preserve">сложные прилагательные, образованные путём соединения основы числительного с основой существительного с добавлением суффикса </w:t>
            </w:r>
            <w:r>
              <w:rPr>
                <w:rFonts w:ascii="Times New Roman" w:hAnsi="Times New Roman"/>
                <w:b w:val="false"/>
                <w:i/>
                <w:color w:val="000000"/>
                <w:sz w:val="24"/>
              </w:rPr>
              <w:t>-ed</w:t>
            </w:r>
            <w:r>
              <w:rPr>
                <w:rFonts w:ascii="Times New Roman" w:hAnsi="Times New Roman"/>
                <w:b w:val="false"/>
                <w:i w:val="false"/>
                <w:color w:val="000000"/>
                <w:sz w:val="24"/>
              </w:rPr>
              <w:t xml:space="preserve"> (</w:t>
            </w:r>
            <w:r>
              <w:rPr>
                <w:rFonts w:ascii="Times New Roman" w:hAnsi="Times New Roman"/>
                <w:b w:val="false"/>
                <w:i/>
                <w:color w:val="000000"/>
                <w:sz w:val="24"/>
              </w:rPr>
              <w:t>eight-legged</w:t>
            </w:r>
            <w:r>
              <w:rPr>
                <w:rFonts w:ascii="Times New Roman" w:hAnsi="Times New Roman"/>
                <w:b w:val="false"/>
                <w:i w:val="false"/>
                <w:color w:val="000000"/>
                <w:sz w:val="24"/>
              </w:rPr>
              <w:t>), сложные существительные, образованные путём соединения основ существительного с предлогом (</w:t>
            </w:r>
            <w:r>
              <w:rPr>
                <w:rFonts w:ascii="Times New Roman" w:hAnsi="Times New Roman"/>
                <w:b w:val="false"/>
                <w:i/>
                <w:color w:val="000000"/>
                <w:sz w:val="24"/>
              </w:rPr>
              <w:t>mother-in-law</w:t>
            </w:r>
            <w:r>
              <w:rPr>
                <w:rFonts w:ascii="Times New Roman" w:hAnsi="Times New Roman"/>
                <w:b w:val="false"/>
                <w:i w:val="false"/>
                <w:color w:val="000000"/>
                <w:sz w:val="24"/>
              </w:rPr>
              <w:t>), сложные прилагательные, образованные путём соединения основы прилагательного с основой причастия I (</w:t>
            </w:r>
            <w:r>
              <w:rPr>
                <w:rFonts w:ascii="Times New Roman" w:hAnsi="Times New Roman"/>
                <w:b w:val="false"/>
                <w:i/>
                <w:color w:val="000000"/>
                <w:sz w:val="24"/>
              </w:rPr>
              <w:t>nice-looking</w:t>
            </w:r>
            <w:r>
              <w:rPr>
                <w:rFonts w:ascii="Times New Roman" w:hAnsi="Times New Roman"/>
                <w:b w:val="false"/>
                <w:i w:val="false"/>
                <w:color w:val="000000"/>
                <w:sz w:val="24"/>
              </w:rPr>
              <w:t>), сложные прилагательные, образованные путём соединения наречия с основой причастия II (</w:t>
            </w:r>
            <w:r>
              <w:rPr>
                <w:rFonts w:ascii="Times New Roman" w:hAnsi="Times New Roman"/>
                <w:b w:val="false"/>
                <w:i/>
                <w:color w:val="000000"/>
                <w:sz w:val="24"/>
              </w:rPr>
              <w:t>well-behaved</w:t>
            </w:r>
            <w:r>
              <w:rPr>
                <w:rFonts w:ascii="Times New Roman" w:hAnsi="Times New Roman"/>
                <w:b w:val="false"/>
                <w:i w:val="false"/>
                <w:color w:val="000000"/>
                <w:sz w:val="24"/>
              </w:rPr>
              <w:t>)</w:t>
            </w:r>
          </w:p>
        </w:tc>
      </w:tr>
      <w:tr>
        <w:trPr>
          <w:trHeight w:val="1305" w:hRule="atLeast"/>
          <w:trHeight w:val="144" w:hRule="atLeast"/>
        </w:trPr>
        <w:tc>
          <w:tcPr>
            <w:tcW w:w="1988"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2.3.</w:t>
            </w:r>
            <w:r>
              <w:rPr>
                <w:rFonts w:ascii="Times New Roman" w:hAnsi="Times New Roman"/>
                <w:b w:val="false"/>
                <w:i w:val="false"/>
                <w:color w:val="000000"/>
                <w:sz w:val="24"/>
              </w:rPr>
              <w:t>6</w:t>
            </w:r>
          </w:p>
        </w:tc>
        <w:tc>
          <w:tcPr>
            <w:tcW w:w="12003"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 xml:space="preserve">Распознавать </w:t>
            </w:r>
            <w:r>
              <w:rPr>
                <w:rFonts w:ascii="Times New Roman" w:hAnsi="Times New Roman"/>
                <w:b w:val="false"/>
                <w:i w:val="false"/>
                <w:color w:val="000000"/>
                <w:sz w:val="24"/>
              </w:rPr>
              <w:t xml:space="preserve">и употреблять в устной и письменной речи родственные слова, образованные с использованием конверсии: образование </w:t>
            </w:r>
            <w:r>
              <w:rPr>
                <w:rFonts w:ascii="Times New Roman" w:hAnsi="Times New Roman"/>
                <w:b w:val="false"/>
                <w:i w:val="false"/>
                <w:color w:val="000000"/>
                <w:sz w:val="24"/>
              </w:rPr>
              <w:t>глагола от прилагательного (</w:t>
            </w:r>
            <w:r>
              <w:rPr>
                <w:rFonts w:ascii="Times New Roman" w:hAnsi="Times New Roman"/>
                <w:b w:val="false"/>
                <w:i/>
                <w:color w:val="000000"/>
                <w:sz w:val="24"/>
              </w:rPr>
              <w:t>cool – to cool</w:t>
            </w:r>
            <w:r>
              <w:rPr>
                <w:rFonts w:ascii="Times New Roman" w:hAnsi="Times New Roman"/>
                <w:b w:val="false"/>
                <w:i w:val="false"/>
                <w:color w:val="000000"/>
                <w:sz w:val="24"/>
              </w:rPr>
              <w:t>)</w:t>
            </w:r>
          </w:p>
        </w:tc>
      </w:tr>
      <w:tr>
        <w:trPr>
          <w:trHeight w:val="870" w:hRule="atLeast"/>
          <w:trHeight w:val="144" w:hRule="atLeast"/>
        </w:trPr>
        <w:tc>
          <w:tcPr>
            <w:tcW w:w="1988"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2.3.</w:t>
            </w:r>
            <w:r>
              <w:rPr>
                <w:rFonts w:ascii="Times New Roman" w:hAnsi="Times New Roman"/>
                <w:b w:val="false"/>
                <w:i w:val="false"/>
                <w:color w:val="000000"/>
                <w:sz w:val="24"/>
              </w:rPr>
              <w:t>7</w:t>
            </w:r>
          </w:p>
        </w:tc>
        <w:tc>
          <w:tcPr>
            <w:tcW w:w="12003"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 xml:space="preserve">Распознавать </w:t>
            </w:r>
            <w:r>
              <w:rPr>
                <w:rFonts w:ascii="Times New Roman" w:hAnsi="Times New Roman"/>
                <w:b w:val="false"/>
                <w:i w:val="false"/>
                <w:color w:val="000000"/>
                <w:sz w:val="24"/>
              </w:rPr>
              <w:t>и употреблять в устной и письменной речи изученные синонимы и антонимы</w:t>
            </w:r>
          </w:p>
        </w:tc>
      </w:tr>
      <w:tr>
        <w:trPr>
          <w:trHeight w:val="870" w:hRule="atLeast"/>
          <w:trHeight w:val="144" w:hRule="atLeast"/>
        </w:trPr>
        <w:tc>
          <w:tcPr>
            <w:tcW w:w="1988"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2.3.8</w:t>
            </w:r>
          </w:p>
        </w:tc>
        <w:tc>
          <w:tcPr>
            <w:tcW w:w="12003"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 xml:space="preserve">Распознавать и употреблять в устной и письменной речи наиболее частотные фразовые глаголы, </w:t>
            </w:r>
            <w:r>
              <w:rPr>
                <w:rFonts w:ascii="Times New Roman" w:hAnsi="Times New Roman"/>
                <w:b w:val="false"/>
                <w:i w:val="false"/>
                <w:color w:val="000000"/>
                <w:sz w:val="24"/>
              </w:rPr>
              <w:t xml:space="preserve">сокращения и аббревиатуры </w:t>
            </w:r>
          </w:p>
        </w:tc>
      </w:tr>
      <w:tr>
        <w:trPr>
          <w:trHeight w:val="870" w:hRule="atLeast"/>
          <w:trHeight w:val="144" w:hRule="atLeast"/>
        </w:trPr>
        <w:tc>
          <w:tcPr>
            <w:tcW w:w="1988"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2.3.9</w:t>
            </w:r>
          </w:p>
        </w:tc>
        <w:tc>
          <w:tcPr>
            <w:tcW w:w="12003"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 xml:space="preserve">Распознавать </w:t>
            </w:r>
            <w:r>
              <w:rPr>
                <w:rFonts w:ascii="Times New Roman" w:hAnsi="Times New Roman"/>
                <w:b w:val="false"/>
                <w:i w:val="false"/>
                <w:color w:val="000000"/>
                <w:sz w:val="24"/>
              </w:rPr>
              <w:t>и употреблять в устной и письменной речи различные средства связи в тексте для обеспечения логичности и целостности высказывания</w:t>
            </w:r>
          </w:p>
        </w:tc>
      </w:tr>
      <w:tr>
        <w:trPr>
          <w:trHeight w:val="435" w:hRule="atLeast"/>
          <w:trHeight w:val="144" w:hRule="atLeast"/>
        </w:trPr>
        <w:tc>
          <w:tcPr>
            <w:tcW w:w="1988" w:type="dxa"/>
            <w:tcBorders/>
            <w:tcMar>
              <w:top w:w="50" w:type="dxa"/>
              <w:left w:w="100" w:type="dxa"/>
            </w:tcMar>
            <w:vAlign w:val="center"/>
          </w:tcPr>
          <w:p>
            <w:pPr>
              <w:spacing w:before="0" w:after="0" w:line="312"/>
              <w:ind w:left="228"/>
              <w:jc w:val="center"/>
            </w:pPr>
            <w:r>
              <w:rPr>
                <w:rFonts w:ascii="Times New Roman" w:hAnsi="Times New Roman"/>
                <w:b w:val="false"/>
                <w:i/>
                <w:color w:val="000000"/>
                <w:sz w:val="24"/>
              </w:rPr>
              <w:t>2.4</w:t>
            </w:r>
          </w:p>
        </w:tc>
        <w:tc>
          <w:tcPr>
            <w:tcW w:w="12003" w:type="dxa"/>
            <w:tcBorders/>
            <w:tcMar>
              <w:top w:w="50" w:type="dxa"/>
              <w:left w:w="100" w:type="dxa"/>
            </w:tcMar>
            <w:vAlign w:val="center"/>
          </w:tcPr>
          <w:p>
            <w:pPr>
              <w:spacing w:before="0" w:after="0" w:line="312"/>
              <w:ind w:left="228"/>
              <w:jc w:val="both"/>
            </w:pPr>
            <w:r>
              <w:rPr>
                <w:rFonts w:ascii="Times New Roman" w:hAnsi="Times New Roman"/>
                <w:b w:val="false"/>
                <w:i/>
                <w:color w:val="000000"/>
                <w:sz w:val="24"/>
              </w:rPr>
              <w:t>Грамматическая сторона речи</w:t>
            </w:r>
          </w:p>
        </w:tc>
      </w:tr>
      <w:tr>
        <w:trPr>
          <w:trHeight w:val="1305" w:hRule="atLeast"/>
          <w:trHeight w:val="144" w:hRule="atLeast"/>
        </w:trPr>
        <w:tc>
          <w:tcPr>
            <w:tcW w:w="1988"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2.4.1</w:t>
            </w:r>
          </w:p>
        </w:tc>
        <w:tc>
          <w:tcPr>
            <w:tcW w:w="12003"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Знать и понимать особенности структуры простых и сложных предложений английского языка, различных коммуникативных типов предложений английского языка</w:t>
            </w:r>
          </w:p>
        </w:tc>
      </w:tr>
      <w:tr>
        <w:trPr>
          <w:trHeight w:val="870" w:hRule="atLeast"/>
          <w:trHeight w:val="144" w:hRule="atLeast"/>
        </w:trPr>
        <w:tc>
          <w:tcPr>
            <w:tcW w:w="1988"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2.4.2</w:t>
            </w:r>
          </w:p>
        </w:tc>
        <w:tc>
          <w:tcPr>
            <w:tcW w:w="12003"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Распознавать в письменном и звучащем тексте и употреблять в устной и письменной речи предложения со сложным дополнением (Complex Object) (</w:t>
            </w:r>
            <w:r>
              <w:rPr>
                <w:rFonts w:ascii="Times New Roman" w:hAnsi="Times New Roman"/>
                <w:b w:val="false"/>
                <w:i/>
                <w:color w:val="000000"/>
                <w:sz w:val="24"/>
              </w:rPr>
              <w:t>I want to have my hair cut.</w:t>
            </w:r>
            <w:r>
              <w:rPr>
                <w:rFonts w:ascii="Times New Roman" w:hAnsi="Times New Roman"/>
                <w:b w:val="false"/>
                <w:i w:val="false"/>
                <w:color w:val="000000"/>
                <w:sz w:val="24"/>
              </w:rPr>
              <w:t>)</w:t>
            </w:r>
          </w:p>
        </w:tc>
      </w:tr>
      <w:tr>
        <w:trPr>
          <w:trHeight w:val="870" w:hRule="atLeast"/>
          <w:trHeight w:val="144" w:hRule="atLeast"/>
        </w:trPr>
        <w:tc>
          <w:tcPr>
            <w:tcW w:w="1988"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2.4.3</w:t>
            </w:r>
          </w:p>
        </w:tc>
        <w:tc>
          <w:tcPr>
            <w:tcW w:w="12003"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 xml:space="preserve">Распознавать в письменном и звучащем тексте и употреблять в устной и письменной речи </w:t>
            </w:r>
            <w:r>
              <w:rPr>
                <w:rFonts w:ascii="Times New Roman" w:hAnsi="Times New Roman"/>
                <w:b w:val="false"/>
                <w:i w:val="false"/>
                <w:color w:val="000000"/>
                <w:sz w:val="24"/>
              </w:rPr>
              <w:t xml:space="preserve">предложения с </w:t>
            </w:r>
            <w:r>
              <w:rPr>
                <w:rFonts w:ascii="Times New Roman" w:hAnsi="Times New Roman"/>
                <w:b w:val="false"/>
                <w:i/>
                <w:color w:val="000000"/>
                <w:sz w:val="24"/>
              </w:rPr>
              <w:t>I wish</w:t>
            </w:r>
          </w:p>
        </w:tc>
      </w:tr>
      <w:tr>
        <w:trPr>
          <w:trHeight w:val="870" w:hRule="atLeast"/>
          <w:trHeight w:val="144" w:hRule="atLeast"/>
        </w:trPr>
        <w:tc>
          <w:tcPr>
            <w:tcW w:w="1988"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2.4.4</w:t>
            </w:r>
          </w:p>
        </w:tc>
        <w:tc>
          <w:tcPr>
            <w:tcW w:w="12003"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 xml:space="preserve">Распознавать в письменном и звучащем тексте и употреблять в устной и письменной речи условные </w:t>
            </w:r>
            <w:r>
              <w:rPr>
                <w:rFonts w:ascii="Times New Roman" w:hAnsi="Times New Roman"/>
                <w:b w:val="false"/>
                <w:i w:val="false"/>
                <w:color w:val="000000"/>
                <w:sz w:val="24"/>
              </w:rPr>
              <w:t xml:space="preserve">предложения </w:t>
            </w:r>
            <w:r>
              <w:rPr>
                <w:rFonts w:ascii="Times New Roman" w:hAnsi="Times New Roman"/>
                <w:b w:val="false"/>
                <w:i w:val="false"/>
                <w:color w:val="000000"/>
                <w:sz w:val="24"/>
              </w:rPr>
              <w:t>нереального характера (</w:t>
            </w:r>
            <w:r>
              <w:rPr>
                <w:rFonts w:ascii="Times New Roman" w:hAnsi="Times New Roman"/>
                <w:b w:val="false"/>
                <w:i w:val="false"/>
                <w:color w:val="000000"/>
                <w:sz w:val="24"/>
              </w:rPr>
              <w:t>Conditional</w:t>
            </w:r>
            <w:r>
              <w:rPr>
                <w:rFonts w:ascii="Times New Roman" w:hAnsi="Times New Roman"/>
                <w:b w:val="false"/>
                <w:i w:val="false"/>
                <w:color w:val="000000"/>
                <w:sz w:val="24"/>
              </w:rPr>
              <w:t xml:space="preserve"> </w:t>
            </w:r>
            <w:r>
              <w:rPr>
                <w:rFonts w:ascii="Times New Roman" w:hAnsi="Times New Roman"/>
                <w:b w:val="false"/>
                <w:i w:val="false"/>
                <w:color w:val="000000"/>
                <w:sz w:val="24"/>
              </w:rPr>
              <w:t>II</w:t>
            </w:r>
            <w:r>
              <w:rPr>
                <w:rFonts w:ascii="Times New Roman" w:hAnsi="Times New Roman"/>
                <w:b w:val="false"/>
                <w:i w:val="false"/>
                <w:color w:val="000000"/>
                <w:sz w:val="24"/>
              </w:rPr>
              <w:t>)</w:t>
            </w:r>
          </w:p>
        </w:tc>
      </w:tr>
      <w:tr>
        <w:trPr>
          <w:trHeight w:val="870" w:hRule="atLeast"/>
          <w:trHeight w:val="144" w:hRule="atLeast"/>
        </w:trPr>
        <w:tc>
          <w:tcPr>
            <w:tcW w:w="1988"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2.4.5</w:t>
            </w:r>
          </w:p>
        </w:tc>
        <w:tc>
          <w:tcPr>
            <w:tcW w:w="12003"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 xml:space="preserve">Распознавать в письменном и звучащем тексте и употреблять в устной и письменной речи предложения с конструкцией </w:t>
            </w:r>
            <w:r>
              <w:rPr>
                <w:rFonts w:ascii="Times New Roman" w:hAnsi="Times New Roman"/>
                <w:b w:val="false"/>
                <w:i/>
                <w:color w:val="000000"/>
                <w:sz w:val="24"/>
              </w:rPr>
              <w:t>either… or</w:t>
            </w:r>
            <w:r>
              <w:rPr>
                <w:rFonts w:ascii="Times New Roman" w:hAnsi="Times New Roman"/>
                <w:b w:val="false"/>
                <w:i w:val="false"/>
                <w:color w:val="000000"/>
                <w:sz w:val="24"/>
              </w:rPr>
              <w:t xml:space="preserve">, </w:t>
            </w:r>
            <w:r>
              <w:rPr>
                <w:rFonts w:ascii="Times New Roman" w:hAnsi="Times New Roman"/>
                <w:b w:val="false"/>
                <w:i/>
                <w:color w:val="000000"/>
                <w:sz w:val="24"/>
              </w:rPr>
              <w:t>neither… nor</w:t>
            </w:r>
          </w:p>
        </w:tc>
      </w:tr>
      <w:tr>
        <w:trPr>
          <w:trHeight w:val="870" w:hRule="atLeast"/>
          <w:trHeight w:val="144" w:hRule="atLeast"/>
        </w:trPr>
        <w:tc>
          <w:tcPr>
            <w:tcW w:w="1988"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2.4.6</w:t>
            </w:r>
          </w:p>
        </w:tc>
        <w:tc>
          <w:tcPr>
            <w:tcW w:w="12003"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 xml:space="preserve">Распознавать в письменном и звучащем тексте и употреблять в устной и письменной речи конструкцию для выражения предпочтения </w:t>
            </w:r>
            <w:r>
              <w:rPr>
                <w:rFonts w:ascii="Times New Roman" w:hAnsi="Times New Roman"/>
                <w:b w:val="false"/>
                <w:i/>
                <w:color w:val="000000"/>
                <w:sz w:val="24"/>
              </w:rPr>
              <w:t>I prefer… / I’d prefer… / I’d rather…</w:t>
            </w:r>
          </w:p>
        </w:tc>
      </w:tr>
      <w:tr>
        <w:trPr>
          <w:trHeight w:val="870" w:hRule="atLeast"/>
          <w:trHeight w:val="144" w:hRule="atLeast"/>
        </w:trPr>
        <w:tc>
          <w:tcPr>
            <w:tcW w:w="1988"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2.4.7</w:t>
            </w:r>
          </w:p>
        </w:tc>
        <w:tc>
          <w:tcPr>
            <w:tcW w:w="12003"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Распознавать в письменном и звучащем тексте и употреблять в устной и письменной речи формы страдательного залога Present Perfect Passive</w:t>
            </w:r>
          </w:p>
        </w:tc>
      </w:tr>
      <w:tr>
        <w:trPr>
          <w:trHeight w:val="870" w:hRule="atLeast"/>
          <w:trHeight w:val="144" w:hRule="atLeast"/>
        </w:trPr>
        <w:tc>
          <w:tcPr>
            <w:tcW w:w="1988"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2.4.8</w:t>
            </w:r>
          </w:p>
        </w:tc>
        <w:tc>
          <w:tcPr>
            <w:tcW w:w="12003"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Распознавать в письменном и звучащем тексте и употреблять в устной и письменной речи порядок следования имён прилагательных (</w:t>
            </w:r>
            <w:r>
              <w:rPr>
                <w:rFonts w:ascii="Times New Roman" w:hAnsi="Times New Roman"/>
                <w:b w:val="false"/>
                <w:i/>
                <w:color w:val="000000"/>
                <w:sz w:val="24"/>
              </w:rPr>
              <w:t>nice long blond hair</w:t>
            </w:r>
            <w:r>
              <w:rPr>
                <w:rFonts w:ascii="Times New Roman" w:hAnsi="Times New Roman"/>
                <w:b w:val="false"/>
                <w:i w:val="false"/>
                <w:color w:val="000000"/>
                <w:sz w:val="24"/>
              </w:rPr>
              <w:t>)</w:t>
            </w:r>
          </w:p>
        </w:tc>
      </w:tr>
      <w:tr>
        <w:trPr>
          <w:trHeight w:val="435" w:hRule="atLeast"/>
          <w:trHeight w:val="144" w:hRule="atLeast"/>
        </w:trPr>
        <w:tc>
          <w:tcPr>
            <w:tcW w:w="1988"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3</w:t>
            </w:r>
          </w:p>
        </w:tc>
        <w:tc>
          <w:tcPr>
            <w:tcW w:w="12003"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Социокультурные знания и умения</w:t>
            </w:r>
          </w:p>
        </w:tc>
      </w:tr>
      <w:tr>
        <w:trPr>
          <w:trHeight w:val="1740" w:hRule="atLeast"/>
          <w:trHeight w:val="144" w:hRule="atLeast"/>
        </w:trPr>
        <w:tc>
          <w:tcPr>
            <w:tcW w:w="1988"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3.1</w:t>
            </w:r>
          </w:p>
        </w:tc>
        <w:tc>
          <w:tcPr>
            <w:tcW w:w="12003"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pacing w:val="-2"/>
                <w:sz w:val="24"/>
              </w:rPr>
              <w:t>Знать (понимать)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tc>
      </w:tr>
      <w:tr>
        <w:trPr>
          <w:trHeight w:val="435" w:hRule="atLeast"/>
          <w:trHeight w:val="144" w:hRule="atLeast"/>
        </w:trPr>
        <w:tc>
          <w:tcPr>
            <w:tcW w:w="1988"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3.2</w:t>
            </w:r>
          </w:p>
        </w:tc>
        <w:tc>
          <w:tcPr>
            <w:tcW w:w="12003"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Выражать модальные значения, чувства и эмоции</w:t>
            </w:r>
          </w:p>
        </w:tc>
      </w:tr>
      <w:tr>
        <w:trPr>
          <w:trHeight w:val="540" w:hRule="atLeast"/>
          <w:trHeight w:val="144" w:hRule="atLeast"/>
        </w:trPr>
        <w:tc>
          <w:tcPr>
            <w:tcW w:w="1988"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3.3</w:t>
            </w:r>
          </w:p>
        </w:tc>
        <w:tc>
          <w:tcPr>
            <w:tcW w:w="12003"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Иметь элементарные представления о различных вариантах английского языка</w:t>
            </w:r>
          </w:p>
        </w:tc>
      </w:tr>
      <w:tr>
        <w:trPr>
          <w:trHeight w:val="870" w:hRule="atLeast"/>
          <w:trHeight w:val="144" w:hRule="atLeast"/>
        </w:trPr>
        <w:tc>
          <w:tcPr>
            <w:tcW w:w="1988"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3.4</w:t>
            </w:r>
          </w:p>
        </w:tc>
        <w:tc>
          <w:tcPr>
            <w:tcW w:w="12003"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Обладать базовыми знаниями о социокультурном портрете и культурном наследии родной страны и страны (стран) изучаемого языка</w:t>
            </w:r>
          </w:p>
        </w:tc>
      </w:tr>
      <w:tr>
        <w:trPr>
          <w:trHeight w:val="870" w:hRule="atLeast"/>
          <w:trHeight w:val="144" w:hRule="atLeast"/>
        </w:trPr>
        <w:tc>
          <w:tcPr>
            <w:tcW w:w="1988"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3.5</w:t>
            </w:r>
          </w:p>
        </w:tc>
        <w:tc>
          <w:tcPr>
            <w:tcW w:w="12003"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 xml:space="preserve">Уметь представлять родную страну (малую родину) и страну (страны) изучаемого языка </w:t>
            </w:r>
          </w:p>
        </w:tc>
      </w:tr>
      <w:tr>
        <w:trPr>
          <w:trHeight w:val="435" w:hRule="atLeast"/>
          <w:trHeight w:val="144" w:hRule="atLeast"/>
        </w:trPr>
        <w:tc>
          <w:tcPr>
            <w:tcW w:w="1988"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3.6</w:t>
            </w:r>
          </w:p>
        </w:tc>
        <w:tc>
          <w:tcPr>
            <w:tcW w:w="12003"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 xml:space="preserve">Оказывать помощь зарубежным гостям в ситуациях повседневного общения </w:t>
            </w:r>
          </w:p>
        </w:tc>
      </w:tr>
      <w:tr>
        <w:trPr>
          <w:trHeight w:val="3045" w:hRule="atLeast"/>
          <w:trHeight w:val="144" w:hRule="atLeast"/>
        </w:trPr>
        <w:tc>
          <w:tcPr>
            <w:tcW w:w="1988"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4</w:t>
            </w:r>
          </w:p>
        </w:tc>
        <w:tc>
          <w:tcPr>
            <w:tcW w:w="12003"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Компенсаторные умения</w:t>
            </w:r>
          </w:p>
          <w:p>
            <w:pPr>
              <w:spacing w:before="0" w:after="0" w:line="312"/>
              <w:ind w:left="228"/>
              <w:jc w:val="both"/>
            </w:pPr>
            <w:r>
              <w:rPr>
                <w:rFonts w:ascii="Times New Roman" w:hAnsi="Times New Roman"/>
                <w:b w:val="false"/>
                <w:i w:val="false"/>
                <w:color w:val="000000"/>
                <w:sz w:val="24"/>
              </w:rPr>
              <w:t>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tc>
      </w:tr>
      <w:tr>
        <w:trPr>
          <w:trHeight w:val="1305" w:hRule="atLeast"/>
          <w:trHeight w:val="144" w:hRule="atLeast"/>
        </w:trPr>
        <w:tc>
          <w:tcPr>
            <w:tcW w:w="1988"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5</w:t>
            </w:r>
          </w:p>
        </w:tc>
        <w:tc>
          <w:tcPr>
            <w:tcW w:w="12003"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tc>
      </w:tr>
      <w:tr>
        <w:trPr>
          <w:trHeight w:val="870" w:hRule="atLeast"/>
          <w:trHeight w:val="144" w:hRule="atLeast"/>
        </w:trPr>
        <w:tc>
          <w:tcPr>
            <w:tcW w:w="1988"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6</w:t>
            </w:r>
          </w:p>
        </w:tc>
        <w:tc>
          <w:tcPr>
            <w:tcW w:w="12003"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Использовать иноязычные словари и справочники, в том числе информационно-справочные системы в электронной форме</w:t>
            </w:r>
          </w:p>
        </w:tc>
      </w:tr>
    </w:tbl>
    <w:bookmarkStart w:name="block-62153297" w:id="18"/>
    <w:p>
      <w:pPr>
        <w:sectPr>
          <w:pgSz w:w="11906" w:h="16383" w:orient="portrait"/>
        </w:sectPr>
      </w:pPr>
    </w:p>
    <w:bookmarkEnd w:id="18"/>
    <w:bookmarkEnd w:id="17"/>
    <w:bookmarkStart w:name="block-62153298" w:id="19"/>
    <w:p>
      <w:pPr>
        <w:spacing w:before="199" w:after="199" w:line="336"/>
        <w:ind w:left="120"/>
        <w:jc w:val="left"/>
      </w:pPr>
      <w:r>
        <w:rPr>
          <w:rFonts w:ascii="Times New Roman" w:hAnsi="Times New Roman"/>
          <w:b/>
          <w:i w:val="false"/>
          <w:color w:val="000000"/>
          <w:sz w:val="28"/>
        </w:rPr>
        <w:t>ПРОВЕРЯЕМЫЕ ЭЛЕМЕНТЫ СОДЕРЖАНИЯ</w:t>
      </w:r>
    </w:p>
    <w:p>
      <w:pPr>
        <w:spacing w:before="199" w:after="199" w:line="336"/>
        <w:ind w:left="120"/>
        <w:jc w:val="left"/>
      </w:pPr>
    </w:p>
    <w:p>
      <w:pPr>
        <w:spacing w:before="199" w:after="199" w:line="336"/>
        <w:ind w:left="120"/>
        <w:jc w:val="left"/>
      </w:pPr>
      <w:r>
        <w:rPr>
          <w:rFonts w:ascii="Times New Roman" w:hAnsi="Times New Roman"/>
          <w:b/>
          <w:i w:val="false"/>
          <w:color w:val="000000"/>
          <w:sz w:val="28"/>
        </w:rPr>
        <w:t>5 КЛАСС</w:t>
      </w:r>
    </w:p>
    <w:p>
      <w:pPr>
        <w:spacing w:before="0" w:after="0"/>
        <w:ind w:left="120"/>
        <w:jc w:val="left"/>
      </w:pPr>
    </w:p>
    <w:tbl>
      <w:tblPr>
        <w:tblW w:w="0" w:type="auto"/>
        <w:tblCellSpacing w:w="0" w:type="nil"/>
        <w:tblBorders>
          <w:top w:val="single"/>
          <w:left w:val="single"/>
          <w:bottom w:val="single"/>
          <w:right w:val="single"/>
          <w:insideH w:val="single"/>
          <w:insideV w:val="single"/>
        </w:tblBorders>
      </w:tblPr>
      <w:tblGrid>
        <w:gridCol w:w="2269"/>
        <w:gridCol w:w="11528"/>
      </w:tblGrid>
      <w:tr>
        <w:trPr>
          <w:trHeight w:val="405" w:hRule="atLeast"/>
          <w:trHeight w:val="144" w:hRule="atLeast"/>
        </w:trPr>
        <w:tc>
          <w:tcPr>
            <w:tcW w:w="1588" w:type="dxa"/>
            <w:tcBorders/>
            <w:tcMar>
              <w:top w:w="50" w:type="dxa"/>
              <w:left w:w="100" w:type="dxa"/>
            </w:tcMar>
            <w:vAlign w:val="center"/>
          </w:tcPr>
          <w:p>
            <w:pPr>
              <w:spacing w:before="0" w:after="0"/>
              <w:ind w:left="101"/>
              <w:jc w:val="left"/>
            </w:pPr>
            <w:r>
              <w:rPr>
                <w:rFonts w:ascii="Times New Roman" w:hAnsi="Times New Roman"/>
                <w:b/>
                <w:i w:val="false"/>
                <w:color w:val="000000"/>
                <w:sz w:val="24"/>
              </w:rPr>
              <w:t xml:space="preserve"> </w:t>
            </w:r>
            <w:r>
              <w:rPr>
                <w:rFonts w:ascii="Times New Roman" w:hAnsi="Times New Roman"/>
                <w:b/>
                <w:i w:val="false"/>
                <w:color w:val="000000"/>
                <w:sz w:val="24"/>
              </w:rPr>
              <w:t>Код</w:t>
            </w:r>
            <w:r>
              <w:rPr>
                <w:rFonts w:ascii="Times New Roman" w:hAnsi="Times New Roman"/>
                <w:b/>
                <w:i w:val="false"/>
                <w:color w:val="000000"/>
                <w:sz w:val="24"/>
              </w:rPr>
              <w:t xml:space="preserve"> </w:t>
            </w:r>
          </w:p>
        </w:tc>
        <w:tc>
          <w:tcPr>
            <w:tcW w:w="12680" w:type="dxa"/>
            <w:tcBorders/>
            <w:tcMar>
              <w:top w:w="50" w:type="dxa"/>
              <w:left w:w="100" w:type="dxa"/>
            </w:tcMar>
            <w:vAlign w:val="center"/>
          </w:tcPr>
          <w:p>
            <w:pPr>
              <w:spacing w:before="0" w:after="0"/>
              <w:ind w:left="101"/>
              <w:jc w:val="left"/>
            </w:pPr>
            <w:r>
              <w:rPr>
                <w:rFonts w:ascii="Times New Roman" w:hAnsi="Times New Roman"/>
                <w:b/>
                <w:i w:val="false"/>
                <w:color w:val="000000"/>
                <w:sz w:val="24"/>
              </w:rPr>
              <w:t xml:space="preserve"> </w:t>
            </w:r>
            <w:r>
              <w:rPr>
                <w:rFonts w:ascii="Times New Roman" w:hAnsi="Times New Roman"/>
                <w:b/>
                <w:i w:val="false"/>
                <w:color w:val="000000"/>
                <w:sz w:val="24"/>
              </w:rPr>
              <w:t>Проверяемый элемент содержания</w:t>
            </w:r>
            <w:r>
              <w:rPr>
                <w:rFonts w:ascii="Times New Roman" w:hAnsi="Times New Roman"/>
                <w:b/>
                <w:i w:val="false"/>
                <w:color w:val="000000"/>
                <w:sz w:val="24"/>
              </w:rPr>
              <w:t xml:space="preserve"> </w:t>
            </w:r>
          </w:p>
        </w:tc>
      </w:tr>
      <w:tr>
        <w:trPr>
          <w:trHeight w:val="435" w:hRule="atLeast"/>
          <w:trHeight w:val="144" w:hRule="atLeast"/>
        </w:trPr>
        <w:tc>
          <w:tcPr>
            <w:tcW w:w="1588" w:type="dxa"/>
            <w:tcBorders/>
            <w:tcMar>
              <w:top w:w="50" w:type="dxa"/>
              <w:left w:w="100" w:type="dxa"/>
            </w:tcMar>
            <w:vAlign w:val="center"/>
          </w:tcPr>
          <w:p>
            <w:pPr>
              <w:spacing w:before="0" w:after="0" w:line="312"/>
              <w:ind w:left="194"/>
              <w:jc w:val="center"/>
            </w:pPr>
            <w:r>
              <w:rPr>
                <w:rFonts w:ascii="Times New Roman" w:hAnsi="Times New Roman"/>
                <w:b w:val="false"/>
                <w:i w:val="false"/>
                <w:color w:val="000000"/>
                <w:sz w:val="24"/>
              </w:rPr>
              <w:t>1</w:t>
            </w:r>
          </w:p>
        </w:tc>
        <w:tc>
          <w:tcPr>
            <w:tcW w:w="12680" w:type="dxa"/>
            <w:tcBorders/>
            <w:tcMar>
              <w:top w:w="50" w:type="dxa"/>
              <w:left w:w="100" w:type="dxa"/>
            </w:tcMar>
            <w:vAlign w:val="center"/>
          </w:tcPr>
          <w:p>
            <w:pPr>
              <w:spacing w:before="0" w:after="0" w:line="312"/>
              <w:ind w:left="194"/>
              <w:jc w:val="both"/>
            </w:pPr>
            <w:r>
              <w:rPr>
                <w:rFonts w:ascii="Times New Roman" w:hAnsi="Times New Roman"/>
                <w:b w:val="false"/>
                <w:i w:val="false"/>
                <w:color w:val="000000"/>
                <w:sz w:val="24"/>
              </w:rPr>
              <w:t>Коммуникативные умения</w:t>
            </w:r>
          </w:p>
        </w:tc>
      </w:tr>
      <w:tr>
        <w:trPr>
          <w:trHeight w:val="435" w:hRule="atLeast"/>
          <w:trHeight w:val="144" w:hRule="atLeast"/>
        </w:trPr>
        <w:tc>
          <w:tcPr>
            <w:tcW w:w="1588" w:type="dxa"/>
            <w:tcBorders/>
            <w:tcMar>
              <w:top w:w="50" w:type="dxa"/>
              <w:left w:w="100" w:type="dxa"/>
            </w:tcMar>
            <w:vAlign w:val="center"/>
          </w:tcPr>
          <w:p>
            <w:pPr>
              <w:spacing w:before="0" w:after="0" w:line="312"/>
              <w:ind w:left="194"/>
              <w:jc w:val="center"/>
            </w:pPr>
            <w:r>
              <w:rPr>
                <w:rFonts w:ascii="Times New Roman" w:hAnsi="Times New Roman"/>
                <w:b w:val="false"/>
                <w:i w:val="false"/>
                <w:color w:val="000000"/>
                <w:sz w:val="24"/>
              </w:rPr>
              <w:t>1.1</w:t>
            </w:r>
          </w:p>
        </w:tc>
        <w:tc>
          <w:tcPr>
            <w:tcW w:w="12680" w:type="dxa"/>
            <w:tcBorders/>
            <w:tcMar>
              <w:top w:w="50" w:type="dxa"/>
              <w:left w:w="100" w:type="dxa"/>
            </w:tcMar>
            <w:vAlign w:val="center"/>
          </w:tcPr>
          <w:p>
            <w:pPr>
              <w:spacing w:before="0" w:after="0" w:line="312"/>
              <w:ind w:left="194"/>
              <w:jc w:val="both"/>
            </w:pPr>
            <w:r>
              <w:rPr>
                <w:rFonts w:ascii="Times New Roman" w:hAnsi="Times New Roman"/>
                <w:b w:val="false"/>
                <w:i w:val="false"/>
                <w:color w:val="000000"/>
                <w:sz w:val="24"/>
              </w:rPr>
              <w:t>Говорение</w:t>
            </w:r>
          </w:p>
        </w:tc>
      </w:tr>
      <w:tr>
        <w:trPr>
          <w:trHeight w:val="3045" w:hRule="atLeast"/>
          <w:trHeight w:val="144" w:hRule="atLeast"/>
        </w:trPr>
        <w:tc>
          <w:tcPr>
            <w:tcW w:w="1588" w:type="dxa"/>
            <w:tcBorders/>
            <w:tcMar>
              <w:top w:w="50" w:type="dxa"/>
              <w:left w:w="100" w:type="dxa"/>
            </w:tcMar>
            <w:vAlign w:val="center"/>
          </w:tcPr>
          <w:p>
            <w:pPr>
              <w:spacing w:before="0" w:after="0" w:line="312"/>
              <w:ind w:left="194"/>
              <w:jc w:val="center"/>
            </w:pPr>
            <w:r>
              <w:rPr>
                <w:rFonts w:ascii="Times New Roman" w:hAnsi="Times New Roman"/>
                <w:b w:val="false"/>
                <w:i w:val="false"/>
                <w:color w:val="000000"/>
                <w:sz w:val="24"/>
              </w:rPr>
              <w:t>1.1.1</w:t>
            </w:r>
          </w:p>
        </w:tc>
        <w:tc>
          <w:tcPr>
            <w:tcW w:w="12680" w:type="dxa"/>
            <w:tcBorders/>
            <w:tcMar>
              <w:top w:w="50" w:type="dxa"/>
              <w:left w:w="100" w:type="dxa"/>
            </w:tcMar>
            <w:vAlign w:val="center"/>
          </w:tcPr>
          <w:p>
            <w:pPr>
              <w:spacing w:before="0" w:after="0" w:line="312"/>
              <w:ind w:left="194"/>
              <w:jc w:val="both"/>
            </w:pPr>
            <w:r>
              <w:rPr>
                <w:rFonts w:ascii="Times New Roman" w:hAnsi="Times New Roman"/>
                <w:b w:val="false"/>
                <w:i w:val="false"/>
                <w:color w:val="000000"/>
                <w:sz w:val="24"/>
              </w:rPr>
              <w:t>Диалогическая речь</w:t>
            </w:r>
          </w:p>
          <w:p>
            <w:pPr>
              <w:spacing w:before="0" w:after="0" w:line="312"/>
              <w:ind w:left="194"/>
              <w:jc w:val="both"/>
            </w:pPr>
            <w:r>
              <w:rPr>
                <w:rFonts w:ascii="Times New Roman" w:hAnsi="Times New Roman"/>
                <w:b w:val="false"/>
                <w:i w:val="false"/>
                <w:color w:val="000000"/>
                <w:sz w:val="24"/>
              </w:rPr>
              <w:t xml:space="preserve">Развитие коммуникативных умений диалогической речи на базе умений, сформированных на уровне начального общего образования, </w:t>
            </w:r>
            <w:r>
              <w:rPr>
                <w:rFonts w:ascii="Times New Roman" w:hAnsi="Times New Roman"/>
                <w:b w:val="false"/>
                <w:i w:val="false"/>
                <w:color w:val="000000"/>
                <w:sz w:val="24"/>
              </w:rPr>
              <w:t>в стандартных ситуациях неофициального общения в рамках тематического содержания речи класса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 (объём диалога – до 5 реплик со стороны каждого собеседника)</w:t>
            </w:r>
          </w:p>
        </w:tc>
      </w:tr>
      <w:tr>
        <w:trPr>
          <w:trHeight w:val="2520" w:hRule="atLeast"/>
          <w:trHeight w:val="144" w:hRule="atLeast"/>
        </w:trPr>
        <w:tc>
          <w:tcPr>
            <w:tcW w:w="1588" w:type="dxa"/>
            <w:tcBorders/>
            <w:tcMar>
              <w:top w:w="50" w:type="dxa"/>
              <w:left w:w="100" w:type="dxa"/>
            </w:tcMar>
            <w:vAlign w:val="center"/>
          </w:tcPr>
          <w:p>
            <w:pPr>
              <w:spacing w:before="0" w:after="0" w:line="312"/>
              <w:ind w:left="194"/>
              <w:jc w:val="center"/>
            </w:pPr>
            <w:r>
              <w:rPr>
                <w:rFonts w:ascii="Times New Roman" w:hAnsi="Times New Roman"/>
                <w:b w:val="false"/>
                <w:i w:val="false"/>
                <w:color w:val="000000"/>
                <w:sz w:val="24"/>
              </w:rPr>
              <w:t>1.1.1.1</w:t>
            </w:r>
          </w:p>
        </w:tc>
        <w:tc>
          <w:tcPr>
            <w:tcW w:w="12680" w:type="dxa"/>
            <w:tcBorders/>
            <w:tcMar>
              <w:top w:w="50" w:type="dxa"/>
              <w:left w:w="100" w:type="dxa"/>
            </w:tcMar>
            <w:vAlign w:val="center"/>
          </w:tcPr>
          <w:p>
            <w:pPr>
              <w:spacing w:before="0" w:after="0" w:line="312"/>
              <w:ind w:left="194"/>
              <w:jc w:val="both"/>
            </w:pPr>
            <w:r>
              <w:rPr>
                <w:rFonts w:ascii="Times New Roman" w:hAnsi="Times New Roman"/>
                <w:b w:val="false"/>
                <w:i w:val="false"/>
                <w:color w:val="000000"/>
                <w:sz w:val="24"/>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tc>
      </w:tr>
      <w:tr>
        <w:trPr>
          <w:trHeight w:val="1305" w:hRule="atLeast"/>
          <w:trHeight w:val="144" w:hRule="atLeast"/>
        </w:trPr>
        <w:tc>
          <w:tcPr>
            <w:tcW w:w="1588" w:type="dxa"/>
            <w:tcBorders/>
            <w:tcMar>
              <w:top w:w="50" w:type="dxa"/>
              <w:left w:w="100" w:type="dxa"/>
            </w:tcMar>
            <w:vAlign w:val="center"/>
          </w:tcPr>
          <w:p>
            <w:pPr>
              <w:spacing w:before="0" w:after="0" w:line="312"/>
              <w:ind w:left="194"/>
              <w:jc w:val="center"/>
            </w:pPr>
            <w:r>
              <w:rPr>
                <w:rFonts w:ascii="Times New Roman" w:hAnsi="Times New Roman"/>
                <w:b w:val="false"/>
                <w:i w:val="false"/>
                <w:color w:val="000000"/>
                <w:sz w:val="24"/>
              </w:rPr>
              <w:t>1.1.1.2</w:t>
            </w:r>
          </w:p>
        </w:tc>
        <w:tc>
          <w:tcPr>
            <w:tcW w:w="12680" w:type="dxa"/>
            <w:tcBorders/>
            <w:tcMar>
              <w:top w:w="50" w:type="dxa"/>
              <w:left w:w="100" w:type="dxa"/>
            </w:tcMar>
            <w:vAlign w:val="center"/>
          </w:tcPr>
          <w:p>
            <w:pPr>
              <w:spacing w:before="0" w:after="0" w:line="312"/>
              <w:ind w:left="194"/>
              <w:jc w:val="both"/>
            </w:pPr>
            <w:r>
              <w:rPr>
                <w:rFonts w:ascii="Times New Roman" w:hAnsi="Times New Roman"/>
                <w:b w:val="false"/>
                <w:i w:val="false"/>
                <w:color w:val="000000"/>
                <w:sz w:val="24"/>
              </w:rPr>
              <w:t>Диалог – 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tc>
      </w:tr>
      <w:tr>
        <w:trPr>
          <w:trHeight w:val="870" w:hRule="atLeast"/>
          <w:trHeight w:val="144" w:hRule="atLeast"/>
        </w:trPr>
        <w:tc>
          <w:tcPr>
            <w:tcW w:w="1588" w:type="dxa"/>
            <w:tcBorders/>
            <w:tcMar>
              <w:top w:w="50" w:type="dxa"/>
              <w:left w:w="100" w:type="dxa"/>
            </w:tcMar>
            <w:vAlign w:val="center"/>
          </w:tcPr>
          <w:p>
            <w:pPr>
              <w:spacing w:before="0" w:after="0" w:line="312"/>
              <w:ind w:left="194"/>
              <w:jc w:val="center"/>
            </w:pPr>
            <w:r>
              <w:rPr>
                <w:rFonts w:ascii="Times New Roman" w:hAnsi="Times New Roman"/>
                <w:b w:val="false"/>
                <w:i w:val="false"/>
                <w:color w:val="000000"/>
                <w:sz w:val="24"/>
              </w:rPr>
              <w:t>1.1.1.3</w:t>
            </w:r>
          </w:p>
        </w:tc>
        <w:tc>
          <w:tcPr>
            <w:tcW w:w="12680" w:type="dxa"/>
            <w:tcBorders/>
            <w:tcMar>
              <w:top w:w="50" w:type="dxa"/>
              <w:left w:w="100" w:type="dxa"/>
            </w:tcMar>
            <w:vAlign w:val="center"/>
          </w:tcPr>
          <w:p>
            <w:pPr>
              <w:spacing w:before="0" w:after="0" w:line="312"/>
              <w:ind w:left="194"/>
              <w:jc w:val="both"/>
            </w:pPr>
            <w:r>
              <w:rPr>
                <w:rFonts w:ascii="Times New Roman" w:hAnsi="Times New Roman"/>
                <w:b w:val="false"/>
                <w:i w:val="false"/>
                <w:color w:val="000000"/>
                <w:sz w:val="24"/>
              </w:rPr>
              <w:t>Диалог-расспрос: сообщать фактическую информацию, отвечая на вопросы разных видов, запрашивать интересующую информацию</w:t>
            </w:r>
          </w:p>
        </w:tc>
      </w:tr>
      <w:tr>
        <w:trPr>
          <w:trHeight w:val="3045" w:hRule="atLeast"/>
          <w:trHeight w:val="144" w:hRule="atLeast"/>
        </w:trPr>
        <w:tc>
          <w:tcPr>
            <w:tcW w:w="1588" w:type="dxa"/>
            <w:tcBorders/>
            <w:tcMar>
              <w:top w:w="50" w:type="dxa"/>
              <w:left w:w="100" w:type="dxa"/>
            </w:tcMar>
            <w:vAlign w:val="center"/>
          </w:tcPr>
          <w:p>
            <w:pPr>
              <w:spacing w:before="0" w:after="0" w:line="312"/>
              <w:ind w:left="194"/>
              <w:jc w:val="center"/>
            </w:pPr>
            <w:r>
              <w:rPr>
                <w:rFonts w:ascii="Times New Roman" w:hAnsi="Times New Roman"/>
                <w:b w:val="false"/>
                <w:i w:val="false"/>
                <w:color w:val="000000"/>
                <w:sz w:val="24"/>
              </w:rPr>
              <w:t>1.1.2</w:t>
            </w:r>
          </w:p>
        </w:tc>
        <w:tc>
          <w:tcPr>
            <w:tcW w:w="12680" w:type="dxa"/>
            <w:tcBorders/>
            <w:tcMar>
              <w:top w:w="50" w:type="dxa"/>
              <w:left w:w="100" w:type="dxa"/>
            </w:tcMar>
            <w:vAlign w:val="center"/>
          </w:tcPr>
          <w:p>
            <w:pPr>
              <w:spacing w:before="0" w:after="0" w:line="312"/>
              <w:ind w:left="194"/>
              <w:jc w:val="both"/>
            </w:pPr>
            <w:r>
              <w:rPr>
                <w:rFonts w:ascii="Times New Roman" w:hAnsi="Times New Roman"/>
                <w:b w:val="false"/>
                <w:i w:val="false"/>
                <w:color w:val="000000"/>
                <w:sz w:val="24"/>
              </w:rPr>
              <w:t xml:space="preserve">Монологическая речь </w:t>
            </w:r>
          </w:p>
          <w:p>
            <w:pPr>
              <w:spacing w:before="0" w:after="0" w:line="312"/>
              <w:ind w:left="194"/>
              <w:jc w:val="both"/>
            </w:pPr>
            <w:r>
              <w:rPr>
                <w:rFonts w:ascii="Times New Roman" w:hAnsi="Times New Roman"/>
                <w:b w:val="false"/>
                <w:i w:val="false"/>
                <w:color w:val="000000"/>
                <w:sz w:val="24"/>
              </w:rPr>
              <w:t xml:space="preserve">Развитие коммуникативных умений монологической речи </w:t>
            </w:r>
            <w:r>
              <w:rPr>
                <w:rFonts w:ascii="Times New Roman" w:hAnsi="Times New Roman"/>
                <w:b w:val="false"/>
                <w:i w:val="false"/>
                <w:color w:val="000000"/>
                <w:sz w:val="24"/>
              </w:rPr>
              <w:t>на базе умений, сформированных на уровне начального общего образования</w:t>
            </w:r>
            <w:r>
              <w:rPr>
                <w:rFonts w:ascii="Times New Roman" w:hAnsi="Times New Roman"/>
                <w:b w:val="false"/>
                <w:i w:val="false"/>
                <w:color w:val="000000"/>
                <w:sz w:val="24"/>
              </w:rPr>
              <w:t>: создание устных связных монологических высказываний с использованием основных коммуникативных типов речи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(объём монологического высказывания – 5 – 6 фраз)</w:t>
            </w:r>
          </w:p>
        </w:tc>
      </w:tr>
      <w:tr>
        <w:trPr>
          <w:trHeight w:val="870" w:hRule="atLeast"/>
          <w:trHeight w:val="144" w:hRule="atLeast"/>
        </w:trPr>
        <w:tc>
          <w:tcPr>
            <w:tcW w:w="1588" w:type="dxa"/>
            <w:tcBorders/>
            <w:tcMar>
              <w:top w:w="50" w:type="dxa"/>
              <w:left w:w="100" w:type="dxa"/>
            </w:tcMar>
            <w:vAlign w:val="center"/>
          </w:tcPr>
          <w:p>
            <w:pPr>
              <w:spacing w:before="0" w:after="0" w:line="312"/>
              <w:ind w:left="194"/>
              <w:jc w:val="center"/>
            </w:pPr>
            <w:r>
              <w:rPr>
                <w:rFonts w:ascii="Times New Roman" w:hAnsi="Times New Roman"/>
                <w:b w:val="false"/>
                <w:i w:val="false"/>
                <w:color w:val="000000"/>
                <w:sz w:val="24"/>
              </w:rPr>
              <w:t>1.1.2.1</w:t>
            </w:r>
          </w:p>
        </w:tc>
        <w:tc>
          <w:tcPr>
            <w:tcW w:w="12680" w:type="dxa"/>
            <w:tcBorders/>
            <w:tcMar>
              <w:top w:w="50" w:type="dxa"/>
              <w:left w:w="100" w:type="dxa"/>
            </w:tcMar>
            <w:vAlign w:val="center"/>
          </w:tcPr>
          <w:p>
            <w:pPr>
              <w:spacing w:before="0" w:after="0" w:line="312"/>
              <w:ind w:left="194"/>
              <w:jc w:val="both"/>
            </w:pPr>
            <w:r>
              <w:rPr>
                <w:rFonts w:ascii="Times New Roman" w:hAnsi="Times New Roman"/>
                <w:b w:val="false"/>
                <w:i w:val="false"/>
                <w:color w:val="000000"/>
                <w:sz w:val="24"/>
              </w:rPr>
              <w:t>Описание (предмета, внешности и одежды человека), в том числе характеристика (черты характера реального человека или литературного персонажа)</w:t>
            </w:r>
          </w:p>
        </w:tc>
      </w:tr>
      <w:tr>
        <w:trPr>
          <w:trHeight w:val="435" w:hRule="atLeast"/>
          <w:trHeight w:val="144" w:hRule="atLeast"/>
        </w:trPr>
        <w:tc>
          <w:tcPr>
            <w:tcW w:w="1588" w:type="dxa"/>
            <w:tcBorders/>
            <w:tcMar>
              <w:top w:w="50" w:type="dxa"/>
              <w:left w:w="100" w:type="dxa"/>
            </w:tcMar>
            <w:vAlign w:val="center"/>
          </w:tcPr>
          <w:p>
            <w:pPr>
              <w:spacing w:before="0" w:after="0" w:line="312"/>
              <w:ind w:left="194"/>
              <w:jc w:val="center"/>
            </w:pPr>
            <w:r>
              <w:rPr>
                <w:rFonts w:ascii="Times New Roman" w:hAnsi="Times New Roman"/>
                <w:b w:val="false"/>
                <w:i w:val="false"/>
                <w:color w:val="000000"/>
                <w:sz w:val="24"/>
              </w:rPr>
              <w:t>1.1.2.2</w:t>
            </w:r>
          </w:p>
        </w:tc>
        <w:tc>
          <w:tcPr>
            <w:tcW w:w="12680" w:type="dxa"/>
            <w:tcBorders/>
            <w:tcMar>
              <w:top w:w="50" w:type="dxa"/>
              <w:left w:w="100" w:type="dxa"/>
            </w:tcMar>
            <w:vAlign w:val="center"/>
          </w:tcPr>
          <w:p>
            <w:pPr>
              <w:spacing w:before="0" w:after="0" w:line="312"/>
              <w:ind w:left="194"/>
              <w:jc w:val="both"/>
            </w:pPr>
            <w:r>
              <w:rPr>
                <w:rFonts w:ascii="Times New Roman" w:hAnsi="Times New Roman"/>
                <w:b w:val="false"/>
                <w:i w:val="false"/>
                <w:color w:val="000000"/>
                <w:sz w:val="24"/>
              </w:rPr>
              <w:t>Повествование (сообщение)</w:t>
            </w:r>
          </w:p>
        </w:tc>
      </w:tr>
      <w:tr>
        <w:trPr>
          <w:trHeight w:val="435" w:hRule="atLeast"/>
          <w:trHeight w:val="144" w:hRule="atLeast"/>
        </w:trPr>
        <w:tc>
          <w:tcPr>
            <w:tcW w:w="1588" w:type="dxa"/>
            <w:tcBorders/>
            <w:tcMar>
              <w:top w:w="50" w:type="dxa"/>
              <w:left w:w="100" w:type="dxa"/>
            </w:tcMar>
            <w:vAlign w:val="center"/>
          </w:tcPr>
          <w:p>
            <w:pPr>
              <w:spacing w:before="0" w:after="0" w:line="312"/>
              <w:ind w:left="194"/>
              <w:jc w:val="center"/>
            </w:pPr>
            <w:r>
              <w:rPr>
                <w:rFonts w:ascii="Times New Roman" w:hAnsi="Times New Roman"/>
                <w:b w:val="false"/>
                <w:i w:val="false"/>
                <w:color w:val="000000"/>
                <w:sz w:val="24"/>
              </w:rPr>
              <w:t>1.1.2.3</w:t>
            </w:r>
          </w:p>
        </w:tc>
        <w:tc>
          <w:tcPr>
            <w:tcW w:w="12680" w:type="dxa"/>
            <w:tcBorders/>
            <w:tcMar>
              <w:top w:w="50" w:type="dxa"/>
              <w:left w:w="100" w:type="dxa"/>
            </w:tcMar>
            <w:vAlign w:val="center"/>
          </w:tcPr>
          <w:p>
            <w:pPr>
              <w:spacing w:before="0" w:after="0" w:line="312"/>
              <w:ind w:left="194"/>
              <w:jc w:val="both"/>
            </w:pPr>
            <w:r>
              <w:rPr>
                <w:rFonts w:ascii="Times New Roman" w:hAnsi="Times New Roman"/>
                <w:b w:val="false"/>
                <w:i w:val="false"/>
                <w:color w:val="000000"/>
                <w:sz w:val="24"/>
              </w:rPr>
              <w:t xml:space="preserve">Изложение (пересказ) основного содержания прочитанного текста </w:t>
            </w:r>
          </w:p>
        </w:tc>
      </w:tr>
      <w:tr>
        <w:trPr>
          <w:trHeight w:val="435" w:hRule="atLeast"/>
          <w:trHeight w:val="144" w:hRule="atLeast"/>
        </w:trPr>
        <w:tc>
          <w:tcPr>
            <w:tcW w:w="1588" w:type="dxa"/>
            <w:tcBorders/>
            <w:tcMar>
              <w:top w:w="50" w:type="dxa"/>
              <w:left w:w="100" w:type="dxa"/>
            </w:tcMar>
            <w:vAlign w:val="center"/>
          </w:tcPr>
          <w:p>
            <w:pPr>
              <w:spacing w:before="0" w:after="0" w:line="312"/>
              <w:ind w:left="194"/>
              <w:jc w:val="center"/>
            </w:pPr>
            <w:r>
              <w:rPr>
                <w:rFonts w:ascii="Times New Roman" w:hAnsi="Times New Roman"/>
                <w:b w:val="false"/>
                <w:i w:val="false"/>
                <w:color w:val="000000"/>
                <w:sz w:val="24"/>
              </w:rPr>
              <w:t>1.1.2.4</w:t>
            </w:r>
          </w:p>
        </w:tc>
        <w:tc>
          <w:tcPr>
            <w:tcW w:w="12680" w:type="dxa"/>
            <w:tcBorders/>
            <w:tcMar>
              <w:top w:w="50" w:type="dxa"/>
              <w:left w:w="100" w:type="dxa"/>
            </w:tcMar>
            <w:vAlign w:val="center"/>
          </w:tcPr>
          <w:p>
            <w:pPr>
              <w:spacing w:before="0" w:after="0" w:line="312"/>
              <w:ind w:left="194"/>
              <w:jc w:val="both"/>
            </w:pPr>
            <w:r>
              <w:rPr>
                <w:rFonts w:ascii="Times New Roman" w:hAnsi="Times New Roman"/>
                <w:b w:val="false"/>
                <w:i w:val="false"/>
                <w:color w:val="000000"/>
                <w:sz w:val="24"/>
              </w:rPr>
              <w:t>Краткое изложение результатов выполненной проектной работы</w:t>
            </w:r>
          </w:p>
        </w:tc>
      </w:tr>
      <w:tr>
        <w:trPr>
          <w:trHeight w:val="4365" w:hRule="atLeast"/>
          <w:trHeight w:val="144" w:hRule="atLeast"/>
        </w:trPr>
        <w:tc>
          <w:tcPr>
            <w:tcW w:w="1588" w:type="dxa"/>
            <w:tcBorders/>
            <w:tcMar>
              <w:top w:w="50" w:type="dxa"/>
              <w:left w:w="100" w:type="dxa"/>
            </w:tcMar>
            <w:vAlign w:val="center"/>
          </w:tcPr>
          <w:p>
            <w:pPr>
              <w:spacing w:before="0" w:after="0" w:line="312"/>
              <w:ind w:left="194"/>
              <w:jc w:val="center"/>
            </w:pPr>
            <w:r>
              <w:rPr>
                <w:rFonts w:ascii="Times New Roman" w:hAnsi="Times New Roman"/>
                <w:b w:val="false"/>
                <w:i w:val="false"/>
                <w:color w:val="000000"/>
                <w:sz w:val="24"/>
              </w:rPr>
              <w:t>1.2</w:t>
            </w:r>
          </w:p>
        </w:tc>
        <w:tc>
          <w:tcPr>
            <w:tcW w:w="12680" w:type="dxa"/>
            <w:tcBorders/>
            <w:tcMar>
              <w:top w:w="50" w:type="dxa"/>
              <w:left w:w="100" w:type="dxa"/>
            </w:tcMar>
            <w:vAlign w:val="center"/>
          </w:tcPr>
          <w:p>
            <w:pPr>
              <w:spacing w:before="0" w:after="0" w:line="312"/>
              <w:ind w:left="194"/>
              <w:jc w:val="both"/>
            </w:pPr>
            <w:r>
              <w:rPr>
                <w:rFonts w:ascii="Times New Roman" w:hAnsi="Times New Roman"/>
                <w:b w:val="false"/>
                <w:i w:val="false"/>
                <w:color w:val="000000"/>
                <w:sz w:val="24"/>
              </w:rPr>
              <w:t>Аудирование</w:t>
            </w:r>
          </w:p>
          <w:p>
            <w:pPr>
              <w:spacing w:before="0" w:after="0" w:line="312"/>
              <w:ind w:left="194"/>
              <w:jc w:val="both"/>
            </w:pPr>
            <w:r>
              <w:rPr>
                <w:rFonts w:ascii="Times New Roman" w:hAnsi="Times New Roman"/>
                <w:b w:val="false"/>
                <w:i w:val="false"/>
                <w:color w:val="000000"/>
                <w:sz w:val="24"/>
              </w:rPr>
              <w:t xml:space="preserve">Развитие коммуникативных умений аудирования на базе умений, сформированных на уровне начального общего образования. При непосредственном общении: понимание на слух речи учителя и одноклассников и вербальная (невербальная) реакция на услышанное. </w:t>
            </w:r>
            <w:r>
              <w:rPr>
                <w:rFonts w:ascii="Times New Roman" w:hAnsi="Times New Roman"/>
                <w:b w:val="false"/>
                <w:i w:val="false"/>
                <w:color w:val="000000"/>
                <w:sz w:val="24"/>
              </w:rPr>
              <w:t xml:space="preserve">При опосредованном общении: дальнейшее развитие восприятия </w:t>
            </w:r>
            <w:r>
              <w:rPr>
                <w:rFonts w:ascii="Times New Roman" w:hAnsi="Times New Roman"/>
                <w:b w:val="false"/>
                <w:i w:val="false"/>
                <w:color w:val="000000"/>
                <w:sz w:val="24"/>
              </w:rPr>
              <w:t>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 с использованием иллюстрации (время звучания текста (текстов) для аудирования – до 1 минуты)</w:t>
            </w:r>
          </w:p>
        </w:tc>
      </w:tr>
      <w:tr>
        <w:trPr>
          <w:trHeight w:val="1305" w:hRule="atLeast"/>
          <w:trHeight w:val="144" w:hRule="atLeast"/>
        </w:trPr>
        <w:tc>
          <w:tcPr>
            <w:tcW w:w="1588" w:type="dxa"/>
            <w:tcBorders/>
            <w:tcMar>
              <w:top w:w="50" w:type="dxa"/>
              <w:left w:w="100" w:type="dxa"/>
            </w:tcMar>
            <w:vAlign w:val="center"/>
          </w:tcPr>
          <w:p>
            <w:pPr>
              <w:spacing w:before="0" w:after="0" w:line="312"/>
              <w:ind w:left="194"/>
              <w:jc w:val="center"/>
            </w:pPr>
            <w:r>
              <w:rPr>
                <w:rFonts w:ascii="Times New Roman" w:hAnsi="Times New Roman"/>
                <w:b w:val="false"/>
                <w:i w:val="false"/>
                <w:color w:val="000000"/>
                <w:sz w:val="24"/>
              </w:rPr>
              <w:t>1.2.1</w:t>
            </w:r>
          </w:p>
        </w:tc>
        <w:tc>
          <w:tcPr>
            <w:tcW w:w="12680" w:type="dxa"/>
            <w:tcBorders/>
            <w:tcMar>
              <w:top w:w="50" w:type="dxa"/>
              <w:left w:w="100" w:type="dxa"/>
            </w:tcMar>
            <w:vAlign w:val="center"/>
          </w:tcPr>
          <w:p>
            <w:pPr>
              <w:spacing w:before="0" w:after="0" w:line="312"/>
              <w:ind w:left="194"/>
              <w:jc w:val="both"/>
            </w:pPr>
            <w:r>
              <w:rPr>
                <w:rFonts w:ascii="Times New Roman" w:hAnsi="Times New Roman"/>
                <w:b w:val="false"/>
                <w:i w:val="false"/>
                <w:color w:val="000000"/>
                <w:sz w:val="24"/>
              </w:rPr>
              <w:t>Аудирование с пониманием основного содержания текста –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tc>
      </w:tr>
      <w:tr>
        <w:trPr>
          <w:trHeight w:val="1860" w:hRule="atLeast"/>
          <w:trHeight w:val="144" w:hRule="atLeast"/>
        </w:trPr>
        <w:tc>
          <w:tcPr>
            <w:tcW w:w="1588" w:type="dxa"/>
            <w:tcBorders/>
            <w:tcMar>
              <w:top w:w="50" w:type="dxa"/>
              <w:left w:w="100" w:type="dxa"/>
            </w:tcMar>
            <w:vAlign w:val="center"/>
          </w:tcPr>
          <w:p>
            <w:pPr>
              <w:spacing w:before="0" w:after="0" w:line="312"/>
              <w:ind w:left="194"/>
              <w:jc w:val="center"/>
            </w:pPr>
            <w:r>
              <w:rPr>
                <w:rFonts w:ascii="Times New Roman" w:hAnsi="Times New Roman"/>
                <w:b w:val="false"/>
                <w:i w:val="false"/>
                <w:color w:val="000000"/>
                <w:sz w:val="24"/>
              </w:rPr>
              <w:t>1.2.</w:t>
            </w:r>
            <w:r>
              <w:rPr>
                <w:rFonts w:ascii="Times New Roman" w:hAnsi="Times New Roman"/>
                <w:b w:val="false"/>
                <w:i w:val="false"/>
                <w:color w:val="000000"/>
                <w:sz w:val="24"/>
              </w:rPr>
              <w:t>2</w:t>
            </w:r>
          </w:p>
        </w:tc>
        <w:tc>
          <w:tcPr>
            <w:tcW w:w="12680" w:type="dxa"/>
            <w:tcBorders/>
            <w:tcMar>
              <w:top w:w="50" w:type="dxa"/>
              <w:left w:w="100" w:type="dxa"/>
            </w:tcMar>
            <w:vAlign w:val="center"/>
          </w:tcPr>
          <w:p>
            <w:pPr>
              <w:spacing w:before="0" w:after="0" w:line="312"/>
              <w:ind w:left="194"/>
              <w:jc w:val="both"/>
            </w:pPr>
            <w:r>
              <w:rPr>
                <w:rFonts w:ascii="Times New Roman" w:hAnsi="Times New Roman"/>
                <w:b w:val="false"/>
                <w:i w:val="false"/>
                <w:color w:val="000000"/>
                <w:sz w:val="24"/>
              </w:rPr>
              <w:t>Аудирование с пониманием запрашиваемой информации – умение выделять запрашиваемую информацию, представленную в эксплицитной (явной) форме, в воспринимаемом на слух тексте</w:t>
            </w:r>
          </w:p>
        </w:tc>
      </w:tr>
      <w:tr>
        <w:trPr>
          <w:trHeight w:val="3045" w:hRule="atLeast"/>
          <w:trHeight w:val="144" w:hRule="atLeast"/>
        </w:trPr>
        <w:tc>
          <w:tcPr>
            <w:tcW w:w="1588" w:type="dxa"/>
            <w:tcBorders/>
            <w:tcMar>
              <w:top w:w="50" w:type="dxa"/>
              <w:left w:w="100" w:type="dxa"/>
            </w:tcMar>
            <w:vAlign w:val="center"/>
          </w:tcPr>
          <w:p>
            <w:pPr>
              <w:spacing w:before="0" w:after="0" w:line="312"/>
              <w:ind w:left="194"/>
              <w:jc w:val="center"/>
            </w:pPr>
            <w:r>
              <w:rPr>
                <w:rFonts w:ascii="Times New Roman" w:hAnsi="Times New Roman"/>
                <w:b w:val="false"/>
                <w:i w:val="false"/>
                <w:color w:val="000000"/>
                <w:sz w:val="24"/>
              </w:rPr>
              <w:t>1.3</w:t>
            </w:r>
          </w:p>
        </w:tc>
        <w:tc>
          <w:tcPr>
            <w:tcW w:w="12680" w:type="dxa"/>
            <w:tcBorders/>
            <w:tcMar>
              <w:top w:w="50" w:type="dxa"/>
              <w:left w:w="100" w:type="dxa"/>
            </w:tcMar>
            <w:vAlign w:val="center"/>
          </w:tcPr>
          <w:p>
            <w:pPr>
              <w:spacing w:before="0" w:after="0" w:line="312"/>
              <w:ind w:left="194"/>
              <w:jc w:val="both"/>
            </w:pPr>
            <w:r>
              <w:rPr>
                <w:rFonts w:ascii="Times New Roman" w:hAnsi="Times New Roman"/>
                <w:b w:val="false"/>
                <w:i w:val="false"/>
                <w:color w:val="000000"/>
                <w:sz w:val="24"/>
              </w:rPr>
              <w:t>Смысловое чтение</w:t>
            </w:r>
          </w:p>
          <w:p>
            <w:pPr>
              <w:spacing w:before="0" w:after="0" w:line="312"/>
              <w:ind w:left="194"/>
              <w:jc w:val="both"/>
            </w:pPr>
            <w:r>
              <w:rPr>
                <w:rFonts w:ascii="Times New Roman" w:hAnsi="Times New Roman"/>
                <w:b w:val="false"/>
                <w:i w:val="false"/>
                <w:color w:val="000000"/>
                <w:sz w:val="24"/>
              </w:rPr>
              <w:t>Развитие</w:t>
            </w:r>
            <w:r>
              <w:rPr>
                <w:rFonts w:ascii="Times New Roman" w:hAnsi="Times New Roman"/>
                <w:b w:val="false"/>
                <w:i w:val="false"/>
                <w:color w:val="000000"/>
                <w:sz w:val="24"/>
              </w:rPr>
              <w:t xml:space="preserve"> сформированных на уровне начального общего образования </w:t>
            </w:r>
            <w:r>
              <w:rPr>
                <w:rFonts w:ascii="Times New Roman" w:hAnsi="Times New Roman"/>
                <w:b w:val="false"/>
                <w:i w:val="false"/>
                <w:color w:val="000000"/>
                <w:sz w:val="24"/>
              </w:rPr>
              <w:t>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 – 200 слов)</w:t>
            </w:r>
          </w:p>
        </w:tc>
      </w:tr>
      <w:tr>
        <w:trPr>
          <w:trHeight w:val="1305" w:hRule="atLeast"/>
          <w:trHeight w:val="144" w:hRule="atLeast"/>
        </w:trPr>
        <w:tc>
          <w:tcPr>
            <w:tcW w:w="1588" w:type="dxa"/>
            <w:tcBorders/>
            <w:tcMar>
              <w:top w:w="50" w:type="dxa"/>
              <w:left w:w="100" w:type="dxa"/>
            </w:tcMar>
            <w:vAlign w:val="center"/>
          </w:tcPr>
          <w:p>
            <w:pPr>
              <w:spacing w:before="0" w:after="0" w:line="312"/>
              <w:ind w:left="194"/>
              <w:jc w:val="center"/>
            </w:pPr>
            <w:r>
              <w:rPr>
                <w:rFonts w:ascii="Times New Roman" w:hAnsi="Times New Roman"/>
                <w:b w:val="false"/>
                <w:i w:val="false"/>
                <w:color w:val="000000"/>
                <w:sz w:val="24"/>
              </w:rPr>
              <w:t>1.3.1</w:t>
            </w:r>
          </w:p>
        </w:tc>
        <w:tc>
          <w:tcPr>
            <w:tcW w:w="12680" w:type="dxa"/>
            <w:tcBorders/>
            <w:tcMar>
              <w:top w:w="50" w:type="dxa"/>
              <w:left w:w="100" w:type="dxa"/>
            </w:tcMar>
            <w:vAlign w:val="center"/>
          </w:tcPr>
          <w:p>
            <w:pPr>
              <w:spacing w:before="0" w:after="0" w:line="312"/>
              <w:ind w:left="194"/>
              <w:jc w:val="both"/>
            </w:pPr>
            <w:r>
              <w:rPr>
                <w:rFonts w:ascii="Times New Roman" w:hAnsi="Times New Roman"/>
                <w:b w:val="false"/>
                <w:i w:val="false"/>
                <w:color w:val="000000"/>
                <w:sz w:val="24"/>
              </w:rPr>
              <w:t>Чтение с пониманием основного содержания текста –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tc>
      </w:tr>
      <w:tr>
        <w:trPr>
          <w:trHeight w:val="870" w:hRule="atLeast"/>
          <w:trHeight w:val="144" w:hRule="atLeast"/>
        </w:trPr>
        <w:tc>
          <w:tcPr>
            <w:tcW w:w="1588" w:type="dxa"/>
            <w:tcBorders/>
            <w:tcMar>
              <w:top w:w="50" w:type="dxa"/>
              <w:left w:w="100" w:type="dxa"/>
            </w:tcMar>
            <w:vAlign w:val="center"/>
          </w:tcPr>
          <w:p>
            <w:pPr>
              <w:spacing w:before="0" w:after="0" w:line="312"/>
              <w:ind w:left="194"/>
              <w:jc w:val="center"/>
            </w:pPr>
            <w:r>
              <w:rPr>
                <w:rFonts w:ascii="Times New Roman" w:hAnsi="Times New Roman"/>
                <w:b w:val="false"/>
                <w:i w:val="false"/>
                <w:color w:val="000000"/>
                <w:sz w:val="24"/>
              </w:rPr>
              <w:t>1.3.2</w:t>
            </w:r>
          </w:p>
        </w:tc>
        <w:tc>
          <w:tcPr>
            <w:tcW w:w="12680" w:type="dxa"/>
            <w:tcBorders/>
            <w:tcMar>
              <w:top w:w="50" w:type="dxa"/>
              <w:left w:w="100" w:type="dxa"/>
            </w:tcMar>
            <w:vAlign w:val="center"/>
          </w:tcPr>
          <w:p>
            <w:pPr>
              <w:spacing w:before="0" w:after="0" w:line="312"/>
              <w:ind w:left="194"/>
              <w:jc w:val="both"/>
            </w:pPr>
            <w:r>
              <w:rPr>
                <w:rFonts w:ascii="Times New Roman" w:hAnsi="Times New Roman"/>
                <w:b w:val="false"/>
                <w:i w:val="false"/>
                <w:color w:val="000000"/>
                <w:sz w:val="24"/>
              </w:rPr>
              <w:t>Чтение с пониманием запрашиваемой информации – умение находить в прочитанном тексте и понимать запрашиваемую информацию, представленную в эксплицитной (явной) форме</w:t>
            </w:r>
          </w:p>
        </w:tc>
      </w:tr>
      <w:tr>
        <w:trPr>
          <w:trHeight w:val="435" w:hRule="atLeast"/>
          <w:trHeight w:val="144" w:hRule="atLeast"/>
        </w:trPr>
        <w:tc>
          <w:tcPr>
            <w:tcW w:w="1588" w:type="dxa"/>
            <w:tcBorders/>
            <w:tcMar>
              <w:top w:w="50" w:type="dxa"/>
              <w:left w:w="100" w:type="dxa"/>
            </w:tcMar>
            <w:vAlign w:val="center"/>
          </w:tcPr>
          <w:p>
            <w:pPr>
              <w:spacing w:before="0" w:after="0" w:line="312"/>
              <w:ind w:left="194"/>
              <w:jc w:val="center"/>
            </w:pPr>
            <w:r>
              <w:rPr>
                <w:rFonts w:ascii="Times New Roman" w:hAnsi="Times New Roman"/>
                <w:b w:val="false"/>
                <w:i w:val="false"/>
                <w:color w:val="000000"/>
                <w:sz w:val="24"/>
              </w:rPr>
              <w:t>1.3.3</w:t>
            </w:r>
          </w:p>
        </w:tc>
        <w:tc>
          <w:tcPr>
            <w:tcW w:w="12680" w:type="dxa"/>
            <w:tcBorders/>
            <w:tcMar>
              <w:top w:w="50" w:type="dxa"/>
              <w:left w:w="100" w:type="dxa"/>
            </w:tcMar>
            <w:vAlign w:val="center"/>
          </w:tcPr>
          <w:p>
            <w:pPr>
              <w:spacing w:before="0" w:after="0" w:line="312"/>
              <w:ind w:left="194"/>
              <w:jc w:val="both"/>
            </w:pPr>
            <w:r>
              <w:rPr>
                <w:rFonts w:ascii="Times New Roman" w:hAnsi="Times New Roman"/>
                <w:b w:val="false"/>
                <w:i w:val="false"/>
                <w:color w:val="000000"/>
                <w:sz w:val="24"/>
              </w:rPr>
              <w:t>Чтение несплошных текстов (таблиц) и понимание представленной в них информации</w:t>
            </w:r>
          </w:p>
        </w:tc>
      </w:tr>
      <w:tr>
        <w:trPr>
          <w:trHeight w:val="1305" w:hRule="atLeast"/>
          <w:trHeight w:val="144" w:hRule="atLeast"/>
        </w:trPr>
        <w:tc>
          <w:tcPr>
            <w:tcW w:w="1588" w:type="dxa"/>
            <w:tcBorders/>
            <w:tcMar>
              <w:top w:w="50" w:type="dxa"/>
              <w:left w:w="100" w:type="dxa"/>
            </w:tcMar>
            <w:vAlign w:val="center"/>
          </w:tcPr>
          <w:p>
            <w:pPr>
              <w:spacing w:before="0" w:after="0" w:line="312"/>
              <w:ind w:left="194"/>
              <w:jc w:val="center"/>
            </w:pPr>
            <w:r>
              <w:rPr>
                <w:rFonts w:ascii="Times New Roman" w:hAnsi="Times New Roman"/>
                <w:b w:val="false"/>
                <w:i w:val="false"/>
                <w:color w:val="000000"/>
                <w:sz w:val="24"/>
              </w:rPr>
              <w:t>1.4</w:t>
            </w:r>
          </w:p>
        </w:tc>
        <w:tc>
          <w:tcPr>
            <w:tcW w:w="12680" w:type="dxa"/>
            <w:tcBorders/>
            <w:tcMar>
              <w:top w:w="50" w:type="dxa"/>
              <w:left w:w="100" w:type="dxa"/>
            </w:tcMar>
            <w:vAlign w:val="center"/>
          </w:tcPr>
          <w:p>
            <w:pPr>
              <w:spacing w:before="0" w:after="0" w:line="312"/>
              <w:ind w:left="194"/>
              <w:jc w:val="both"/>
            </w:pPr>
            <w:r>
              <w:rPr>
                <w:rFonts w:ascii="Times New Roman" w:hAnsi="Times New Roman"/>
                <w:b w:val="false"/>
                <w:i w:val="false"/>
                <w:color w:val="000000"/>
                <w:sz w:val="24"/>
              </w:rPr>
              <w:t>Письменная речь</w:t>
            </w:r>
          </w:p>
          <w:p>
            <w:pPr>
              <w:spacing w:before="0" w:after="0" w:line="312"/>
              <w:ind w:left="194"/>
              <w:jc w:val="both"/>
            </w:pPr>
            <w:r>
              <w:rPr>
                <w:rFonts w:ascii="Times New Roman" w:hAnsi="Times New Roman"/>
                <w:b w:val="false"/>
                <w:i w:val="false"/>
                <w:color w:val="000000"/>
                <w:sz w:val="24"/>
              </w:rPr>
              <w:t xml:space="preserve">Развитие умений письменной речи </w:t>
            </w:r>
            <w:r>
              <w:rPr>
                <w:rFonts w:ascii="Times New Roman" w:hAnsi="Times New Roman"/>
                <w:b w:val="false"/>
                <w:i w:val="false"/>
                <w:color w:val="000000"/>
                <w:sz w:val="24"/>
              </w:rPr>
              <w:t>на базе умений, сформированных на уровне начального общего образования</w:t>
            </w:r>
          </w:p>
        </w:tc>
      </w:tr>
      <w:tr>
        <w:trPr>
          <w:trHeight w:val="870" w:hRule="atLeast"/>
          <w:trHeight w:val="144" w:hRule="atLeast"/>
        </w:trPr>
        <w:tc>
          <w:tcPr>
            <w:tcW w:w="1588" w:type="dxa"/>
            <w:tcBorders/>
            <w:tcMar>
              <w:top w:w="50" w:type="dxa"/>
              <w:left w:w="100" w:type="dxa"/>
            </w:tcMar>
            <w:vAlign w:val="center"/>
          </w:tcPr>
          <w:p>
            <w:pPr>
              <w:spacing w:before="0" w:after="0" w:line="312"/>
              <w:ind w:left="194"/>
              <w:jc w:val="center"/>
            </w:pPr>
            <w:r>
              <w:rPr>
                <w:rFonts w:ascii="Times New Roman" w:hAnsi="Times New Roman"/>
                <w:b w:val="false"/>
                <w:i w:val="false"/>
                <w:color w:val="000000"/>
                <w:sz w:val="24"/>
              </w:rPr>
              <w:t>1.4.1</w:t>
            </w:r>
          </w:p>
        </w:tc>
        <w:tc>
          <w:tcPr>
            <w:tcW w:w="12680" w:type="dxa"/>
            <w:tcBorders/>
            <w:tcMar>
              <w:top w:w="50" w:type="dxa"/>
              <w:left w:w="100" w:type="dxa"/>
            </w:tcMar>
            <w:vAlign w:val="center"/>
          </w:tcPr>
          <w:p>
            <w:pPr>
              <w:spacing w:before="0" w:after="0" w:line="312"/>
              <w:ind w:left="194"/>
              <w:jc w:val="both"/>
            </w:pPr>
            <w:r>
              <w:rPr>
                <w:rFonts w:ascii="Times New Roman" w:hAnsi="Times New Roman"/>
                <w:b w:val="false"/>
                <w:i w:val="false"/>
                <w:color w:val="000000"/>
                <w:sz w:val="24"/>
              </w:rPr>
              <w:t>Списывание текста и выписывание из него слов, словосочетаний, предложений в соответствии с решаемой коммуникативной задачей</w:t>
            </w:r>
          </w:p>
        </w:tc>
      </w:tr>
      <w:tr>
        <w:trPr>
          <w:trHeight w:val="870" w:hRule="atLeast"/>
          <w:trHeight w:val="144" w:hRule="atLeast"/>
        </w:trPr>
        <w:tc>
          <w:tcPr>
            <w:tcW w:w="1588" w:type="dxa"/>
            <w:tcBorders/>
            <w:tcMar>
              <w:top w:w="50" w:type="dxa"/>
              <w:left w:w="100" w:type="dxa"/>
            </w:tcMar>
            <w:vAlign w:val="center"/>
          </w:tcPr>
          <w:p>
            <w:pPr>
              <w:spacing w:before="0" w:after="0" w:line="312"/>
              <w:ind w:left="194"/>
              <w:jc w:val="center"/>
            </w:pPr>
            <w:r>
              <w:rPr>
                <w:rFonts w:ascii="Times New Roman" w:hAnsi="Times New Roman"/>
                <w:b w:val="false"/>
                <w:i w:val="false"/>
                <w:color w:val="000000"/>
                <w:sz w:val="24"/>
              </w:rPr>
              <w:t>1.4.2</w:t>
            </w:r>
          </w:p>
        </w:tc>
        <w:tc>
          <w:tcPr>
            <w:tcW w:w="12680" w:type="dxa"/>
            <w:tcBorders/>
            <w:tcMar>
              <w:top w:w="50" w:type="dxa"/>
              <w:left w:w="100" w:type="dxa"/>
            </w:tcMar>
            <w:vAlign w:val="center"/>
          </w:tcPr>
          <w:p>
            <w:pPr>
              <w:spacing w:before="0" w:after="0" w:line="312"/>
              <w:ind w:left="194"/>
              <w:jc w:val="both"/>
            </w:pPr>
            <w:r>
              <w:rPr>
                <w:rFonts w:ascii="Times New Roman" w:hAnsi="Times New Roman"/>
                <w:b w:val="false"/>
                <w:i w:val="false"/>
                <w:color w:val="000000"/>
                <w:sz w:val="24"/>
              </w:rPr>
              <w:t>Написание коротких поздравлений с праздниками (с Новым годом, Рождеством, днём рождения)</w:t>
            </w:r>
          </w:p>
        </w:tc>
      </w:tr>
      <w:tr>
        <w:trPr>
          <w:trHeight w:val="870" w:hRule="atLeast"/>
          <w:trHeight w:val="144" w:hRule="atLeast"/>
        </w:trPr>
        <w:tc>
          <w:tcPr>
            <w:tcW w:w="1588" w:type="dxa"/>
            <w:tcBorders/>
            <w:tcMar>
              <w:top w:w="50" w:type="dxa"/>
              <w:left w:w="100" w:type="dxa"/>
            </w:tcMar>
            <w:vAlign w:val="center"/>
          </w:tcPr>
          <w:p>
            <w:pPr>
              <w:spacing w:before="0" w:after="0" w:line="312"/>
              <w:ind w:left="194"/>
              <w:jc w:val="center"/>
            </w:pPr>
            <w:r>
              <w:rPr>
                <w:rFonts w:ascii="Times New Roman" w:hAnsi="Times New Roman"/>
                <w:b w:val="false"/>
                <w:i w:val="false"/>
                <w:color w:val="000000"/>
                <w:sz w:val="24"/>
              </w:rPr>
              <w:t>1.4.3</w:t>
            </w:r>
          </w:p>
        </w:tc>
        <w:tc>
          <w:tcPr>
            <w:tcW w:w="12680" w:type="dxa"/>
            <w:tcBorders/>
            <w:tcMar>
              <w:top w:w="50" w:type="dxa"/>
              <w:left w:w="100" w:type="dxa"/>
            </w:tcMar>
            <w:vAlign w:val="center"/>
          </w:tcPr>
          <w:p>
            <w:pPr>
              <w:spacing w:before="0" w:after="0" w:line="312"/>
              <w:ind w:left="194"/>
              <w:jc w:val="both"/>
            </w:pPr>
            <w:r>
              <w:rPr>
                <w:rFonts w:ascii="Times New Roman" w:hAnsi="Times New Roman"/>
                <w:b w:val="false"/>
                <w:i w:val="false"/>
                <w:color w:val="000000"/>
                <w:sz w:val="24"/>
              </w:rPr>
              <w:t>Заполнение анкет и формуляров: сообщение о себе основных сведений в соответствии с нормами, принятыми в стране (странах) изучаемого языка</w:t>
            </w:r>
          </w:p>
        </w:tc>
      </w:tr>
      <w:tr>
        <w:trPr>
          <w:trHeight w:val="1305" w:hRule="atLeast"/>
          <w:trHeight w:val="144" w:hRule="atLeast"/>
        </w:trPr>
        <w:tc>
          <w:tcPr>
            <w:tcW w:w="1588" w:type="dxa"/>
            <w:tcBorders/>
            <w:tcMar>
              <w:top w:w="50" w:type="dxa"/>
              <w:left w:w="100" w:type="dxa"/>
            </w:tcMar>
            <w:vAlign w:val="center"/>
          </w:tcPr>
          <w:p>
            <w:pPr>
              <w:spacing w:before="0" w:after="0" w:line="312"/>
              <w:ind w:left="194"/>
              <w:jc w:val="center"/>
            </w:pPr>
            <w:r>
              <w:rPr>
                <w:rFonts w:ascii="Times New Roman" w:hAnsi="Times New Roman"/>
                <w:b w:val="false"/>
                <w:i w:val="false"/>
                <w:color w:val="000000"/>
                <w:sz w:val="24"/>
              </w:rPr>
              <w:t>1.4.4</w:t>
            </w:r>
          </w:p>
        </w:tc>
        <w:tc>
          <w:tcPr>
            <w:tcW w:w="12680" w:type="dxa"/>
            <w:tcBorders/>
            <w:tcMar>
              <w:top w:w="50" w:type="dxa"/>
              <w:left w:w="100" w:type="dxa"/>
            </w:tcMar>
            <w:vAlign w:val="center"/>
          </w:tcPr>
          <w:p>
            <w:pPr>
              <w:spacing w:before="0" w:after="0" w:line="312"/>
              <w:ind w:left="194"/>
              <w:jc w:val="both"/>
            </w:pPr>
            <w:r>
              <w:rPr>
                <w:rFonts w:ascii="Times New Roman" w:hAnsi="Times New Roman"/>
                <w:b w:val="false"/>
                <w:i w:val="false"/>
                <w:color w:val="000000"/>
                <w:sz w:val="24"/>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60 слов)</w:t>
            </w:r>
          </w:p>
        </w:tc>
      </w:tr>
      <w:tr>
        <w:trPr>
          <w:trHeight w:val="435" w:hRule="atLeast"/>
          <w:trHeight w:val="144" w:hRule="atLeast"/>
        </w:trPr>
        <w:tc>
          <w:tcPr>
            <w:tcW w:w="1588" w:type="dxa"/>
            <w:tcBorders/>
            <w:tcMar>
              <w:top w:w="50" w:type="dxa"/>
              <w:left w:w="100" w:type="dxa"/>
            </w:tcMar>
            <w:vAlign w:val="center"/>
          </w:tcPr>
          <w:p>
            <w:pPr>
              <w:spacing w:before="0" w:after="0" w:line="312"/>
              <w:ind w:left="194"/>
              <w:jc w:val="center"/>
            </w:pPr>
            <w:r>
              <w:rPr>
                <w:rFonts w:ascii="Times New Roman" w:hAnsi="Times New Roman"/>
                <w:b w:val="false"/>
                <w:i w:val="false"/>
                <w:color w:val="000000"/>
                <w:sz w:val="24"/>
              </w:rPr>
              <w:t>2</w:t>
            </w:r>
          </w:p>
        </w:tc>
        <w:tc>
          <w:tcPr>
            <w:tcW w:w="12680" w:type="dxa"/>
            <w:tcBorders/>
            <w:tcMar>
              <w:top w:w="50" w:type="dxa"/>
              <w:left w:w="100" w:type="dxa"/>
            </w:tcMar>
            <w:vAlign w:val="center"/>
          </w:tcPr>
          <w:p>
            <w:pPr>
              <w:spacing w:before="0" w:after="0" w:line="312"/>
              <w:ind w:left="194"/>
              <w:jc w:val="left"/>
            </w:pPr>
            <w:r>
              <w:rPr>
                <w:rFonts w:ascii="Times New Roman" w:hAnsi="Times New Roman"/>
                <w:b w:val="false"/>
                <w:i w:val="false"/>
                <w:color w:val="000000"/>
                <w:sz w:val="24"/>
              </w:rPr>
              <w:t>Языковые знания и навыки</w:t>
            </w:r>
          </w:p>
        </w:tc>
      </w:tr>
      <w:tr>
        <w:trPr>
          <w:trHeight w:val="435" w:hRule="atLeast"/>
          <w:trHeight w:val="144" w:hRule="atLeast"/>
        </w:trPr>
        <w:tc>
          <w:tcPr>
            <w:tcW w:w="1588" w:type="dxa"/>
            <w:tcBorders/>
            <w:tcMar>
              <w:top w:w="50" w:type="dxa"/>
              <w:left w:w="100" w:type="dxa"/>
            </w:tcMar>
            <w:vAlign w:val="center"/>
          </w:tcPr>
          <w:p>
            <w:pPr>
              <w:spacing w:before="0" w:after="0" w:line="312"/>
              <w:ind w:left="194"/>
              <w:jc w:val="center"/>
            </w:pPr>
            <w:r>
              <w:rPr>
                <w:rFonts w:ascii="Times New Roman" w:hAnsi="Times New Roman"/>
                <w:b w:val="false"/>
                <w:i w:val="false"/>
                <w:color w:val="000000"/>
                <w:sz w:val="24"/>
              </w:rPr>
              <w:t>2.1</w:t>
            </w:r>
          </w:p>
        </w:tc>
        <w:tc>
          <w:tcPr>
            <w:tcW w:w="12680" w:type="dxa"/>
            <w:tcBorders/>
            <w:tcMar>
              <w:top w:w="50" w:type="dxa"/>
              <w:left w:w="100" w:type="dxa"/>
            </w:tcMar>
            <w:vAlign w:val="center"/>
          </w:tcPr>
          <w:p>
            <w:pPr>
              <w:spacing w:before="0" w:after="0" w:line="312"/>
              <w:ind w:left="194"/>
              <w:jc w:val="left"/>
            </w:pPr>
            <w:r>
              <w:rPr>
                <w:rFonts w:ascii="Times New Roman" w:hAnsi="Times New Roman"/>
                <w:b w:val="false"/>
                <w:i w:val="false"/>
                <w:color w:val="000000"/>
                <w:sz w:val="24"/>
              </w:rPr>
              <w:t>Фонетическая сторона речи</w:t>
            </w:r>
          </w:p>
        </w:tc>
      </w:tr>
      <w:tr>
        <w:trPr>
          <w:trHeight w:val="1740" w:hRule="atLeast"/>
          <w:trHeight w:val="144" w:hRule="atLeast"/>
        </w:trPr>
        <w:tc>
          <w:tcPr>
            <w:tcW w:w="1588" w:type="dxa"/>
            <w:tcBorders/>
            <w:tcMar>
              <w:top w:w="50" w:type="dxa"/>
              <w:left w:w="100" w:type="dxa"/>
            </w:tcMar>
            <w:vAlign w:val="center"/>
          </w:tcPr>
          <w:p>
            <w:pPr>
              <w:spacing w:before="0" w:after="0" w:line="312"/>
              <w:ind w:left="194"/>
              <w:jc w:val="center"/>
            </w:pPr>
            <w:r>
              <w:rPr>
                <w:rFonts w:ascii="Times New Roman" w:hAnsi="Times New Roman"/>
                <w:b w:val="false"/>
                <w:i w:val="false"/>
                <w:color w:val="000000"/>
                <w:sz w:val="24"/>
              </w:rPr>
              <w:t>2.1.1</w:t>
            </w:r>
          </w:p>
        </w:tc>
        <w:tc>
          <w:tcPr>
            <w:tcW w:w="12680" w:type="dxa"/>
            <w:tcBorders/>
            <w:tcMar>
              <w:top w:w="50" w:type="dxa"/>
              <w:left w:w="100" w:type="dxa"/>
            </w:tcMar>
            <w:vAlign w:val="center"/>
          </w:tcPr>
          <w:p>
            <w:pPr>
              <w:spacing w:before="0" w:after="0" w:line="312"/>
              <w:ind w:left="194"/>
              <w:jc w:val="both"/>
            </w:pPr>
            <w:r>
              <w:rPr>
                <w:rFonts w:ascii="Times New Roman" w:hAnsi="Times New Roman"/>
                <w:b w:val="false"/>
                <w:i w:val="false"/>
                <w:color w:val="000000"/>
                <w:sz w:val="24"/>
              </w:rPr>
              <w:t>Различение на слух и адекватное,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tc>
      </w:tr>
      <w:tr>
        <w:trPr>
          <w:trHeight w:val="1860" w:hRule="atLeast"/>
          <w:trHeight w:val="144" w:hRule="atLeast"/>
        </w:trPr>
        <w:tc>
          <w:tcPr>
            <w:tcW w:w="1588" w:type="dxa"/>
            <w:tcBorders/>
            <w:tcMar>
              <w:top w:w="50" w:type="dxa"/>
              <w:left w:w="100" w:type="dxa"/>
            </w:tcMar>
            <w:vAlign w:val="center"/>
          </w:tcPr>
          <w:p>
            <w:pPr>
              <w:spacing w:before="0" w:after="0" w:line="312"/>
              <w:ind w:left="194"/>
              <w:jc w:val="center"/>
            </w:pPr>
            <w:r>
              <w:rPr>
                <w:rFonts w:ascii="Times New Roman" w:hAnsi="Times New Roman"/>
                <w:b w:val="false"/>
                <w:i w:val="false"/>
                <w:color w:val="000000"/>
                <w:sz w:val="24"/>
              </w:rPr>
              <w:t>2.1.</w:t>
            </w:r>
            <w:r>
              <w:rPr>
                <w:rFonts w:ascii="Times New Roman" w:hAnsi="Times New Roman"/>
                <w:b w:val="false"/>
                <w:i w:val="false"/>
                <w:color w:val="000000"/>
                <w:sz w:val="24"/>
              </w:rPr>
              <w:t>2</w:t>
            </w:r>
          </w:p>
        </w:tc>
        <w:tc>
          <w:tcPr>
            <w:tcW w:w="12680" w:type="dxa"/>
            <w:tcBorders/>
            <w:tcMar>
              <w:top w:w="50" w:type="dxa"/>
              <w:left w:w="100" w:type="dxa"/>
            </w:tcMar>
            <w:vAlign w:val="center"/>
          </w:tcPr>
          <w:p>
            <w:pPr>
              <w:spacing w:before="0" w:after="0" w:line="312"/>
              <w:ind w:left="194"/>
              <w:jc w:val="both"/>
            </w:pPr>
            <w:r>
              <w:rPr>
                <w:rFonts w:ascii="Times New Roman" w:hAnsi="Times New Roman"/>
                <w:b w:val="false"/>
                <w:i w:val="false"/>
                <w:color w:val="000000"/>
                <w:sz w:val="24"/>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 (объём текста для чтения вслух – до 90 слов)</w:t>
            </w:r>
          </w:p>
        </w:tc>
      </w:tr>
      <w:tr>
        <w:trPr>
          <w:trHeight w:val="435" w:hRule="atLeast"/>
          <w:trHeight w:val="144" w:hRule="atLeast"/>
        </w:trPr>
        <w:tc>
          <w:tcPr>
            <w:tcW w:w="1588" w:type="dxa"/>
            <w:tcBorders/>
            <w:tcMar>
              <w:top w:w="50" w:type="dxa"/>
              <w:left w:w="100" w:type="dxa"/>
            </w:tcMar>
            <w:vAlign w:val="center"/>
          </w:tcPr>
          <w:p>
            <w:pPr>
              <w:spacing w:before="0" w:after="0" w:line="312"/>
              <w:ind w:left="194"/>
              <w:jc w:val="center"/>
            </w:pPr>
            <w:r>
              <w:rPr>
                <w:rFonts w:ascii="Times New Roman" w:hAnsi="Times New Roman"/>
                <w:b w:val="false"/>
                <w:i w:val="false"/>
                <w:color w:val="000000"/>
                <w:sz w:val="24"/>
              </w:rPr>
              <w:t>2.2</w:t>
            </w:r>
          </w:p>
        </w:tc>
        <w:tc>
          <w:tcPr>
            <w:tcW w:w="12680" w:type="dxa"/>
            <w:tcBorders/>
            <w:tcMar>
              <w:top w:w="50" w:type="dxa"/>
              <w:left w:w="100" w:type="dxa"/>
            </w:tcMar>
            <w:vAlign w:val="center"/>
          </w:tcPr>
          <w:p>
            <w:pPr>
              <w:spacing w:before="0" w:after="0" w:line="312"/>
              <w:ind w:left="194"/>
              <w:jc w:val="left"/>
            </w:pPr>
            <w:r>
              <w:rPr>
                <w:rFonts w:ascii="Times New Roman" w:hAnsi="Times New Roman"/>
                <w:b w:val="false"/>
                <w:i w:val="false"/>
                <w:color w:val="000000"/>
                <w:sz w:val="24"/>
              </w:rPr>
              <w:t>Графика, орфография и пунктуация</w:t>
            </w:r>
          </w:p>
        </w:tc>
      </w:tr>
      <w:tr>
        <w:trPr>
          <w:trHeight w:val="435" w:hRule="atLeast"/>
          <w:trHeight w:val="144" w:hRule="atLeast"/>
        </w:trPr>
        <w:tc>
          <w:tcPr>
            <w:tcW w:w="1588" w:type="dxa"/>
            <w:tcBorders/>
            <w:tcMar>
              <w:top w:w="50" w:type="dxa"/>
              <w:left w:w="100" w:type="dxa"/>
            </w:tcMar>
            <w:vAlign w:val="center"/>
          </w:tcPr>
          <w:p>
            <w:pPr>
              <w:spacing w:before="0" w:after="0" w:line="312"/>
              <w:ind w:left="194"/>
              <w:jc w:val="center"/>
            </w:pPr>
            <w:r>
              <w:rPr>
                <w:rFonts w:ascii="Times New Roman" w:hAnsi="Times New Roman"/>
                <w:b w:val="false"/>
                <w:i w:val="false"/>
                <w:color w:val="000000"/>
                <w:sz w:val="24"/>
              </w:rPr>
              <w:t>2.2.1</w:t>
            </w:r>
          </w:p>
        </w:tc>
        <w:tc>
          <w:tcPr>
            <w:tcW w:w="12680" w:type="dxa"/>
            <w:tcBorders/>
            <w:tcMar>
              <w:top w:w="50" w:type="dxa"/>
              <w:left w:w="100" w:type="dxa"/>
            </w:tcMar>
            <w:vAlign w:val="center"/>
          </w:tcPr>
          <w:p>
            <w:pPr>
              <w:spacing w:before="0" w:after="0" w:line="312"/>
              <w:ind w:left="194"/>
              <w:jc w:val="both"/>
            </w:pPr>
            <w:r>
              <w:rPr>
                <w:rFonts w:ascii="Times New Roman" w:hAnsi="Times New Roman"/>
                <w:b w:val="false"/>
                <w:i w:val="false"/>
                <w:color w:val="000000"/>
                <w:sz w:val="24"/>
              </w:rPr>
              <w:t>Правильное написание изученных слов</w:t>
            </w:r>
          </w:p>
        </w:tc>
      </w:tr>
      <w:tr>
        <w:trPr>
          <w:trHeight w:val="1305" w:hRule="atLeast"/>
          <w:trHeight w:val="144" w:hRule="atLeast"/>
        </w:trPr>
        <w:tc>
          <w:tcPr>
            <w:tcW w:w="1588" w:type="dxa"/>
            <w:tcBorders/>
            <w:tcMar>
              <w:top w:w="50" w:type="dxa"/>
              <w:left w:w="100" w:type="dxa"/>
            </w:tcMar>
            <w:vAlign w:val="center"/>
          </w:tcPr>
          <w:p>
            <w:pPr>
              <w:spacing w:before="0" w:after="0" w:line="312"/>
              <w:ind w:left="194"/>
              <w:jc w:val="center"/>
            </w:pPr>
            <w:r>
              <w:rPr>
                <w:rFonts w:ascii="Times New Roman" w:hAnsi="Times New Roman"/>
                <w:b w:val="false"/>
                <w:i w:val="false"/>
                <w:color w:val="000000"/>
                <w:sz w:val="24"/>
              </w:rPr>
              <w:t>2.2.2</w:t>
            </w:r>
          </w:p>
        </w:tc>
        <w:tc>
          <w:tcPr>
            <w:tcW w:w="12680" w:type="dxa"/>
            <w:tcBorders/>
            <w:tcMar>
              <w:top w:w="50" w:type="dxa"/>
              <w:left w:w="100" w:type="dxa"/>
            </w:tcMar>
            <w:vAlign w:val="center"/>
          </w:tcPr>
          <w:p>
            <w:pPr>
              <w:spacing w:before="0" w:after="0" w:line="312"/>
              <w:ind w:left="194"/>
              <w:jc w:val="both"/>
            </w:pPr>
            <w:r>
              <w:rPr>
                <w:rFonts w:ascii="Times New Roman" w:hAnsi="Times New Roman"/>
                <w:b w:val="false"/>
                <w:i w:val="false"/>
                <w:color w:val="000000"/>
                <w:sz w:val="24"/>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tc>
      </w:tr>
      <w:tr>
        <w:trPr>
          <w:trHeight w:val="1305" w:hRule="atLeast"/>
          <w:trHeight w:val="144" w:hRule="atLeast"/>
        </w:trPr>
        <w:tc>
          <w:tcPr>
            <w:tcW w:w="1588" w:type="dxa"/>
            <w:tcBorders/>
            <w:tcMar>
              <w:top w:w="50" w:type="dxa"/>
              <w:left w:w="100" w:type="dxa"/>
            </w:tcMar>
            <w:vAlign w:val="center"/>
          </w:tcPr>
          <w:p>
            <w:pPr>
              <w:spacing w:before="0" w:after="0" w:line="312"/>
              <w:ind w:left="194"/>
              <w:jc w:val="center"/>
            </w:pPr>
            <w:r>
              <w:rPr>
                <w:rFonts w:ascii="Times New Roman" w:hAnsi="Times New Roman"/>
                <w:b w:val="false"/>
                <w:i w:val="false"/>
                <w:color w:val="000000"/>
                <w:sz w:val="24"/>
              </w:rPr>
              <w:t>2.2.3</w:t>
            </w:r>
          </w:p>
        </w:tc>
        <w:tc>
          <w:tcPr>
            <w:tcW w:w="12680" w:type="dxa"/>
            <w:tcBorders/>
            <w:tcMar>
              <w:top w:w="50" w:type="dxa"/>
              <w:left w:w="100" w:type="dxa"/>
            </w:tcMar>
            <w:vAlign w:val="center"/>
          </w:tcPr>
          <w:p>
            <w:pPr>
              <w:spacing w:before="0" w:after="0" w:line="312"/>
              <w:ind w:left="194"/>
              <w:jc w:val="both"/>
            </w:pPr>
            <w:r>
              <w:rPr>
                <w:rFonts w:ascii="Times New Roman" w:hAnsi="Times New Roman"/>
                <w:b w:val="false"/>
                <w:i w:val="false"/>
                <w:color w:val="000000"/>
                <w:sz w:val="24"/>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tc>
      </w:tr>
      <w:tr>
        <w:trPr>
          <w:trHeight w:val="435" w:hRule="atLeast"/>
          <w:trHeight w:val="144" w:hRule="atLeast"/>
        </w:trPr>
        <w:tc>
          <w:tcPr>
            <w:tcW w:w="1588" w:type="dxa"/>
            <w:tcBorders/>
            <w:tcMar>
              <w:top w:w="50" w:type="dxa"/>
              <w:left w:w="100" w:type="dxa"/>
            </w:tcMar>
            <w:vAlign w:val="center"/>
          </w:tcPr>
          <w:p>
            <w:pPr>
              <w:spacing w:before="0" w:after="0" w:line="312"/>
              <w:ind w:left="194"/>
              <w:jc w:val="center"/>
            </w:pPr>
            <w:r>
              <w:rPr>
                <w:rFonts w:ascii="Times New Roman" w:hAnsi="Times New Roman"/>
                <w:b w:val="false"/>
                <w:i w:val="false"/>
                <w:color w:val="000000"/>
                <w:sz w:val="24"/>
              </w:rPr>
              <w:t>2.3</w:t>
            </w:r>
          </w:p>
        </w:tc>
        <w:tc>
          <w:tcPr>
            <w:tcW w:w="12680" w:type="dxa"/>
            <w:tcBorders/>
            <w:tcMar>
              <w:top w:w="50" w:type="dxa"/>
              <w:left w:w="100" w:type="dxa"/>
            </w:tcMar>
            <w:vAlign w:val="center"/>
          </w:tcPr>
          <w:p>
            <w:pPr>
              <w:spacing w:before="0" w:after="0" w:line="312"/>
              <w:ind w:left="194"/>
              <w:jc w:val="left"/>
            </w:pPr>
            <w:r>
              <w:rPr>
                <w:rFonts w:ascii="Times New Roman" w:hAnsi="Times New Roman"/>
                <w:b w:val="false"/>
                <w:i w:val="false"/>
                <w:color w:val="000000"/>
                <w:sz w:val="24"/>
              </w:rPr>
              <w:t>Лексическая сторона речи</w:t>
            </w:r>
          </w:p>
        </w:tc>
      </w:tr>
      <w:tr>
        <w:trPr>
          <w:trHeight w:val="1740" w:hRule="atLeast"/>
          <w:trHeight w:val="144" w:hRule="atLeast"/>
        </w:trPr>
        <w:tc>
          <w:tcPr>
            <w:tcW w:w="1588" w:type="dxa"/>
            <w:tcBorders/>
            <w:tcMar>
              <w:top w:w="50" w:type="dxa"/>
              <w:left w:w="100" w:type="dxa"/>
            </w:tcMar>
            <w:vAlign w:val="center"/>
          </w:tcPr>
          <w:p>
            <w:pPr>
              <w:spacing w:before="0" w:after="0" w:line="312"/>
              <w:ind w:left="194"/>
              <w:jc w:val="center"/>
            </w:pPr>
            <w:r>
              <w:rPr>
                <w:rFonts w:ascii="Times New Roman" w:hAnsi="Times New Roman"/>
                <w:b w:val="false"/>
                <w:i w:val="false"/>
                <w:color w:val="000000"/>
                <w:sz w:val="24"/>
              </w:rPr>
              <w:t>2.3.1</w:t>
            </w:r>
          </w:p>
        </w:tc>
        <w:tc>
          <w:tcPr>
            <w:tcW w:w="12680" w:type="dxa"/>
            <w:tcBorders/>
            <w:tcMar>
              <w:top w:w="50" w:type="dxa"/>
              <w:left w:w="100" w:type="dxa"/>
            </w:tcMar>
            <w:vAlign w:val="center"/>
          </w:tcPr>
          <w:p>
            <w:pPr>
              <w:spacing w:before="0" w:after="0" w:line="312"/>
              <w:ind w:left="194"/>
              <w:jc w:val="both"/>
            </w:pPr>
            <w:r>
              <w:rPr>
                <w:rFonts w:ascii="Times New Roman" w:hAnsi="Times New Roman"/>
                <w:b w:val="false"/>
                <w:i w:val="false"/>
                <w:color w:val="000000"/>
                <w:spacing w:val="-4"/>
                <w:sz w:val="24"/>
              </w:rPr>
              <w:t>Распознавание в письменном и звучащем тексте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tc>
      </w:tr>
      <w:tr>
        <w:trPr>
          <w:trHeight w:val="435" w:hRule="atLeast"/>
          <w:trHeight w:val="144" w:hRule="atLeast"/>
        </w:trPr>
        <w:tc>
          <w:tcPr>
            <w:tcW w:w="1588" w:type="dxa"/>
            <w:tcBorders/>
            <w:tcMar>
              <w:top w:w="50" w:type="dxa"/>
              <w:left w:w="100" w:type="dxa"/>
            </w:tcMar>
            <w:vAlign w:val="center"/>
          </w:tcPr>
          <w:p>
            <w:pPr>
              <w:spacing w:before="0" w:after="0" w:line="312"/>
              <w:ind w:left="194"/>
              <w:jc w:val="center"/>
            </w:pPr>
            <w:r>
              <w:rPr>
                <w:rFonts w:ascii="Times New Roman" w:hAnsi="Times New Roman"/>
                <w:b w:val="false"/>
                <w:i w:val="false"/>
                <w:color w:val="000000"/>
                <w:sz w:val="24"/>
              </w:rPr>
              <w:t>2.3.2</w:t>
            </w:r>
          </w:p>
        </w:tc>
        <w:tc>
          <w:tcPr>
            <w:tcW w:w="12680" w:type="dxa"/>
            <w:tcBorders/>
            <w:tcMar>
              <w:top w:w="50" w:type="dxa"/>
              <w:left w:w="100" w:type="dxa"/>
            </w:tcMar>
            <w:vAlign w:val="center"/>
          </w:tcPr>
          <w:p>
            <w:pPr>
              <w:spacing w:before="0" w:after="0" w:line="312"/>
              <w:ind w:left="194"/>
              <w:jc w:val="both"/>
            </w:pPr>
            <w:r>
              <w:rPr>
                <w:rFonts w:ascii="Times New Roman" w:hAnsi="Times New Roman"/>
                <w:b w:val="false"/>
                <w:i w:val="false"/>
                <w:color w:val="000000"/>
                <w:sz w:val="24"/>
              </w:rPr>
              <w:t>Основные способы словообразования – аффиксация:</w:t>
            </w:r>
          </w:p>
        </w:tc>
      </w:tr>
      <w:tr>
        <w:trPr>
          <w:trHeight w:val="870" w:hRule="atLeast"/>
          <w:trHeight w:val="144" w:hRule="atLeast"/>
        </w:trPr>
        <w:tc>
          <w:tcPr>
            <w:tcW w:w="1588" w:type="dxa"/>
            <w:tcBorders/>
            <w:tcMar>
              <w:top w:w="50" w:type="dxa"/>
              <w:left w:w="100" w:type="dxa"/>
            </w:tcMar>
            <w:vAlign w:val="center"/>
          </w:tcPr>
          <w:p>
            <w:pPr>
              <w:spacing w:before="0" w:after="0" w:line="312"/>
              <w:ind w:left="194"/>
              <w:jc w:val="center"/>
            </w:pPr>
            <w:r>
              <w:rPr>
                <w:rFonts w:ascii="Times New Roman" w:hAnsi="Times New Roman"/>
                <w:b w:val="false"/>
                <w:i w:val="false"/>
                <w:color w:val="000000"/>
                <w:sz w:val="24"/>
              </w:rPr>
              <w:t>2.3.2.1</w:t>
            </w:r>
          </w:p>
        </w:tc>
        <w:tc>
          <w:tcPr>
            <w:tcW w:w="12680" w:type="dxa"/>
            <w:tcBorders/>
            <w:tcMar>
              <w:top w:w="50" w:type="dxa"/>
              <w:left w:w="100" w:type="dxa"/>
            </w:tcMar>
            <w:vAlign w:val="center"/>
          </w:tcPr>
          <w:p>
            <w:pPr>
              <w:spacing w:before="0" w:after="0" w:line="312"/>
              <w:ind w:left="194"/>
              <w:jc w:val="both"/>
            </w:pPr>
            <w:r>
              <w:rPr>
                <w:rFonts w:ascii="Times New Roman" w:hAnsi="Times New Roman"/>
                <w:b w:val="false"/>
                <w:i w:val="false"/>
                <w:color w:val="000000"/>
                <w:sz w:val="24"/>
              </w:rPr>
              <w:t>образование</w:t>
            </w:r>
            <w:r>
              <w:rPr>
                <w:rFonts w:ascii="Times New Roman" w:hAnsi="Times New Roman"/>
                <w:b w:val="false"/>
                <w:i w:val="false"/>
                <w:color w:val="000000"/>
                <w:sz w:val="24"/>
              </w:rPr>
              <w:t xml:space="preserve"> </w:t>
            </w:r>
            <w:r>
              <w:rPr>
                <w:rFonts w:ascii="Times New Roman" w:hAnsi="Times New Roman"/>
                <w:b w:val="false"/>
                <w:i w:val="false"/>
                <w:color w:val="000000"/>
                <w:sz w:val="24"/>
              </w:rPr>
              <w:t>имён</w:t>
            </w:r>
            <w:r>
              <w:rPr>
                <w:rFonts w:ascii="Times New Roman" w:hAnsi="Times New Roman"/>
                <w:b w:val="false"/>
                <w:i w:val="false"/>
                <w:color w:val="000000"/>
                <w:sz w:val="24"/>
              </w:rPr>
              <w:t xml:space="preserve"> </w:t>
            </w:r>
            <w:r>
              <w:rPr>
                <w:rFonts w:ascii="Times New Roman" w:hAnsi="Times New Roman"/>
                <w:b w:val="false"/>
                <w:i w:val="false"/>
                <w:color w:val="000000"/>
                <w:sz w:val="24"/>
              </w:rPr>
              <w:t>существительных</w:t>
            </w:r>
            <w:r>
              <w:rPr>
                <w:rFonts w:ascii="Times New Roman" w:hAnsi="Times New Roman"/>
                <w:b w:val="false"/>
                <w:i w:val="false"/>
                <w:color w:val="000000"/>
                <w:sz w:val="24"/>
              </w:rPr>
              <w:t xml:space="preserve"> </w:t>
            </w:r>
            <w:r>
              <w:rPr>
                <w:rFonts w:ascii="Times New Roman" w:hAnsi="Times New Roman"/>
                <w:b w:val="false"/>
                <w:i w:val="false"/>
                <w:color w:val="000000"/>
                <w:sz w:val="24"/>
              </w:rPr>
              <w:t>при</w:t>
            </w:r>
            <w:r>
              <w:rPr>
                <w:rFonts w:ascii="Times New Roman" w:hAnsi="Times New Roman"/>
                <w:b w:val="false"/>
                <w:i w:val="false"/>
                <w:color w:val="000000"/>
                <w:sz w:val="24"/>
              </w:rPr>
              <w:t xml:space="preserve"> </w:t>
            </w:r>
            <w:r>
              <w:rPr>
                <w:rFonts w:ascii="Times New Roman" w:hAnsi="Times New Roman"/>
                <w:b w:val="false"/>
                <w:i w:val="false"/>
                <w:color w:val="000000"/>
                <w:sz w:val="24"/>
              </w:rPr>
              <w:t>помощи</w:t>
            </w:r>
            <w:r>
              <w:rPr>
                <w:rFonts w:ascii="Times New Roman" w:hAnsi="Times New Roman"/>
                <w:b w:val="false"/>
                <w:i w:val="false"/>
                <w:color w:val="000000"/>
                <w:sz w:val="24"/>
              </w:rPr>
              <w:t xml:space="preserve"> </w:t>
            </w:r>
            <w:r>
              <w:rPr>
                <w:rFonts w:ascii="Times New Roman" w:hAnsi="Times New Roman"/>
                <w:b w:val="false"/>
                <w:i w:val="false"/>
                <w:color w:val="000000"/>
                <w:sz w:val="24"/>
              </w:rPr>
              <w:t>суффиксов</w:t>
            </w:r>
            <w:r>
              <w:rPr>
                <w:rFonts w:ascii="Times New Roman" w:hAnsi="Times New Roman"/>
                <w:b w:val="false"/>
                <w:i w:val="false"/>
                <w:color w:val="000000"/>
                <w:sz w:val="24"/>
              </w:rPr>
              <w:t xml:space="preserve"> </w:t>
            </w:r>
            <w:r>
              <w:rPr>
                <w:rFonts w:ascii="Times New Roman" w:hAnsi="Times New Roman"/>
                <w:b w:val="false"/>
                <w:i/>
                <w:color w:val="000000"/>
                <w:sz w:val="24"/>
              </w:rPr>
              <w:t>-er/-or</w:t>
            </w:r>
            <w:r>
              <w:rPr>
                <w:rFonts w:ascii="Times New Roman" w:hAnsi="Times New Roman"/>
                <w:b w:val="false"/>
                <w:i w:val="false"/>
                <w:color w:val="000000"/>
                <w:sz w:val="24"/>
              </w:rPr>
              <w:t xml:space="preserve"> (teacher/visitor), </w:t>
            </w:r>
            <w:r>
              <w:rPr>
                <w:rFonts w:ascii="Times New Roman" w:hAnsi="Times New Roman"/>
                <w:b w:val="false"/>
                <w:i/>
                <w:color w:val="000000"/>
                <w:sz w:val="24"/>
              </w:rPr>
              <w:t>-ist</w:t>
            </w:r>
            <w:r>
              <w:rPr>
                <w:rFonts w:ascii="Times New Roman" w:hAnsi="Times New Roman"/>
                <w:b w:val="false"/>
                <w:i w:val="false"/>
                <w:color w:val="000000"/>
                <w:sz w:val="24"/>
              </w:rPr>
              <w:t xml:space="preserve"> (scientist, tourist), </w:t>
            </w:r>
            <w:r>
              <w:rPr>
                <w:rFonts w:ascii="Times New Roman" w:hAnsi="Times New Roman"/>
                <w:b w:val="false"/>
                <w:i/>
                <w:color w:val="000000"/>
                <w:sz w:val="24"/>
              </w:rPr>
              <w:t>-sion/-tion</w:t>
            </w:r>
            <w:r>
              <w:rPr>
                <w:rFonts w:ascii="Times New Roman" w:hAnsi="Times New Roman"/>
                <w:b w:val="false"/>
                <w:i w:val="false"/>
                <w:color w:val="000000"/>
                <w:sz w:val="24"/>
              </w:rPr>
              <w:t xml:space="preserve"> (discussion/invitation)</w:t>
            </w:r>
          </w:p>
        </w:tc>
      </w:tr>
      <w:tr>
        <w:trPr>
          <w:trHeight w:val="870" w:hRule="atLeast"/>
          <w:trHeight w:val="144" w:hRule="atLeast"/>
        </w:trPr>
        <w:tc>
          <w:tcPr>
            <w:tcW w:w="1588" w:type="dxa"/>
            <w:tcBorders/>
            <w:tcMar>
              <w:top w:w="50" w:type="dxa"/>
              <w:left w:w="100" w:type="dxa"/>
            </w:tcMar>
            <w:vAlign w:val="center"/>
          </w:tcPr>
          <w:p>
            <w:pPr>
              <w:spacing w:before="0" w:after="0" w:line="312"/>
              <w:ind w:left="194"/>
              <w:jc w:val="center"/>
            </w:pPr>
            <w:r>
              <w:rPr>
                <w:rFonts w:ascii="Times New Roman" w:hAnsi="Times New Roman"/>
                <w:b w:val="false"/>
                <w:i w:val="false"/>
                <w:color w:val="000000"/>
                <w:sz w:val="24"/>
              </w:rPr>
              <w:t>2.3.2.2</w:t>
            </w:r>
          </w:p>
        </w:tc>
        <w:tc>
          <w:tcPr>
            <w:tcW w:w="12680" w:type="dxa"/>
            <w:tcBorders/>
            <w:tcMar>
              <w:top w:w="50" w:type="dxa"/>
              <w:left w:w="100" w:type="dxa"/>
            </w:tcMar>
            <w:vAlign w:val="center"/>
          </w:tcPr>
          <w:p>
            <w:pPr>
              <w:spacing w:before="0" w:after="0" w:line="312"/>
              <w:ind w:left="194"/>
              <w:jc w:val="both"/>
            </w:pPr>
            <w:r>
              <w:rPr>
                <w:rFonts w:ascii="Times New Roman" w:hAnsi="Times New Roman"/>
                <w:b w:val="false"/>
                <w:i w:val="false"/>
                <w:color w:val="000000"/>
                <w:sz w:val="24"/>
              </w:rPr>
              <w:t xml:space="preserve">образование имён прилагательных при помощи суффиксов </w:t>
            </w:r>
            <w:r>
              <w:rPr>
                <w:rFonts w:ascii="Times New Roman" w:hAnsi="Times New Roman"/>
                <w:b w:val="false"/>
                <w:i/>
                <w:color w:val="000000"/>
                <w:sz w:val="24"/>
              </w:rPr>
              <w:t>-ful</w:t>
            </w:r>
            <w:r>
              <w:rPr>
                <w:rFonts w:ascii="Times New Roman" w:hAnsi="Times New Roman"/>
                <w:b w:val="false"/>
                <w:i w:val="false"/>
                <w:color w:val="000000"/>
                <w:sz w:val="24"/>
              </w:rPr>
              <w:t xml:space="preserve"> (wonderful), </w:t>
            </w:r>
            <w:r>
              <w:rPr>
                <w:rFonts w:ascii="Times New Roman" w:hAnsi="Times New Roman"/>
                <w:b w:val="false"/>
                <w:i/>
                <w:color w:val="000000"/>
                <w:sz w:val="24"/>
              </w:rPr>
              <w:t xml:space="preserve">-ian/-an </w:t>
            </w:r>
            <w:r>
              <w:rPr>
                <w:rFonts w:ascii="Times New Roman" w:hAnsi="Times New Roman"/>
                <w:b w:val="false"/>
                <w:i w:val="false"/>
                <w:color w:val="000000"/>
                <w:sz w:val="24"/>
              </w:rPr>
              <w:t>(Russian/American)</w:t>
            </w:r>
          </w:p>
        </w:tc>
      </w:tr>
      <w:tr>
        <w:trPr>
          <w:trHeight w:val="435" w:hRule="atLeast"/>
          <w:trHeight w:val="144" w:hRule="atLeast"/>
        </w:trPr>
        <w:tc>
          <w:tcPr>
            <w:tcW w:w="1588" w:type="dxa"/>
            <w:tcBorders/>
            <w:tcMar>
              <w:top w:w="50" w:type="dxa"/>
              <w:left w:w="100" w:type="dxa"/>
            </w:tcMar>
            <w:vAlign w:val="center"/>
          </w:tcPr>
          <w:p>
            <w:pPr>
              <w:spacing w:before="0" w:after="0" w:line="312"/>
              <w:ind w:left="194"/>
              <w:jc w:val="center"/>
            </w:pPr>
            <w:r>
              <w:rPr>
                <w:rFonts w:ascii="Times New Roman" w:hAnsi="Times New Roman"/>
                <w:b w:val="false"/>
                <w:i w:val="false"/>
                <w:color w:val="000000"/>
                <w:sz w:val="24"/>
              </w:rPr>
              <w:t>2.3.2.3</w:t>
            </w:r>
          </w:p>
        </w:tc>
        <w:tc>
          <w:tcPr>
            <w:tcW w:w="12680" w:type="dxa"/>
            <w:tcBorders/>
            <w:tcMar>
              <w:top w:w="50" w:type="dxa"/>
              <w:left w:w="100" w:type="dxa"/>
            </w:tcMar>
            <w:vAlign w:val="center"/>
          </w:tcPr>
          <w:p>
            <w:pPr>
              <w:spacing w:before="0" w:after="0" w:line="312"/>
              <w:ind w:left="194"/>
              <w:jc w:val="both"/>
            </w:pPr>
            <w:r>
              <w:rPr>
                <w:rFonts w:ascii="Times New Roman" w:hAnsi="Times New Roman"/>
                <w:b w:val="false"/>
                <w:i w:val="false"/>
                <w:color w:val="000000"/>
                <w:sz w:val="24"/>
              </w:rPr>
              <w:t xml:space="preserve">образование наречий при помощи суффикса </w:t>
            </w:r>
            <w:r>
              <w:rPr>
                <w:rFonts w:ascii="Times New Roman" w:hAnsi="Times New Roman"/>
                <w:b w:val="false"/>
                <w:i/>
                <w:color w:val="000000"/>
                <w:sz w:val="24"/>
              </w:rPr>
              <w:t>-ly</w:t>
            </w:r>
            <w:r>
              <w:rPr>
                <w:rFonts w:ascii="Times New Roman" w:hAnsi="Times New Roman"/>
                <w:b w:val="false"/>
                <w:i w:val="false"/>
                <w:color w:val="000000"/>
                <w:sz w:val="24"/>
              </w:rPr>
              <w:t xml:space="preserve"> (recently)</w:t>
            </w:r>
          </w:p>
        </w:tc>
      </w:tr>
      <w:tr>
        <w:trPr>
          <w:trHeight w:val="870" w:hRule="atLeast"/>
          <w:trHeight w:val="144" w:hRule="atLeast"/>
        </w:trPr>
        <w:tc>
          <w:tcPr>
            <w:tcW w:w="1588" w:type="dxa"/>
            <w:tcBorders/>
            <w:tcMar>
              <w:top w:w="50" w:type="dxa"/>
              <w:left w:w="100" w:type="dxa"/>
            </w:tcMar>
            <w:vAlign w:val="center"/>
          </w:tcPr>
          <w:p>
            <w:pPr>
              <w:spacing w:before="0" w:after="0" w:line="312"/>
              <w:ind w:left="194"/>
              <w:jc w:val="center"/>
            </w:pPr>
            <w:r>
              <w:rPr>
                <w:rFonts w:ascii="Times New Roman" w:hAnsi="Times New Roman"/>
                <w:b w:val="false"/>
                <w:i w:val="false"/>
                <w:color w:val="000000"/>
                <w:sz w:val="24"/>
              </w:rPr>
              <w:t>2.3.2.4</w:t>
            </w:r>
          </w:p>
        </w:tc>
        <w:tc>
          <w:tcPr>
            <w:tcW w:w="12680" w:type="dxa"/>
            <w:tcBorders/>
            <w:tcMar>
              <w:top w:w="50" w:type="dxa"/>
              <w:left w:w="100" w:type="dxa"/>
            </w:tcMar>
            <w:vAlign w:val="center"/>
          </w:tcPr>
          <w:p>
            <w:pPr>
              <w:spacing w:before="0" w:after="0" w:line="312"/>
              <w:ind w:left="194"/>
              <w:jc w:val="both"/>
            </w:pPr>
            <w:r>
              <w:rPr>
                <w:rFonts w:ascii="Times New Roman" w:hAnsi="Times New Roman"/>
                <w:b w:val="false"/>
                <w:i w:val="false"/>
                <w:color w:val="000000"/>
                <w:sz w:val="24"/>
              </w:rPr>
              <w:t xml:space="preserve">образование имён прилагательных, имён существительных и наречий при помощи отрицательного префикса </w:t>
            </w:r>
            <w:r>
              <w:rPr>
                <w:rFonts w:ascii="Times New Roman" w:hAnsi="Times New Roman"/>
                <w:b w:val="false"/>
                <w:i/>
                <w:color w:val="000000"/>
                <w:sz w:val="24"/>
              </w:rPr>
              <w:t>un-</w:t>
            </w:r>
            <w:r>
              <w:rPr>
                <w:rFonts w:ascii="Times New Roman" w:hAnsi="Times New Roman"/>
                <w:b w:val="false"/>
                <w:i w:val="false"/>
                <w:color w:val="000000"/>
                <w:sz w:val="24"/>
              </w:rPr>
              <w:t xml:space="preserve"> (unhappy, unreality, unusually)</w:t>
            </w:r>
          </w:p>
        </w:tc>
      </w:tr>
      <w:tr>
        <w:trPr>
          <w:trHeight w:val="1305" w:hRule="atLeast"/>
          <w:trHeight w:val="144" w:hRule="atLeast"/>
        </w:trPr>
        <w:tc>
          <w:tcPr>
            <w:tcW w:w="1588" w:type="dxa"/>
            <w:tcBorders/>
            <w:tcMar>
              <w:top w:w="50" w:type="dxa"/>
              <w:left w:w="100" w:type="dxa"/>
            </w:tcMar>
            <w:vAlign w:val="center"/>
          </w:tcPr>
          <w:p>
            <w:pPr>
              <w:spacing w:before="0" w:after="0" w:line="312"/>
              <w:ind w:left="194"/>
              <w:jc w:val="center"/>
            </w:pPr>
            <w:r>
              <w:rPr>
                <w:rFonts w:ascii="Times New Roman" w:hAnsi="Times New Roman"/>
                <w:b w:val="false"/>
                <w:i w:val="false"/>
                <w:color w:val="000000"/>
                <w:sz w:val="24"/>
              </w:rPr>
              <w:t>2.4</w:t>
            </w:r>
          </w:p>
        </w:tc>
        <w:tc>
          <w:tcPr>
            <w:tcW w:w="12680" w:type="dxa"/>
            <w:tcBorders/>
            <w:tcMar>
              <w:top w:w="50" w:type="dxa"/>
              <w:left w:w="100" w:type="dxa"/>
            </w:tcMar>
            <w:vAlign w:val="center"/>
          </w:tcPr>
          <w:p>
            <w:pPr>
              <w:spacing w:before="0" w:after="0" w:line="312"/>
              <w:ind w:left="194"/>
              <w:jc w:val="both"/>
            </w:pPr>
            <w:r>
              <w:rPr>
                <w:rFonts w:ascii="Times New Roman" w:hAnsi="Times New Roman"/>
                <w:b w:val="false"/>
                <w:i w:val="false"/>
                <w:color w:val="000000"/>
                <w:sz w:val="24"/>
              </w:rPr>
              <w:t>Грамматическая сторона речи</w:t>
            </w:r>
          </w:p>
          <w:p>
            <w:pPr>
              <w:spacing w:before="0" w:after="0" w:line="312"/>
              <w:ind w:left="194"/>
              <w:jc w:val="both"/>
            </w:pPr>
            <w:r>
              <w:rPr>
                <w:rFonts w:ascii="Times New Roman" w:hAnsi="Times New Roman"/>
                <w:b w:val="false"/>
                <w:i w:val="false"/>
                <w:color w:val="000000"/>
                <w:sz w:val="24"/>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tc>
      </w:tr>
      <w:tr>
        <w:trPr>
          <w:trHeight w:val="435" w:hRule="atLeast"/>
          <w:trHeight w:val="144" w:hRule="atLeast"/>
        </w:trPr>
        <w:tc>
          <w:tcPr>
            <w:tcW w:w="1588" w:type="dxa"/>
            <w:tcBorders/>
            <w:tcMar>
              <w:top w:w="50" w:type="dxa"/>
              <w:left w:w="100" w:type="dxa"/>
            </w:tcMar>
            <w:vAlign w:val="center"/>
          </w:tcPr>
          <w:p>
            <w:pPr>
              <w:spacing w:before="0" w:after="0" w:line="312"/>
              <w:ind w:left="194"/>
              <w:jc w:val="center"/>
            </w:pPr>
            <w:r>
              <w:rPr>
                <w:rFonts w:ascii="Times New Roman" w:hAnsi="Times New Roman"/>
                <w:b w:val="false"/>
                <w:i w:val="false"/>
                <w:color w:val="000000"/>
                <w:sz w:val="24"/>
              </w:rPr>
              <w:t>2.4.1</w:t>
            </w:r>
          </w:p>
        </w:tc>
        <w:tc>
          <w:tcPr>
            <w:tcW w:w="12680" w:type="dxa"/>
            <w:tcBorders/>
            <w:tcMar>
              <w:top w:w="50" w:type="dxa"/>
              <w:left w:w="100" w:type="dxa"/>
            </w:tcMar>
            <w:vAlign w:val="center"/>
          </w:tcPr>
          <w:p>
            <w:pPr>
              <w:spacing w:before="0" w:after="0" w:line="312"/>
              <w:ind w:left="194"/>
              <w:jc w:val="both"/>
            </w:pPr>
            <w:r>
              <w:rPr>
                <w:rFonts w:ascii="Times New Roman" w:hAnsi="Times New Roman"/>
                <w:b w:val="false"/>
                <w:i w:val="false"/>
                <w:color w:val="000000"/>
                <w:sz w:val="24"/>
              </w:rPr>
              <w:t>Предложения с несколькими обстоятельствами, следующими в определённом порядке</w:t>
            </w:r>
          </w:p>
        </w:tc>
      </w:tr>
      <w:tr>
        <w:trPr>
          <w:trHeight w:val="870" w:hRule="atLeast"/>
          <w:trHeight w:val="144" w:hRule="atLeast"/>
        </w:trPr>
        <w:tc>
          <w:tcPr>
            <w:tcW w:w="1588" w:type="dxa"/>
            <w:tcBorders/>
            <w:tcMar>
              <w:top w:w="50" w:type="dxa"/>
              <w:left w:w="100" w:type="dxa"/>
            </w:tcMar>
            <w:vAlign w:val="center"/>
          </w:tcPr>
          <w:p>
            <w:pPr>
              <w:spacing w:before="0" w:after="0" w:line="312"/>
              <w:ind w:left="194"/>
              <w:jc w:val="center"/>
            </w:pPr>
            <w:r>
              <w:rPr>
                <w:rFonts w:ascii="Times New Roman" w:hAnsi="Times New Roman"/>
                <w:b w:val="false"/>
                <w:i w:val="false"/>
                <w:color w:val="000000"/>
                <w:sz w:val="24"/>
              </w:rPr>
              <w:t>2.4.2</w:t>
            </w:r>
          </w:p>
        </w:tc>
        <w:tc>
          <w:tcPr>
            <w:tcW w:w="12680" w:type="dxa"/>
            <w:tcBorders/>
            <w:tcMar>
              <w:top w:w="50" w:type="dxa"/>
              <w:left w:w="100" w:type="dxa"/>
            </w:tcMar>
            <w:vAlign w:val="center"/>
          </w:tcPr>
          <w:p>
            <w:pPr>
              <w:spacing w:before="0" w:after="0" w:line="312"/>
              <w:ind w:left="194"/>
              <w:jc w:val="both"/>
            </w:pPr>
            <w:r>
              <w:rPr>
                <w:rFonts w:ascii="Times New Roman" w:hAnsi="Times New Roman"/>
                <w:b w:val="false"/>
                <w:i w:val="false"/>
                <w:color w:val="000000"/>
                <w:sz w:val="24"/>
              </w:rPr>
              <w:t>Вопросительные предложения (альтернативный и разделительный вопросы в</w:t>
            </w:r>
            <w:r>
              <w:rPr>
                <w:rFonts w:ascii="Times New Roman" w:hAnsi="Times New Roman"/>
                <w:b w:val="false"/>
                <w:i w:val="false"/>
                <w:color w:val="000000"/>
                <w:sz w:val="24"/>
              </w:rPr>
              <w:t xml:space="preserve"> Present</w:t>
            </w:r>
            <w:r>
              <w:rPr>
                <w:rFonts w:ascii="Times New Roman" w:hAnsi="Times New Roman"/>
                <w:b w:val="false"/>
                <w:i w:val="false"/>
                <w:color w:val="000000"/>
                <w:sz w:val="24"/>
              </w:rPr>
              <w:t>/</w:t>
            </w:r>
            <w:r>
              <w:rPr>
                <w:rFonts w:ascii="Times New Roman" w:hAnsi="Times New Roman"/>
                <w:b w:val="false"/>
                <w:i w:val="false"/>
                <w:color w:val="000000"/>
                <w:sz w:val="24"/>
              </w:rPr>
              <w:t>Past</w:t>
            </w:r>
            <w:r>
              <w:rPr>
                <w:rFonts w:ascii="Times New Roman" w:hAnsi="Times New Roman"/>
                <w:b w:val="false"/>
                <w:i w:val="false"/>
                <w:color w:val="000000"/>
                <w:sz w:val="24"/>
              </w:rPr>
              <w:t>/</w:t>
            </w:r>
            <w:r>
              <w:rPr>
                <w:rFonts w:ascii="Times New Roman" w:hAnsi="Times New Roman"/>
                <w:b w:val="false"/>
                <w:i w:val="false"/>
                <w:color w:val="000000"/>
                <w:sz w:val="24"/>
              </w:rPr>
              <w:t>Future</w:t>
            </w:r>
            <w:r>
              <w:rPr>
                <w:rFonts w:ascii="Times New Roman" w:hAnsi="Times New Roman"/>
                <w:b w:val="false"/>
                <w:i w:val="false"/>
                <w:color w:val="000000"/>
                <w:sz w:val="24"/>
              </w:rPr>
              <w:t xml:space="preserve"> </w:t>
            </w:r>
            <w:r>
              <w:rPr>
                <w:rFonts w:ascii="Times New Roman" w:hAnsi="Times New Roman"/>
                <w:b w:val="false"/>
                <w:i w:val="false"/>
                <w:color w:val="000000"/>
                <w:sz w:val="24"/>
              </w:rPr>
              <w:t>Simple</w:t>
            </w:r>
            <w:r>
              <w:rPr>
                <w:rFonts w:ascii="Times New Roman" w:hAnsi="Times New Roman"/>
                <w:b w:val="false"/>
                <w:i w:val="false"/>
                <w:color w:val="000000"/>
                <w:sz w:val="24"/>
              </w:rPr>
              <w:t xml:space="preserve"> </w:t>
            </w:r>
            <w:r>
              <w:rPr>
                <w:rFonts w:ascii="Times New Roman" w:hAnsi="Times New Roman"/>
                <w:b w:val="false"/>
                <w:i w:val="false"/>
                <w:color w:val="000000"/>
                <w:sz w:val="24"/>
              </w:rPr>
              <w:t>Tense</w:t>
            </w:r>
            <w:r>
              <w:rPr>
                <w:rFonts w:ascii="Times New Roman" w:hAnsi="Times New Roman"/>
                <w:b w:val="false"/>
                <w:i w:val="false"/>
                <w:color w:val="000000"/>
                <w:sz w:val="24"/>
              </w:rPr>
              <w:t>)</w:t>
            </w:r>
          </w:p>
        </w:tc>
      </w:tr>
      <w:tr>
        <w:trPr>
          <w:trHeight w:val="1305" w:hRule="atLeast"/>
          <w:trHeight w:val="144" w:hRule="atLeast"/>
        </w:trPr>
        <w:tc>
          <w:tcPr>
            <w:tcW w:w="1588" w:type="dxa"/>
            <w:tcBorders/>
            <w:tcMar>
              <w:top w:w="50" w:type="dxa"/>
              <w:left w:w="100" w:type="dxa"/>
            </w:tcMar>
            <w:vAlign w:val="center"/>
          </w:tcPr>
          <w:p>
            <w:pPr>
              <w:spacing w:before="0" w:after="0" w:line="312"/>
              <w:ind w:left="194"/>
              <w:jc w:val="center"/>
            </w:pPr>
            <w:r>
              <w:rPr>
                <w:rFonts w:ascii="Times New Roman" w:hAnsi="Times New Roman"/>
                <w:b w:val="false"/>
                <w:i w:val="false"/>
                <w:color w:val="000000"/>
                <w:sz w:val="24"/>
              </w:rPr>
              <w:t>2.4.3</w:t>
            </w:r>
          </w:p>
        </w:tc>
        <w:tc>
          <w:tcPr>
            <w:tcW w:w="12680" w:type="dxa"/>
            <w:tcBorders/>
            <w:tcMar>
              <w:top w:w="50" w:type="dxa"/>
              <w:left w:w="100" w:type="dxa"/>
            </w:tcMar>
            <w:vAlign w:val="center"/>
          </w:tcPr>
          <w:p>
            <w:pPr>
              <w:spacing w:before="0" w:after="0" w:line="312"/>
              <w:ind w:left="194"/>
              <w:jc w:val="both"/>
            </w:pPr>
            <w:r>
              <w:rPr>
                <w:rFonts w:ascii="Times New Roman" w:hAnsi="Times New Roman"/>
                <w:b w:val="false"/>
                <w:i w:val="false"/>
                <w:color w:val="000000"/>
                <w:sz w:val="24"/>
              </w:rPr>
              <w:t xml:space="preserve">Глаголы в видовременных формах действительного залога в изъявительном наклонении в </w:t>
            </w:r>
            <w:r>
              <w:rPr>
                <w:rFonts w:ascii="Times New Roman" w:hAnsi="Times New Roman"/>
                <w:b w:val="false"/>
                <w:i w:val="false"/>
                <w:color w:val="000000"/>
                <w:sz w:val="24"/>
              </w:rPr>
              <w:t>Present</w:t>
            </w:r>
            <w:r>
              <w:rPr>
                <w:rFonts w:ascii="Times New Roman" w:hAnsi="Times New Roman"/>
                <w:b w:val="false"/>
                <w:i w:val="false"/>
                <w:color w:val="000000"/>
                <w:sz w:val="24"/>
              </w:rPr>
              <w:t xml:space="preserve"> </w:t>
            </w:r>
            <w:r>
              <w:rPr>
                <w:rFonts w:ascii="Times New Roman" w:hAnsi="Times New Roman"/>
                <w:b w:val="false"/>
                <w:i w:val="false"/>
                <w:color w:val="000000"/>
                <w:sz w:val="24"/>
              </w:rPr>
              <w:t>Perfect</w:t>
            </w: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Tense </w:t>
            </w:r>
            <w:r>
              <w:rPr>
                <w:rFonts w:ascii="Times New Roman" w:hAnsi="Times New Roman"/>
                <w:b w:val="false"/>
                <w:i w:val="false"/>
                <w:color w:val="000000"/>
                <w:sz w:val="24"/>
              </w:rPr>
              <w:t>в повествовательных (утвердительных и отрицательных) и вопросительных предложениях</w:t>
            </w:r>
          </w:p>
        </w:tc>
      </w:tr>
      <w:tr>
        <w:trPr>
          <w:trHeight w:val="870" w:hRule="atLeast"/>
          <w:trHeight w:val="144" w:hRule="atLeast"/>
        </w:trPr>
        <w:tc>
          <w:tcPr>
            <w:tcW w:w="1588" w:type="dxa"/>
            <w:tcBorders/>
            <w:tcMar>
              <w:top w:w="50" w:type="dxa"/>
              <w:left w:w="100" w:type="dxa"/>
            </w:tcMar>
            <w:vAlign w:val="center"/>
          </w:tcPr>
          <w:p>
            <w:pPr>
              <w:spacing w:before="0" w:after="0" w:line="312"/>
              <w:ind w:left="194"/>
              <w:jc w:val="center"/>
            </w:pPr>
            <w:r>
              <w:rPr>
                <w:rFonts w:ascii="Times New Roman" w:hAnsi="Times New Roman"/>
                <w:b w:val="false"/>
                <w:i w:val="false"/>
                <w:color w:val="000000"/>
                <w:sz w:val="24"/>
              </w:rPr>
              <w:t>2.4.4</w:t>
            </w:r>
          </w:p>
        </w:tc>
        <w:tc>
          <w:tcPr>
            <w:tcW w:w="12680" w:type="dxa"/>
            <w:tcBorders/>
            <w:tcMar>
              <w:top w:w="50" w:type="dxa"/>
              <w:left w:w="100" w:type="dxa"/>
            </w:tcMar>
            <w:vAlign w:val="center"/>
          </w:tcPr>
          <w:p>
            <w:pPr>
              <w:spacing w:before="0" w:after="0" w:line="312"/>
              <w:ind w:left="194"/>
              <w:jc w:val="both"/>
            </w:pPr>
            <w:r>
              <w:rPr>
                <w:rFonts w:ascii="Times New Roman" w:hAnsi="Times New Roman"/>
                <w:b w:val="false"/>
                <w:i w:val="false"/>
                <w:color w:val="000000"/>
                <w:sz w:val="24"/>
              </w:rPr>
              <w:t>Имена существительные во множественном числе, в том числе имена существительные, имеющие форму только множественного числа</w:t>
            </w:r>
          </w:p>
        </w:tc>
      </w:tr>
      <w:tr>
        <w:trPr>
          <w:trHeight w:val="555" w:hRule="atLeast"/>
          <w:trHeight w:val="144" w:hRule="atLeast"/>
        </w:trPr>
        <w:tc>
          <w:tcPr>
            <w:tcW w:w="1588" w:type="dxa"/>
            <w:tcBorders/>
            <w:tcMar>
              <w:top w:w="50" w:type="dxa"/>
              <w:left w:w="100" w:type="dxa"/>
            </w:tcMar>
            <w:vAlign w:val="center"/>
          </w:tcPr>
          <w:p>
            <w:pPr>
              <w:spacing w:before="0" w:after="0" w:line="312"/>
              <w:ind w:left="194"/>
              <w:jc w:val="center"/>
            </w:pPr>
            <w:r>
              <w:rPr>
                <w:rFonts w:ascii="Times New Roman" w:hAnsi="Times New Roman"/>
                <w:b w:val="false"/>
                <w:i w:val="false"/>
                <w:color w:val="000000"/>
                <w:sz w:val="24"/>
              </w:rPr>
              <w:t>2.4.5</w:t>
            </w:r>
          </w:p>
        </w:tc>
        <w:tc>
          <w:tcPr>
            <w:tcW w:w="12680" w:type="dxa"/>
            <w:tcBorders/>
            <w:tcMar>
              <w:top w:w="50" w:type="dxa"/>
              <w:left w:w="100" w:type="dxa"/>
            </w:tcMar>
            <w:vAlign w:val="center"/>
          </w:tcPr>
          <w:p>
            <w:pPr>
              <w:spacing w:before="0" w:after="0" w:line="312"/>
              <w:ind w:left="194"/>
              <w:jc w:val="both"/>
            </w:pPr>
            <w:r>
              <w:rPr>
                <w:rFonts w:ascii="Times New Roman" w:hAnsi="Times New Roman"/>
                <w:b w:val="false"/>
                <w:i w:val="false"/>
                <w:color w:val="000000"/>
                <w:sz w:val="24"/>
              </w:rPr>
              <w:t>Имена существительные с причастиями настоящего и прошедшего времени</w:t>
            </w:r>
          </w:p>
        </w:tc>
      </w:tr>
      <w:tr>
        <w:trPr>
          <w:trHeight w:val="870" w:hRule="atLeast"/>
          <w:trHeight w:val="144" w:hRule="atLeast"/>
        </w:trPr>
        <w:tc>
          <w:tcPr>
            <w:tcW w:w="1588" w:type="dxa"/>
            <w:tcBorders/>
            <w:tcMar>
              <w:top w:w="50" w:type="dxa"/>
              <w:left w:w="100" w:type="dxa"/>
            </w:tcMar>
            <w:vAlign w:val="center"/>
          </w:tcPr>
          <w:p>
            <w:pPr>
              <w:spacing w:before="0" w:after="0" w:line="312"/>
              <w:ind w:left="194"/>
              <w:jc w:val="center"/>
            </w:pPr>
            <w:r>
              <w:rPr>
                <w:rFonts w:ascii="Times New Roman" w:hAnsi="Times New Roman"/>
                <w:b w:val="false"/>
                <w:i w:val="false"/>
                <w:color w:val="000000"/>
                <w:sz w:val="24"/>
              </w:rPr>
              <w:t>2.4.6</w:t>
            </w:r>
          </w:p>
        </w:tc>
        <w:tc>
          <w:tcPr>
            <w:tcW w:w="12680" w:type="dxa"/>
            <w:tcBorders/>
            <w:tcMar>
              <w:top w:w="50" w:type="dxa"/>
              <w:left w:w="100" w:type="dxa"/>
            </w:tcMar>
            <w:vAlign w:val="center"/>
          </w:tcPr>
          <w:p>
            <w:pPr>
              <w:spacing w:before="0" w:after="0" w:line="312"/>
              <w:ind w:left="194"/>
              <w:jc w:val="both"/>
            </w:pPr>
            <w:r>
              <w:rPr>
                <w:rFonts w:ascii="Times New Roman" w:hAnsi="Times New Roman"/>
                <w:b w:val="false"/>
                <w:i w:val="false"/>
                <w:color w:val="000000"/>
                <w:sz w:val="24"/>
              </w:rPr>
              <w:t>Наречия в положительной, сравнительной и превосходной степенях, образованные по правилу, и исключения</w:t>
            </w:r>
          </w:p>
        </w:tc>
      </w:tr>
      <w:tr>
        <w:trPr>
          <w:trHeight w:val="435" w:hRule="atLeast"/>
          <w:trHeight w:val="144" w:hRule="atLeast"/>
        </w:trPr>
        <w:tc>
          <w:tcPr>
            <w:tcW w:w="1588" w:type="dxa"/>
            <w:tcBorders/>
            <w:tcMar>
              <w:top w:w="50" w:type="dxa"/>
              <w:left w:w="100" w:type="dxa"/>
            </w:tcMar>
            <w:vAlign w:val="center"/>
          </w:tcPr>
          <w:p>
            <w:pPr>
              <w:spacing w:before="0" w:after="0" w:line="312"/>
              <w:ind w:left="194"/>
              <w:jc w:val="center"/>
            </w:pPr>
            <w:r>
              <w:rPr>
                <w:rFonts w:ascii="Times New Roman" w:hAnsi="Times New Roman"/>
                <w:b w:val="false"/>
                <w:i w:val="false"/>
                <w:color w:val="000000"/>
                <w:sz w:val="24"/>
              </w:rPr>
              <w:t>3</w:t>
            </w:r>
          </w:p>
        </w:tc>
        <w:tc>
          <w:tcPr>
            <w:tcW w:w="12680" w:type="dxa"/>
            <w:tcBorders/>
            <w:tcMar>
              <w:top w:w="50" w:type="dxa"/>
              <w:left w:w="100" w:type="dxa"/>
            </w:tcMar>
            <w:vAlign w:val="center"/>
          </w:tcPr>
          <w:p>
            <w:pPr>
              <w:spacing w:before="0" w:after="0" w:line="312"/>
              <w:ind w:left="194"/>
              <w:jc w:val="left"/>
            </w:pPr>
            <w:r>
              <w:rPr>
                <w:rFonts w:ascii="Times New Roman" w:hAnsi="Times New Roman"/>
                <w:b w:val="false"/>
                <w:i w:val="false"/>
                <w:color w:val="000000"/>
                <w:sz w:val="24"/>
              </w:rPr>
              <w:t>Социокультурные знания и умения</w:t>
            </w:r>
          </w:p>
        </w:tc>
      </w:tr>
      <w:tr>
        <w:trPr>
          <w:trHeight w:val="1305" w:hRule="atLeast"/>
          <w:trHeight w:val="144" w:hRule="atLeast"/>
        </w:trPr>
        <w:tc>
          <w:tcPr>
            <w:tcW w:w="1588" w:type="dxa"/>
            <w:tcBorders/>
            <w:tcMar>
              <w:top w:w="50" w:type="dxa"/>
              <w:left w:w="100" w:type="dxa"/>
            </w:tcMar>
            <w:vAlign w:val="center"/>
          </w:tcPr>
          <w:p>
            <w:pPr>
              <w:spacing w:before="0" w:after="0" w:line="312"/>
              <w:ind w:left="194"/>
              <w:jc w:val="center"/>
            </w:pPr>
            <w:r>
              <w:rPr>
                <w:rFonts w:ascii="Times New Roman" w:hAnsi="Times New Roman"/>
                <w:b w:val="false"/>
                <w:i w:val="false"/>
                <w:color w:val="000000"/>
                <w:sz w:val="24"/>
              </w:rPr>
              <w:t>3.1</w:t>
            </w:r>
          </w:p>
        </w:tc>
        <w:tc>
          <w:tcPr>
            <w:tcW w:w="12680" w:type="dxa"/>
            <w:tcBorders/>
            <w:tcMar>
              <w:top w:w="50" w:type="dxa"/>
              <w:left w:w="100" w:type="dxa"/>
            </w:tcMar>
            <w:vAlign w:val="center"/>
          </w:tcPr>
          <w:p>
            <w:pPr>
              <w:spacing w:before="0" w:after="0" w:line="312"/>
              <w:ind w:left="194"/>
              <w:jc w:val="both"/>
            </w:pPr>
            <w:r>
              <w:rPr>
                <w:rFonts w:ascii="Times New Roman" w:hAnsi="Times New Roman"/>
                <w:b w:val="false"/>
                <w:i w:val="false"/>
                <w:color w:val="000000"/>
                <w:sz w:val="24"/>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tc>
      </w:tr>
      <w:tr>
        <w:trPr>
          <w:trHeight w:val="1305" w:hRule="atLeast"/>
          <w:trHeight w:val="144" w:hRule="atLeast"/>
        </w:trPr>
        <w:tc>
          <w:tcPr>
            <w:tcW w:w="1588" w:type="dxa"/>
            <w:tcBorders/>
            <w:tcMar>
              <w:top w:w="50" w:type="dxa"/>
              <w:left w:w="100" w:type="dxa"/>
            </w:tcMar>
            <w:vAlign w:val="center"/>
          </w:tcPr>
          <w:p>
            <w:pPr>
              <w:spacing w:before="0" w:after="0" w:line="312"/>
              <w:ind w:left="194"/>
              <w:jc w:val="center"/>
            </w:pPr>
            <w:r>
              <w:rPr>
                <w:rFonts w:ascii="Times New Roman" w:hAnsi="Times New Roman"/>
                <w:b w:val="false"/>
                <w:i w:val="false"/>
                <w:color w:val="000000"/>
                <w:sz w:val="24"/>
              </w:rPr>
              <w:t>3.2</w:t>
            </w:r>
          </w:p>
        </w:tc>
        <w:tc>
          <w:tcPr>
            <w:tcW w:w="12680" w:type="dxa"/>
            <w:tcBorders/>
            <w:tcMar>
              <w:top w:w="50" w:type="dxa"/>
              <w:left w:w="100" w:type="dxa"/>
            </w:tcMar>
            <w:vAlign w:val="center"/>
          </w:tcPr>
          <w:p>
            <w:pPr>
              <w:spacing w:before="0" w:after="0" w:line="312"/>
              <w:ind w:left="194"/>
              <w:jc w:val="both"/>
            </w:pPr>
            <w:r>
              <w:rPr>
                <w:rFonts w:ascii="Times New Roman" w:hAnsi="Times New Roman"/>
                <w:b w:val="false"/>
                <w:i w:val="false"/>
                <w:color w:val="000000"/>
                <w:sz w:val="24"/>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tc>
      </w:tr>
      <w:tr>
        <w:trPr>
          <w:trHeight w:val="2175" w:hRule="atLeast"/>
          <w:trHeight w:val="144" w:hRule="atLeast"/>
        </w:trPr>
        <w:tc>
          <w:tcPr>
            <w:tcW w:w="1588" w:type="dxa"/>
            <w:tcBorders/>
            <w:tcMar>
              <w:top w:w="50" w:type="dxa"/>
              <w:left w:w="100" w:type="dxa"/>
            </w:tcMar>
            <w:vAlign w:val="center"/>
          </w:tcPr>
          <w:p>
            <w:pPr>
              <w:spacing w:before="0" w:after="0" w:line="312"/>
              <w:ind w:left="194"/>
              <w:jc w:val="center"/>
            </w:pPr>
            <w:r>
              <w:rPr>
                <w:rFonts w:ascii="Times New Roman" w:hAnsi="Times New Roman"/>
                <w:b w:val="false"/>
                <w:i w:val="false"/>
                <w:color w:val="000000"/>
                <w:sz w:val="24"/>
              </w:rPr>
              <w:t>3.3</w:t>
            </w:r>
          </w:p>
        </w:tc>
        <w:tc>
          <w:tcPr>
            <w:tcW w:w="12680" w:type="dxa"/>
            <w:tcBorders/>
            <w:tcMar>
              <w:top w:w="50" w:type="dxa"/>
              <w:left w:w="100" w:type="dxa"/>
            </w:tcMar>
            <w:vAlign w:val="center"/>
          </w:tcPr>
          <w:p>
            <w:pPr>
              <w:spacing w:before="0" w:after="0" w:line="312"/>
              <w:ind w:left="194"/>
              <w:jc w:val="both"/>
            </w:pPr>
            <w:r>
              <w:rPr>
                <w:rFonts w:ascii="Times New Roman" w:hAnsi="Times New Roman"/>
                <w:b w:val="false"/>
                <w:i w:val="false"/>
                <w:color w:val="000000"/>
                <w:sz w:val="24"/>
              </w:rPr>
              <w:t xml:space="preserve">Знание социокультурного портрета родной страны и страны </w:t>
            </w:r>
            <w:r>
              <w:rPr>
                <w:rFonts w:ascii="Times New Roman" w:hAnsi="Times New Roman"/>
                <w:b w:val="false"/>
                <w:i w:val="false"/>
                <w:color w:val="000000"/>
                <w:sz w:val="24"/>
              </w:rPr>
              <w:t>(</w:t>
            </w:r>
            <w:r>
              <w:rPr>
                <w:rFonts w:ascii="Times New Roman" w:hAnsi="Times New Roman"/>
                <w:b w:val="false"/>
                <w:i w:val="false"/>
                <w:color w:val="000000"/>
                <w:sz w:val="24"/>
              </w:rPr>
              <w:t>стран</w:t>
            </w:r>
            <w:r>
              <w:rPr>
                <w:rFonts w:ascii="Times New Roman" w:hAnsi="Times New Roman"/>
                <w:b w:val="false"/>
                <w:i w:val="false"/>
                <w:color w:val="000000"/>
                <w:sz w:val="24"/>
              </w:rPr>
              <w:t>)</w:t>
            </w:r>
            <w:r>
              <w:rPr>
                <w:rFonts w:ascii="Times New Roman" w:hAnsi="Times New Roman"/>
                <w:b w:val="false"/>
                <w:i w:val="false"/>
                <w:color w:val="000000"/>
                <w:sz w:val="24"/>
              </w:rPr>
              <w:t xml:space="preserve"> изуча</w:t>
            </w:r>
            <w:r>
              <w:rPr>
                <w:rFonts w:ascii="Times New Roman" w:hAnsi="Times New Roman"/>
                <w:b w:val="false"/>
                <w:i w:val="false"/>
                <w:color w:val="000000"/>
                <w:sz w:val="24"/>
              </w:rPr>
              <w:t xml:space="preserve">емого языка: знакомство с традициями проведения основных национальных праздников (Рождества, Нового года и </w:t>
            </w:r>
            <w:r>
              <w:rPr>
                <w:rFonts w:ascii="Times New Roman" w:hAnsi="Times New Roman"/>
                <w:b w:val="false"/>
                <w:i w:val="false"/>
                <w:color w:val="000000"/>
                <w:sz w:val="24"/>
              </w:rPr>
              <w:t>других праздников</w:t>
            </w:r>
            <w:r>
              <w:rPr>
                <w:rFonts w:ascii="Times New Roman" w:hAnsi="Times New Roman"/>
                <w:b w:val="false"/>
                <w:i w:val="false"/>
                <w:color w:val="000000"/>
                <w:sz w:val="24"/>
              </w:rPr>
              <w:t>), с особенностями образа жизни и культуры страны (стран) изучаемого языка (досто</w:t>
            </w:r>
            <w:r>
              <w:rPr>
                <w:rFonts w:ascii="Times New Roman" w:hAnsi="Times New Roman"/>
                <w:b w:val="false"/>
                <w:i w:val="false"/>
                <w:color w:val="000000"/>
                <w:sz w:val="24"/>
              </w:rPr>
              <w:t>примечательностями, выдающимися людьми), с доступными в языковом отноше</w:t>
            </w:r>
            <w:r>
              <w:rPr>
                <w:rFonts w:ascii="Times New Roman" w:hAnsi="Times New Roman"/>
                <w:b w:val="false"/>
                <w:i w:val="false"/>
                <w:color w:val="000000"/>
                <w:sz w:val="24"/>
              </w:rPr>
              <w:t>нии образцами детской поэзии и прозы на английском языке</w:t>
            </w:r>
          </w:p>
        </w:tc>
      </w:tr>
      <w:tr>
        <w:trPr>
          <w:trHeight w:val="870" w:hRule="atLeast"/>
          <w:trHeight w:val="144" w:hRule="atLeast"/>
        </w:trPr>
        <w:tc>
          <w:tcPr>
            <w:tcW w:w="1588" w:type="dxa"/>
            <w:tcBorders/>
            <w:tcMar>
              <w:top w:w="50" w:type="dxa"/>
              <w:left w:w="100" w:type="dxa"/>
            </w:tcMar>
            <w:vAlign w:val="center"/>
          </w:tcPr>
          <w:p>
            <w:pPr>
              <w:spacing w:before="0" w:after="0" w:line="312"/>
              <w:ind w:left="194"/>
              <w:jc w:val="center"/>
            </w:pPr>
            <w:r>
              <w:rPr>
                <w:rFonts w:ascii="Times New Roman" w:hAnsi="Times New Roman"/>
                <w:b w:val="false"/>
                <w:i w:val="false"/>
                <w:color w:val="000000"/>
                <w:sz w:val="24"/>
              </w:rPr>
              <w:t>3.4</w:t>
            </w:r>
          </w:p>
        </w:tc>
        <w:tc>
          <w:tcPr>
            <w:tcW w:w="12680" w:type="dxa"/>
            <w:tcBorders/>
            <w:tcMar>
              <w:top w:w="50" w:type="dxa"/>
              <w:left w:w="100" w:type="dxa"/>
            </w:tcMar>
            <w:vAlign w:val="center"/>
          </w:tcPr>
          <w:p>
            <w:pPr>
              <w:spacing w:before="0" w:after="0" w:line="312"/>
              <w:ind w:left="194"/>
              <w:jc w:val="both"/>
            </w:pPr>
            <w:r>
              <w:rPr>
                <w:rFonts w:ascii="Times New Roman" w:hAnsi="Times New Roman"/>
                <w:b w:val="false"/>
                <w:i w:val="false"/>
                <w:color w:val="000000"/>
                <w:sz w:val="24"/>
              </w:rPr>
              <w:t xml:space="preserve">Умение писать свои имя и фамилию, а также имена и фамилии своих родственников и друзей на английском языке </w:t>
            </w:r>
          </w:p>
        </w:tc>
      </w:tr>
      <w:tr>
        <w:trPr>
          <w:trHeight w:val="435" w:hRule="atLeast"/>
          <w:trHeight w:val="144" w:hRule="atLeast"/>
        </w:trPr>
        <w:tc>
          <w:tcPr>
            <w:tcW w:w="1588" w:type="dxa"/>
            <w:tcBorders/>
            <w:tcMar>
              <w:top w:w="50" w:type="dxa"/>
              <w:left w:w="100" w:type="dxa"/>
            </w:tcMar>
            <w:vAlign w:val="center"/>
          </w:tcPr>
          <w:p>
            <w:pPr>
              <w:spacing w:before="0" w:after="0" w:line="312"/>
              <w:ind w:left="194"/>
              <w:jc w:val="center"/>
            </w:pPr>
            <w:r>
              <w:rPr>
                <w:rFonts w:ascii="Times New Roman" w:hAnsi="Times New Roman"/>
                <w:b w:val="false"/>
                <w:i w:val="false"/>
                <w:color w:val="000000"/>
                <w:sz w:val="24"/>
              </w:rPr>
              <w:t>3.5</w:t>
            </w:r>
          </w:p>
        </w:tc>
        <w:tc>
          <w:tcPr>
            <w:tcW w:w="12680" w:type="dxa"/>
            <w:tcBorders/>
            <w:tcMar>
              <w:top w:w="50" w:type="dxa"/>
              <w:left w:w="100" w:type="dxa"/>
            </w:tcMar>
            <w:vAlign w:val="center"/>
          </w:tcPr>
          <w:p>
            <w:pPr>
              <w:spacing w:before="0" w:after="0" w:line="312"/>
              <w:ind w:left="194"/>
              <w:jc w:val="both"/>
            </w:pPr>
            <w:r>
              <w:rPr>
                <w:rFonts w:ascii="Times New Roman" w:hAnsi="Times New Roman"/>
                <w:b w:val="false"/>
                <w:i w:val="false"/>
                <w:color w:val="000000"/>
                <w:sz w:val="24"/>
              </w:rPr>
              <w:t>Умение правильно оформлять свой адрес на английском языке (в анкете, формуляре)</w:t>
            </w:r>
          </w:p>
        </w:tc>
      </w:tr>
      <w:tr>
        <w:trPr>
          <w:trHeight w:val="435" w:hRule="atLeast"/>
          <w:trHeight w:val="144" w:hRule="atLeast"/>
        </w:trPr>
        <w:tc>
          <w:tcPr>
            <w:tcW w:w="1588" w:type="dxa"/>
            <w:tcBorders/>
            <w:tcMar>
              <w:top w:w="50" w:type="dxa"/>
              <w:left w:w="100" w:type="dxa"/>
            </w:tcMar>
            <w:vAlign w:val="center"/>
          </w:tcPr>
          <w:p>
            <w:pPr>
              <w:spacing w:before="0" w:after="0" w:line="312"/>
              <w:ind w:left="194"/>
              <w:jc w:val="center"/>
            </w:pPr>
            <w:r>
              <w:rPr>
                <w:rFonts w:ascii="Times New Roman" w:hAnsi="Times New Roman"/>
                <w:b w:val="false"/>
                <w:i w:val="false"/>
                <w:color w:val="000000"/>
                <w:sz w:val="24"/>
              </w:rPr>
              <w:t>3.6</w:t>
            </w:r>
          </w:p>
        </w:tc>
        <w:tc>
          <w:tcPr>
            <w:tcW w:w="12680" w:type="dxa"/>
            <w:tcBorders/>
            <w:tcMar>
              <w:top w:w="50" w:type="dxa"/>
              <w:left w:w="100" w:type="dxa"/>
            </w:tcMar>
            <w:vAlign w:val="center"/>
          </w:tcPr>
          <w:p>
            <w:pPr>
              <w:spacing w:before="0" w:after="0" w:line="312"/>
              <w:ind w:left="194"/>
              <w:jc w:val="both"/>
            </w:pPr>
            <w:r>
              <w:rPr>
                <w:rFonts w:ascii="Times New Roman" w:hAnsi="Times New Roman"/>
                <w:b w:val="false"/>
                <w:i w:val="false"/>
                <w:color w:val="000000"/>
                <w:sz w:val="24"/>
              </w:rPr>
              <w:t>Умение кратко представлять Россию и страну (страны) изучаемого языка</w:t>
            </w:r>
          </w:p>
        </w:tc>
      </w:tr>
      <w:tr>
        <w:trPr>
          <w:trHeight w:val="1305" w:hRule="atLeast"/>
          <w:trHeight w:val="144" w:hRule="atLeast"/>
        </w:trPr>
        <w:tc>
          <w:tcPr>
            <w:tcW w:w="1588" w:type="dxa"/>
            <w:tcBorders/>
            <w:tcMar>
              <w:top w:w="50" w:type="dxa"/>
              <w:left w:w="100" w:type="dxa"/>
            </w:tcMar>
            <w:vAlign w:val="center"/>
          </w:tcPr>
          <w:p>
            <w:pPr>
              <w:spacing w:before="0" w:after="0" w:line="312"/>
              <w:ind w:left="194"/>
              <w:jc w:val="center"/>
            </w:pPr>
            <w:r>
              <w:rPr>
                <w:rFonts w:ascii="Times New Roman" w:hAnsi="Times New Roman"/>
                <w:b w:val="false"/>
                <w:i w:val="false"/>
                <w:color w:val="000000"/>
                <w:sz w:val="24"/>
              </w:rPr>
              <w:t>3.7</w:t>
            </w:r>
          </w:p>
        </w:tc>
        <w:tc>
          <w:tcPr>
            <w:tcW w:w="12680" w:type="dxa"/>
            <w:tcBorders/>
            <w:tcMar>
              <w:top w:w="50" w:type="dxa"/>
              <w:left w:w="100" w:type="dxa"/>
            </w:tcMar>
            <w:vAlign w:val="center"/>
          </w:tcPr>
          <w:p>
            <w:pPr>
              <w:spacing w:before="0" w:after="0" w:line="312"/>
              <w:ind w:left="194"/>
              <w:jc w:val="both"/>
            </w:pPr>
            <w:r>
              <w:rPr>
                <w:rFonts w:ascii="Times New Roman" w:hAnsi="Times New Roman"/>
                <w:b w:val="false"/>
                <w:i w:val="false"/>
                <w:color w:val="000000"/>
                <w:sz w:val="24"/>
              </w:rPr>
              <w:t>Умение 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tc>
      </w:tr>
      <w:tr>
        <w:trPr>
          <w:trHeight w:val="435" w:hRule="atLeast"/>
          <w:trHeight w:val="144" w:hRule="atLeast"/>
        </w:trPr>
        <w:tc>
          <w:tcPr>
            <w:tcW w:w="1588" w:type="dxa"/>
            <w:tcBorders/>
            <w:tcMar>
              <w:top w:w="50" w:type="dxa"/>
              <w:left w:w="100" w:type="dxa"/>
            </w:tcMar>
            <w:vAlign w:val="center"/>
          </w:tcPr>
          <w:p>
            <w:pPr>
              <w:spacing w:before="0" w:after="0" w:line="312"/>
              <w:ind w:left="194"/>
              <w:jc w:val="center"/>
            </w:pPr>
            <w:r>
              <w:rPr>
                <w:rFonts w:ascii="Times New Roman" w:hAnsi="Times New Roman"/>
                <w:b w:val="false"/>
                <w:i w:val="false"/>
                <w:color w:val="000000"/>
                <w:sz w:val="24"/>
              </w:rPr>
              <w:t>4</w:t>
            </w:r>
          </w:p>
        </w:tc>
        <w:tc>
          <w:tcPr>
            <w:tcW w:w="12680" w:type="dxa"/>
            <w:tcBorders/>
            <w:tcMar>
              <w:top w:w="50" w:type="dxa"/>
              <w:left w:w="100" w:type="dxa"/>
            </w:tcMar>
            <w:vAlign w:val="center"/>
          </w:tcPr>
          <w:p>
            <w:pPr>
              <w:spacing w:before="0" w:after="0" w:line="312"/>
              <w:ind w:left="194"/>
              <w:jc w:val="left"/>
            </w:pPr>
            <w:r>
              <w:rPr>
                <w:rFonts w:ascii="Times New Roman" w:hAnsi="Times New Roman"/>
                <w:b w:val="false"/>
                <w:i w:val="false"/>
                <w:color w:val="000000"/>
                <w:sz w:val="24"/>
              </w:rPr>
              <w:t>Компенсаторные умения</w:t>
            </w:r>
          </w:p>
        </w:tc>
      </w:tr>
      <w:tr>
        <w:trPr>
          <w:trHeight w:val="435" w:hRule="atLeast"/>
          <w:trHeight w:val="144" w:hRule="atLeast"/>
        </w:trPr>
        <w:tc>
          <w:tcPr>
            <w:tcW w:w="1588" w:type="dxa"/>
            <w:tcBorders/>
            <w:tcMar>
              <w:top w:w="50" w:type="dxa"/>
              <w:left w:w="100" w:type="dxa"/>
            </w:tcMar>
            <w:vAlign w:val="center"/>
          </w:tcPr>
          <w:p>
            <w:pPr>
              <w:spacing w:before="0" w:after="0" w:line="312"/>
              <w:ind w:left="194"/>
              <w:jc w:val="center"/>
            </w:pPr>
            <w:r>
              <w:rPr>
                <w:rFonts w:ascii="Times New Roman" w:hAnsi="Times New Roman"/>
                <w:b w:val="false"/>
                <w:i w:val="false"/>
                <w:color w:val="000000"/>
                <w:sz w:val="24"/>
              </w:rPr>
              <w:t>4.1</w:t>
            </w:r>
          </w:p>
        </w:tc>
        <w:tc>
          <w:tcPr>
            <w:tcW w:w="12680" w:type="dxa"/>
            <w:tcBorders/>
            <w:tcMar>
              <w:top w:w="50" w:type="dxa"/>
              <w:left w:w="100" w:type="dxa"/>
            </w:tcMar>
            <w:vAlign w:val="center"/>
          </w:tcPr>
          <w:p>
            <w:pPr>
              <w:spacing w:before="0" w:after="0" w:line="312"/>
              <w:ind w:left="194"/>
              <w:jc w:val="both"/>
            </w:pPr>
            <w:r>
              <w:rPr>
                <w:rFonts w:ascii="Times New Roman" w:hAnsi="Times New Roman"/>
                <w:b w:val="false"/>
                <w:i w:val="false"/>
                <w:color w:val="000000"/>
                <w:sz w:val="24"/>
              </w:rPr>
              <w:t>Использование при чтении и аудировании языковой, в том числе контекстуальной, догадки</w:t>
            </w:r>
          </w:p>
        </w:tc>
      </w:tr>
      <w:tr>
        <w:trPr>
          <w:trHeight w:val="435" w:hRule="atLeast"/>
          <w:trHeight w:val="144" w:hRule="atLeast"/>
        </w:trPr>
        <w:tc>
          <w:tcPr>
            <w:tcW w:w="1588" w:type="dxa"/>
            <w:tcBorders/>
            <w:tcMar>
              <w:top w:w="50" w:type="dxa"/>
              <w:left w:w="100" w:type="dxa"/>
            </w:tcMar>
            <w:vAlign w:val="center"/>
          </w:tcPr>
          <w:p>
            <w:pPr>
              <w:spacing w:before="0" w:after="0" w:line="312"/>
              <w:ind w:left="194"/>
              <w:jc w:val="center"/>
            </w:pPr>
            <w:r>
              <w:rPr>
                <w:rFonts w:ascii="Times New Roman" w:hAnsi="Times New Roman"/>
                <w:b w:val="false"/>
                <w:i w:val="false"/>
                <w:color w:val="000000"/>
                <w:sz w:val="24"/>
              </w:rPr>
              <w:t>4.2</w:t>
            </w:r>
          </w:p>
        </w:tc>
        <w:tc>
          <w:tcPr>
            <w:tcW w:w="12680" w:type="dxa"/>
            <w:tcBorders/>
            <w:tcMar>
              <w:top w:w="50" w:type="dxa"/>
              <w:left w:w="100" w:type="dxa"/>
            </w:tcMar>
            <w:vAlign w:val="center"/>
          </w:tcPr>
          <w:p>
            <w:pPr>
              <w:spacing w:before="0" w:after="0" w:line="312"/>
              <w:ind w:left="194"/>
              <w:jc w:val="both"/>
            </w:pPr>
            <w:r>
              <w:rPr>
                <w:rFonts w:ascii="Times New Roman" w:hAnsi="Times New Roman"/>
                <w:b w:val="false"/>
                <w:i w:val="false"/>
                <w:color w:val="000000"/>
                <w:sz w:val="24"/>
              </w:rPr>
              <w:t>Использование при формулировании собственных высказываний ключевых слов, плана</w:t>
            </w:r>
          </w:p>
        </w:tc>
      </w:tr>
      <w:tr>
        <w:trPr>
          <w:trHeight w:val="1305" w:hRule="atLeast"/>
          <w:trHeight w:val="144" w:hRule="atLeast"/>
        </w:trPr>
        <w:tc>
          <w:tcPr>
            <w:tcW w:w="1588" w:type="dxa"/>
            <w:tcBorders/>
            <w:tcMar>
              <w:top w:w="50" w:type="dxa"/>
              <w:left w:w="100" w:type="dxa"/>
            </w:tcMar>
            <w:vAlign w:val="center"/>
          </w:tcPr>
          <w:p>
            <w:pPr>
              <w:spacing w:before="0" w:after="0" w:line="312"/>
              <w:ind w:left="194"/>
              <w:jc w:val="center"/>
            </w:pPr>
            <w:r>
              <w:rPr>
                <w:rFonts w:ascii="Times New Roman" w:hAnsi="Times New Roman"/>
                <w:b w:val="false"/>
                <w:i w:val="false"/>
                <w:color w:val="000000"/>
                <w:sz w:val="24"/>
              </w:rPr>
              <w:t>4.3</w:t>
            </w:r>
          </w:p>
        </w:tc>
        <w:tc>
          <w:tcPr>
            <w:tcW w:w="12680" w:type="dxa"/>
            <w:tcBorders/>
            <w:tcMar>
              <w:top w:w="50" w:type="dxa"/>
              <w:left w:w="100" w:type="dxa"/>
            </w:tcMar>
            <w:vAlign w:val="center"/>
          </w:tcPr>
          <w:p>
            <w:pPr>
              <w:spacing w:before="0" w:after="0" w:line="312"/>
              <w:ind w:left="194"/>
              <w:jc w:val="both"/>
            </w:pPr>
            <w:r>
              <w:rPr>
                <w:rFonts w:ascii="Times New Roman" w:hAnsi="Times New Roman"/>
                <w:b w:val="false"/>
                <w:i w:val="false"/>
                <w:color w:val="000000"/>
                <w:sz w:val="24"/>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tc>
      </w:tr>
      <w:tr>
        <w:trPr>
          <w:trHeight w:val="435" w:hRule="atLeast"/>
          <w:trHeight w:val="144" w:hRule="atLeast"/>
        </w:trPr>
        <w:tc>
          <w:tcPr>
            <w:tcW w:w="0" w:type="auto"/>
            <w:gridSpan w:val="2"/>
            <w:tcBorders/>
            <w:tcMar>
              <w:top w:w="50" w:type="dxa"/>
              <w:left w:w="100" w:type="dxa"/>
            </w:tcMar>
            <w:vAlign w:val="center"/>
          </w:tcPr>
          <w:p>
            <w:pPr>
              <w:spacing w:before="0" w:after="0" w:line="312"/>
              <w:ind w:left="194"/>
              <w:jc w:val="left"/>
            </w:pPr>
            <w:r>
              <w:rPr>
                <w:rFonts w:ascii="Times New Roman" w:hAnsi="Times New Roman"/>
                <w:b w:val="false"/>
                <w:i w:val="false"/>
                <w:color w:val="000000"/>
                <w:sz w:val="24"/>
              </w:rPr>
              <w:t>Тематическое содержание речи</w:t>
            </w:r>
          </w:p>
        </w:tc>
      </w:tr>
      <w:tr>
        <w:trPr>
          <w:trHeight w:val="435" w:hRule="atLeast"/>
          <w:trHeight w:val="144" w:hRule="atLeast"/>
        </w:trPr>
        <w:tc>
          <w:tcPr>
            <w:tcW w:w="1588" w:type="dxa"/>
            <w:tcBorders/>
            <w:tcMar>
              <w:top w:w="50" w:type="dxa"/>
              <w:left w:w="100" w:type="dxa"/>
            </w:tcMar>
            <w:vAlign w:val="center"/>
          </w:tcPr>
          <w:p>
            <w:pPr>
              <w:spacing w:before="0" w:after="0" w:line="312"/>
              <w:ind w:left="194"/>
              <w:jc w:val="center"/>
            </w:pPr>
            <w:r>
              <w:rPr>
                <w:rFonts w:ascii="Times New Roman" w:hAnsi="Times New Roman"/>
                <w:b w:val="false"/>
                <w:i w:val="false"/>
                <w:color w:val="000000"/>
                <w:sz w:val="24"/>
              </w:rPr>
              <w:t>А</w:t>
            </w:r>
          </w:p>
        </w:tc>
        <w:tc>
          <w:tcPr>
            <w:tcW w:w="12680" w:type="dxa"/>
            <w:tcBorders/>
            <w:tcMar>
              <w:top w:w="50" w:type="dxa"/>
              <w:left w:w="100" w:type="dxa"/>
            </w:tcMar>
            <w:vAlign w:val="center"/>
          </w:tcPr>
          <w:p>
            <w:pPr>
              <w:spacing w:before="0" w:after="0" w:line="312"/>
              <w:ind w:left="194"/>
              <w:jc w:val="both"/>
            </w:pPr>
            <w:r>
              <w:rPr>
                <w:rFonts w:ascii="Times New Roman" w:hAnsi="Times New Roman"/>
                <w:b w:val="false"/>
                <w:i w:val="false"/>
                <w:color w:val="000000"/>
                <w:sz w:val="24"/>
              </w:rPr>
              <w:t>Моя семья. Мои друзья. Семейные праздники: день рождения, Новый год</w:t>
            </w:r>
          </w:p>
        </w:tc>
      </w:tr>
      <w:tr>
        <w:trPr>
          <w:trHeight w:val="435" w:hRule="atLeast"/>
          <w:trHeight w:val="144" w:hRule="atLeast"/>
        </w:trPr>
        <w:tc>
          <w:tcPr>
            <w:tcW w:w="1588" w:type="dxa"/>
            <w:tcBorders/>
            <w:tcMar>
              <w:top w:w="50" w:type="dxa"/>
              <w:left w:w="100" w:type="dxa"/>
            </w:tcMar>
            <w:vAlign w:val="center"/>
          </w:tcPr>
          <w:p>
            <w:pPr>
              <w:spacing w:before="0" w:after="0" w:line="312"/>
              <w:ind w:left="194"/>
              <w:jc w:val="center"/>
            </w:pPr>
            <w:r>
              <w:rPr>
                <w:rFonts w:ascii="Times New Roman" w:hAnsi="Times New Roman"/>
                <w:b w:val="false"/>
                <w:i w:val="false"/>
                <w:color w:val="000000"/>
                <w:sz w:val="24"/>
              </w:rPr>
              <w:t>Б</w:t>
            </w:r>
          </w:p>
        </w:tc>
        <w:tc>
          <w:tcPr>
            <w:tcW w:w="12680" w:type="dxa"/>
            <w:tcBorders/>
            <w:tcMar>
              <w:top w:w="50" w:type="dxa"/>
              <w:left w:w="100" w:type="dxa"/>
            </w:tcMar>
            <w:vAlign w:val="center"/>
          </w:tcPr>
          <w:p>
            <w:pPr>
              <w:spacing w:before="0" w:after="0" w:line="312"/>
              <w:ind w:left="194"/>
              <w:jc w:val="both"/>
            </w:pPr>
            <w:r>
              <w:rPr>
                <w:rFonts w:ascii="Times New Roman" w:hAnsi="Times New Roman"/>
                <w:b w:val="false"/>
                <w:i w:val="false"/>
                <w:color w:val="000000"/>
                <w:sz w:val="24"/>
              </w:rPr>
              <w:t>Внешность и характер человека (литературного персонажа)</w:t>
            </w:r>
          </w:p>
        </w:tc>
      </w:tr>
      <w:tr>
        <w:trPr>
          <w:trHeight w:val="435" w:hRule="atLeast"/>
          <w:trHeight w:val="144" w:hRule="atLeast"/>
        </w:trPr>
        <w:tc>
          <w:tcPr>
            <w:tcW w:w="1588" w:type="dxa"/>
            <w:tcBorders/>
            <w:tcMar>
              <w:top w:w="50" w:type="dxa"/>
              <w:left w:w="100" w:type="dxa"/>
            </w:tcMar>
            <w:vAlign w:val="center"/>
          </w:tcPr>
          <w:p>
            <w:pPr>
              <w:spacing w:before="0" w:after="0" w:line="312"/>
              <w:ind w:left="194"/>
              <w:jc w:val="center"/>
            </w:pPr>
            <w:r>
              <w:rPr>
                <w:rFonts w:ascii="Times New Roman" w:hAnsi="Times New Roman"/>
                <w:b w:val="false"/>
                <w:i w:val="false"/>
                <w:color w:val="000000"/>
                <w:sz w:val="24"/>
              </w:rPr>
              <w:t>В</w:t>
            </w:r>
          </w:p>
        </w:tc>
        <w:tc>
          <w:tcPr>
            <w:tcW w:w="12680" w:type="dxa"/>
            <w:tcBorders/>
            <w:tcMar>
              <w:top w:w="50" w:type="dxa"/>
              <w:left w:w="100" w:type="dxa"/>
            </w:tcMar>
            <w:vAlign w:val="center"/>
          </w:tcPr>
          <w:p>
            <w:pPr>
              <w:spacing w:before="0" w:after="0" w:line="312"/>
              <w:ind w:left="194"/>
              <w:jc w:val="both"/>
            </w:pPr>
            <w:r>
              <w:rPr>
                <w:rFonts w:ascii="Times New Roman" w:hAnsi="Times New Roman"/>
                <w:b w:val="false"/>
                <w:i w:val="false"/>
                <w:color w:val="000000"/>
                <w:sz w:val="24"/>
              </w:rPr>
              <w:t>Досуг и увлечения (хобби) современного подростка (чтение, кино, спорт)</w:t>
            </w:r>
          </w:p>
        </w:tc>
      </w:tr>
      <w:tr>
        <w:trPr>
          <w:trHeight w:val="435" w:hRule="atLeast"/>
          <w:trHeight w:val="144" w:hRule="atLeast"/>
        </w:trPr>
        <w:tc>
          <w:tcPr>
            <w:tcW w:w="1588" w:type="dxa"/>
            <w:tcBorders/>
            <w:tcMar>
              <w:top w:w="50" w:type="dxa"/>
              <w:left w:w="100" w:type="dxa"/>
            </w:tcMar>
            <w:vAlign w:val="center"/>
          </w:tcPr>
          <w:p>
            <w:pPr>
              <w:spacing w:before="0" w:after="0" w:line="312"/>
              <w:ind w:left="194"/>
              <w:jc w:val="center"/>
            </w:pPr>
            <w:r>
              <w:rPr>
                <w:rFonts w:ascii="Times New Roman" w:hAnsi="Times New Roman"/>
                <w:b w:val="false"/>
                <w:i w:val="false"/>
                <w:color w:val="000000"/>
                <w:sz w:val="24"/>
              </w:rPr>
              <w:t>Г</w:t>
            </w:r>
          </w:p>
        </w:tc>
        <w:tc>
          <w:tcPr>
            <w:tcW w:w="12680" w:type="dxa"/>
            <w:tcBorders/>
            <w:tcMar>
              <w:top w:w="50" w:type="dxa"/>
              <w:left w:w="100" w:type="dxa"/>
            </w:tcMar>
            <w:vAlign w:val="center"/>
          </w:tcPr>
          <w:p>
            <w:pPr>
              <w:spacing w:before="0" w:after="0" w:line="312"/>
              <w:ind w:left="194"/>
              <w:jc w:val="both"/>
            </w:pPr>
            <w:r>
              <w:rPr>
                <w:rFonts w:ascii="Times New Roman" w:hAnsi="Times New Roman"/>
                <w:b w:val="false"/>
                <w:i w:val="false"/>
                <w:color w:val="000000"/>
                <w:sz w:val="24"/>
              </w:rPr>
              <w:t>Здоровый образ жизни: режим труда и отдыха, здоровое питание</w:t>
            </w:r>
          </w:p>
        </w:tc>
      </w:tr>
      <w:tr>
        <w:trPr>
          <w:trHeight w:val="435" w:hRule="atLeast"/>
          <w:trHeight w:val="144" w:hRule="atLeast"/>
        </w:trPr>
        <w:tc>
          <w:tcPr>
            <w:tcW w:w="1588" w:type="dxa"/>
            <w:tcBorders/>
            <w:tcMar>
              <w:top w:w="50" w:type="dxa"/>
              <w:left w:w="100" w:type="dxa"/>
            </w:tcMar>
            <w:vAlign w:val="center"/>
          </w:tcPr>
          <w:p>
            <w:pPr>
              <w:spacing w:before="0" w:after="0" w:line="312"/>
              <w:ind w:left="194"/>
              <w:jc w:val="center"/>
            </w:pPr>
            <w:r>
              <w:rPr>
                <w:rFonts w:ascii="Times New Roman" w:hAnsi="Times New Roman"/>
                <w:b w:val="false"/>
                <w:i w:val="false"/>
                <w:color w:val="000000"/>
                <w:sz w:val="24"/>
              </w:rPr>
              <w:t>Д</w:t>
            </w:r>
          </w:p>
        </w:tc>
        <w:tc>
          <w:tcPr>
            <w:tcW w:w="12680" w:type="dxa"/>
            <w:tcBorders/>
            <w:tcMar>
              <w:top w:w="50" w:type="dxa"/>
              <w:left w:w="100" w:type="dxa"/>
            </w:tcMar>
            <w:vAlign w:val="center"/>
          </w:tcPr>
          <w:p>
            <w:pPr>
              <w:spacing w:before="0" w:after="0" w:line="312"/>
              <w:ind w:left="194"/>
              <w:jc w:val="both"/>
            </w:pPr>
            <w:r>
              <w:rPr>
                <w:rFonts w:ascii="Times New Roman" w:hAnsi="Times New Roman"/>
                <w:b w:val="false"/>
                <w:i w:val="false"/>
                <w:color w:val="000000"/>
                <w:sz w:val="24"/>
              </w:rPr>
              <w:t>Покупки: одежда, обувь и продукты питания</w:t>
            </w:r>
          </w:p>
        </w:tc>
      </w:tr>
      <w:tr>
        <w:trPr>
          <w:trHeight w:val="1425" w:hRule="atLeast"/>
          <w:trHeight w:val="144" w:hRule="atLeast"/>
        </w:trPr>
        <w:tc>
          <w:tcPr>
            <w:tcW w:w="1588" w:type="dxa"/>
            <w:tcBorders/>
            <w:tcMar>
              <w:top w:w="50" w:type="dxa"/>
              <w:left w:w="100" w:type="dxa"/>
            </w:tcMar>
            <w:vAlign w:val="center"/>
          </w:tcPr>
          <w:p>
            <w:pPr>
              <w:spacing w:before="0" w:after="0" w:line="312"/>
              <w:ind w:left="194"/>
              <w:jc w:val="center"/>
            </w:pPr>
            <w:r>
              <w:rPr>
                <w:rFonts w:ascii="Times New Roman" w:hAnsi="Times New Roman"/>
                <w:b w:val="false"/>
                <w:i w:val="false"/>
                <w:color w:val="000000"/>
                <w:sz w:val="24"/>
              </w:rPr>
              <w:t>Е</w:t>
            </w:r>
          </w:p>
        </w:tc>
        <w:tc>
          <w:tcPr>
            <w:tcW w:w="12680" w:type="dxa"/>
            <w:tcBorders/>
            <w:tcMar>
              <w:top w:w="50" w:type="dxa"/>
              <w:left w:w="100" w:type="dxa"/>
            </w:tcMar>
            <w:vAlign w:val="center"/>
          </w:tcPr>
          <w:p>
            <w:pPr>
              <w:spacing w:before="0" w:after="0" w:line="312"/>
              <w:ind w:left="194"/>
              <w:jc w:val="both"/>
            </w:pPr>
            <w:r>
              <w:rPr>
                <w:rFonts w:ascii="Times New Roman" w:hAnsi="Times New Roman"/>
                <w:b w:val="false"/>
                <w:i w:val="false"/>
                <w:color w:val="000000"/>
                <w:sz w:val="24"/>
              </w:rPr>
              <w:t>Школа, школьная жизнь, школьная форма, изучаемые предметы. Переписка с зарубежными сверстниками</w:t>
            </w:r>
          </w:p>
        </w:tc>
      </w:tr>
      <w:tr>
        <w:trPr>
          <w:trHeight w:val="435" w:hRule="atLeast"/>
          <w:trHeight w:val="144" w:hRule="atLeast"/>
        </w:trPr>
        <w:tc>
          <w:tcPr>
            <w:tcW w:w="1588" w:type="dxa"/>
            <w:tcBorders/>
            <w:tcMar>
              <w:top w:w="50" w:type="dxa"/>
              <w:left w:w="100" w:type="dxa"/>
            </w:tcMar>
            <w:vAlign w:val="center"/>
          </w:tcPr>
          <w:p>
            <w:pPr>
              <w:spacing w:before="0" w:after="0" w:line="312"/>
              <w:ind w:left="194"/>
              <w:jc w:val="center"/>
            </w:pPr>
            <w:r>
              <w:rPr>
                <w:rFonts w:ascii="Times New Roman" w:hAnsi="Times New Roman"/>
                <w:b w:val="false"/>
                <w:i w:val="false"/>
                <w:color w:val="000000"/>
                <w:sz w:val="24"/>
              </w:rPr>
              <w:t>Ж</w:t>
            </w:r>
          </w:p>
        </w:tc>
        <w:tc>
          <w:tcPr>
            <w:tcW w:w="12680" w:type="dxa"/>
            <w:tcBorders/>
            <w:tcMar>
              <w:top w:w="50" w:type="dxa"/>
              <w:left w:w="100" w:type="dxa"/>
            </w:tcMar>
            <w:vAlign w:val="center"/>
          </w:tcPr>
          <w:p>
            <w:pPr>
              <w:spacing w:before="0" w:after="0" w:line="312"/>
              <w:ind w:left="194"/>
              <w:jc w:val="both"/>
            </w:pPr>
            <w:r>
              <w:rPr>
                <w:rFonts w:ascii="Times New Roman" w:hAnsi="Times New Roman"/>
                <w:b w:val="false"/>
                <w:i w:val="false"/>
                <w:color w:val="000000"/>
                <w:sz w:val="24"/>
              </w:rPr>
              <w:t>Каникулы в различное время года. Виды отдыха</w:t>
            </w:r>
          </w:p>
        </w:tc>
      </w:tr>
      <w:tr>
        <w:trPr>
          <w:trHeight w:val="435" w:hRule="atLeast"/>
          <w:trHeight w:val="144" w:hRule="atLeast"/>
        </w:trPr>
        <w:tc>
          <w:tcPr>
            <w:tcW w:w="1588" w:type="dxa"/>
            <w:tcBorders/>
            <w:tcMar>
              <w:top w:w="50" w:type="dxa"/>
              <w:left w:w="100" w:type="dxa"/>
            </w:tcMar>
            <w:vAlign w:val="center"/>
          </w:tcPr>
          <w:p>
            <w:pPr>
              <w:spacing w:before="0" w:after="0" w:line="312"/>
              <w:ind w:left="194"/>
              <w:jc w:val="center"/>
            </w:pPr>
            <w:r>
              <w:rPr>
                <w:rFonts w:ascii="Times New Roman" w:hAnsi="Times New Roman"/>
                <w:b w:val="false"/>
                <w:i w:val="false"/>
                <w:color w:val="000000"/>
                <w:sz w:val="24"/>
              </w:rPr>
              <w:t>З</w:t>
            </w:r>
          </w:p>
        </w:tc>
        <w:tc>
          <w:tcPr>
            <w:tcW w:w="12680" w:type="dxa"/>
            <w:tcBorders/>
            <w:tcMar>
              <w:top w:w="50" w:type="dxa"/>
              <w:left w:w="100" w:type="dxa"/>
            </w:tcMar>
            <w:vAlign w:val="center"/>
          </w:tcPr>
          <w:p>
            <w:pPr>
              <w:spacing w:before="0" w:after="0" w:line="312"/>
              <w:ind w:left="194"/>
              <w:jc w:val="both"/>
            </w:pPr>
            <w:r>
              <w:rPr>
                <w:rFonts w:ascii="Times New Roman" w:hAnsi="Times New Roman"/>
                <w:b w:val="false"/>
                <w:i w:val="false"/>
                <w:color w:val="000000"/>
                <w:sz w:val="24"/>
              </w:rPr>
              <w:t>Природа: дикие и домашние животные. Погода</w:t>
            </w:r>
          </w:p>
        </w:tc>
      </w:tr>
      <w:tr>
        <w:trPr>
          <w:trHeight w:val="435" w:hRule="atLeast"/>
          <w:trHeight w:val="144" w:hRule="atLeast"/>
        </w:trPr>
        <w:tc>
          <w:tcPr>
            <w:tcW w:w="1588" w:type="dxa"/>
            <w:tcBorders/>
            <w:tcMar>
              <w:top w:w="50" w:type="dxa"/>
              <w:left w:w="100" w:type="dxa"/>
            </w:tcMar>
            <w:vAlign w:val="center"/>
          </w:tcPr>
          <w:p>
            <w:pPr>
              <w:spacing w:before="0" w:after="0" w:line="312"/>
              <w:ind w:left="194"/>
              <w:jc w:val="center"/>
            </w:pPr>
            <w:r>
              <w:rPr>
                <w:rFonts w:ascii="Times New Roman" w:hAnsi="Times New Roman"/>
                <w:b w:val="false"/>
                <w:i w:val="false"/>
                <w:color w:val="000000"/>
                <w:sz w:val="24"/>
              </w:rPr>
              <w:t>И</w:t>
            </w:r>
          </w:p>
        </w:tc>
        <w:tc>
          <w:tcPr>
            <w:tcW w:w="12680" w:type="dxa"/>
            <w:tcBorders/>
            <w:tcMar>
              <w:top w:w="50" w:type="dxa"/>
              <w:left w:w="100" w:type="dxa"/>
            </w:tcMar>
            <w:vAlign w:val="center"/>
          </w:tcPr>
          <w:p>
            <w:pPr>
              <w:spacing w:before="0" w:after="0" w:line="312"/>
              <w:ind w:left="194"/>
              <w:jc w:val="both"/>
            </w:pPr>
            <w:r>
              <w:rPr>
                <w:rFonts w:ascii="Times New Roman" w:hAnsi="Times New Roman"/>
                <w:b w:val="false"/>
                <w:i w:val="false"/>
                <w:color w:val="000000"/>
                <w:sz w:val="24"/>
              </w:rPr>
              <w:t>Родной населенный пункт. Транспорт</w:t>
            </w:r>
          </w:p>
        </w:tc>
      </w:tr>
      <w:tr>
        <w:trPr>
          <w:trHeight w:val="1305" w:hRule="atLeast"/>
          <w:trHeight w:val="144" w:hRule="atLeast"/>
        </w:trPr>
        <w:tc>
          <w:tcPr>
            <w:tcW w:w="1588" w:type="dxa"/>
            <w:tcBorders/>
            <w:tcMar>
              <w:top w:w="50" w:type="dxa"/>
              <w:left w:w="100" w:type="dxa"/>
            </w:tcMar>
            <w:vAlign w:val="center"/>
          </w:tcPr>
          <w:p>
            <w:pPr>
              <w:spacing w:before="0" w:after="0" w:line="312"/>
              <w:ind w:left="194"/>
              <w:jc w:val="center"/>
            </w:pPr>
            <w:r>
              <w:rPr>
                <w:rFonts w:ascii="Times New Roman" w:hAnsi="Times New Roman"/>
                <w:b w:val="false"/>
                <w:i w:val="false"/>
                <w:color w:val="000000"/>
                <w:sz w:val="24"/>
              </w:rPr>
              <w:t>К</w:t>
            </w:r>
          </w:p>
        </w:tc>
        <w:tc>
          <w:tcPr>
            <w:tcW w:w="12680" w:type="dxa"/>
            <w:tcBorders/>
            <w:tcMar>
              <w:top w:w="50" w:type="dxa"/>
              <w:left w:w="100" w:type="dxa"/>
            </w:tcMar>
            <w:vAlign w:val="center"/>
          </w:tcPr>
          <w:p>
            <w:pPr>
              <w:spacing w:before="0" w:after="0" w:line="312"/>
              <w:ind w:left="194"/>
              <w:jc w:val="both"/>
            </w:pPr>
            <w:r>
              <w:rPr>
                <w:rFonts w:ascii="Times New Roman" w:hAnsi="Times New Roman"/>
                <w:b w:val="false"/>
                <w:i w:val="false"/>
                <w:color w:val="000000"/>
                <w:sz w:val="24"/>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r>
      <w:tr>
        <w:trPr>
          <w:trHeight w:val="435" w:hRule="atLeast"/>
          <w:trHeight w:val="144" w:hRule="atLeast"/>
        </w:trPr>
        <w:tc>
          <w:tcPr>
            <w:tcW w:w="1588" w:type="dxa"/>
            <w:tcBorders/>
            <w:tcMar>
              <w:top w:w="50" w:type="dxa"/>
              <w:left w:w="100" w:type="dxa"/>
            </w:tcMar>
            <w:vAlign w:val="center"/>
          </w:tcPr>
          <w:p>
            <w:pPr>
              <w:spacing w:before="0" w:after="0" w:line="312"/>
              <w:ind w:left="194"/>
              <w:jc w:val="center"/>
            </w:pPr>
            <w:r>
              <w:rPr>
                <w:rFonts w:ascii="Times New Roman" w:hAnsi="Times New Roman"/>
                <w:b w:val="false"/>
                <w:i w:val="false"/>
                <w:color w:val="000000"/>
                <w:sz w:val="24"/>
              </w:rPr>
              <w:t>Л</w:t>
            </w:r>
          </w:p>
        </w:tc>
        <w:tc>
          <w:tcPr>
            <w:tcW w:w="12680" w:type="dxa"/>
            <w:tcBorders/>
            <w:tcMar>
              <w:top w:w="50" w:type="dxa"/>
              <w:left w:w="100" w:type="dxa"/>
            </w:tcMar>
            <w:vAlign w:val="center"/>
          </w:tcPr>
          <w:p>
            <w:pPr>
              <w:spacing w:before="0" w:after="0" w:line="312"/>
              <w:ind w:left="194"/>
              <w:jc w:val="both"/>
            </w:pPr>
            <w:r>
              <w:rPr>
                <w:rFonts w:ascii="Times New Roman" w:hAnsi="Times New Roman"/>
                <w:b w:val="false"/>
                <w:i w:val="false"/>
                <w:color w:val="000000"/>
                <w:sz w:val="24"/>
              </w:rPr>
              <w:t>Выдающиеся люди родной страны и страны (стран) изучаемого языка: писатели, поэты</w:t>
            </w:r>
          </w:p>
        </w:tc>
      </w:tr>
    </w:tbl>
    <w:p>
      <w:pPr>
        <w:spacing w:before="0" w:after="0"/>
        <w:ind w:left="120"/>
        <w:jc w:val="left"/>
      </w:pPr>
    </w:p>
    <w:p>
      <w:pPr>
        <w:spacing w:before="199" w:after="199"/>
        <w:ind w:left="120"/>
        <w:jc w:val="left"/>
      </w:pPr>
      <w:r>
        <w:rPr>
          <w:rFonts w:ascii="Times New Roman" w:hAnsi="Times New Roman"/>
          <w:b/>
          <w:i w:val="false"/>
          <w:color w:val="000000"/>
          <w:sz w:val="28"/>
        </w:rPr>
        <w:t>6 КЛАСС</w:t>
      </w:r>
    </w:p>
    <w:p>
      <w:pPr>
        <w:spacing w:before="0" w:after="0"/>
        <w:ind w:left="120"/>
        <w:jc w:val="left"/>
      </w:pPr>
    </w:p>
    <w:tbl>
      <w:tblPr>
        <w:tblW w:w="0" w:type="auto"/>
        <w:tblCellSpacing w:w="0" w:type="nil"/>
        <w:tblBorders>
          <w:top w:val="single"/>
          <w:left w:val="single"/>
          <w:bottom w:val="single"/>
          <w:right w:val="single"/>
          <w:insideH w:val="single"/>
          <w:insideV w:val="single"/>
        </w:tblBorders>
      </w:tblPr>
      <w:tblGrid>
        <w:gridCol w:w="2070"/>
        <w:gridCol w:w="11682"/>
      </w:tblGrid>
      <w:tr>
        <w:trPr>
          <w:trHeight w:val="405" w:hRule="atLeast"/>
          <w:trHeight w:val="144" w:hRule="atLeast"/>
        </w:trPr>
        <w:tc>
          <w:tcPr>
            <w:tcW w:w="144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w:t>
            </w:r>
            <w:r>
              <w:rPr>
                <w:rFonts w:ascii="Times New Roman" w:hAnsi="Times New Roman"/>
                <w:b/>
                <w:i w:val="false"/>
                <w:color w:val="000000"/>
                <w:sz w:val="24"/>
              </w:rPr>
              <w:t>Код</w:t>
            </w:r>
            <w:r>
              <w:rPr>
                <w:rFonts w:ascii="Times New Roman" w:hAnsi="Times New Roman"/>
                <w:b/>
                <w:i w:val="false"/>
                <w:color w:val="000000"/>
                <w:sz w:val="24"/>
              </w:rPr>
              <w:t xml:space="preserve"> </w:t>
            </w:r>
          </w:p>
        </w:tc>
        <w:tc>
          <w:tcPr>
            <w:tcW w:w="1285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w:t>
            </w:r>
            <w:r>
              <w:rPr>
                <w:rFonts w:ascii="Times New Roman" w:hAnsi="Times New Roman"/>
                <w:b/>
                <w:i w:val="false"/>
                <w:color w:val="000000"/>
                <w:sz w:val="24"/>
              </w:rPr>
              <w:t>Проверяемый элемент содержания</w:t>
            </w:r>
            <w:r>
              <w:rPr>
                <w:rFonts w:ascii="Times New Roman" w:hAnsi="Times New Roman"/>
                <w:b/>
                <w:i w:val="false"/>
                <w:color w:val="000000"/>
                <w:sz w:val="24"/>
              </w:rPr>
              <w:t xml:space="preserve"> </w:t>
            </w:r>
          </w:p>
        </w:tc>
      </w:tr>
      <w:tr>
        <w:trPr>
          <w:trHeight w:val="465" w:hRule="atLeast"/>
          <w:trHeight w:val="144" w:hRule="atLeast"/>
        </w:trPr>
        <w:tc>
          <w:tcPr>
            <w:tcW w:w="144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w:t>
            </w:r>
          </w:p>
        </w:tc>
        <w:tc>
          <w:tcPr>
            <w:tcW w:w="1285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Коммуникативные умения</w:t>
            </w:r>
          </w:p>
        </w:tc>
      </w:tr>
      <w:tr>
        <w:trPr>
          <w:trHeight w:val="465" w:hRule="atLeast"/>
          <w:trHeight w:val="144" w:hRule="atLeast"/>
        </w:trPr>
        <w:tc>
          <w:tcPr>
            <w:tcW w:w="144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1.1</w:t>
            </w:r>
          </w:p>
        </w:tc>
        <w:tc>
          <w:tcPr>
            <w:tcW w:w="12850" w:type="dxa"/>
            <w:tcBorders/>
            <w:tcMar>
              <w:top w:w="50" w:type="dxa"/>
              <w:left w:w="100" w:type="dxa"/>
            </w:tcMar>
            <w:vAlign w:val="center"/>
          </w:tcPr>
          <w:p>
            <w:pPr>
              <w:spacing w:before="0" w:after="0" w:line="336"/>
              <w:ind w:left="228"/>
              <w:jc w:val="both"/>
            </w:pPr>
            <w:r>
              <w:rPr>
                <w:rFonts w:ascii="Times New Roman" w:hAnsi="Times New Roman"/>
                <w:b w:val="false"/>
                <w:i/>
                <w:color w:val="000000"/>
                <w:sz w:val="24"/>
              </w:rPr>
              <w:t>Говорение</w:t>
            </w:r>
          </w:p>
        </w:tc>
      </w:tr>
      <w:tr>
        <w:trPr>
          <w:trHeight w:val="2820" w:hRule="atLeast"/>
          <w:trHeight w:val="144" w:hRule="atLeast"/>
        </w:trPr>
        <w:tc>
          <w:tcPr>
            <w:tcW w:w="144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1.1.1</w:t>
            </w:r>
          </w:p>
        </w:tc>
        <w:tc>
          <w:tcPr>
            <w:tcW w:w="1285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Диалогическая речь</w:t>
            </w:r>
          </w:p>
          <w:p>
            <w:pPr>
              <w:spacing w:before="0" w:after="0" w:line="336"/>
              <w:ind w:left="228"/>
              <w:jc w:val="both"/>
            </w:pPr>
            <w:r>
              <w:rPr>
                <w:rFonts w:ascii="Times New Roman" w:hAnsi="Times New Roman"/>
                <w:b w:val="false"/>
                <w:i w:val="false"/>
                <w:color w:val="000000"/>
                <w:sz w:val="24"/>
              </w:rPr>
              <w:t>Развитие коммуникативных умений диалогической речи, а именно умений вести различные виды диалогов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 (объём диалога – до 5 реплик со стороны каждого собеседника)</w:t>
            </w:r>
          </w:p>
        </w:tc>
      </w:tr>
      <w:tr>
        <w:trPr>
          <w:trHeight w:val="1875" w:hRule="atLeast"/>
          <w:trHeight w:val="144" w:hRule="atLeast"/>
        </w:trPr>
        <w:tc>
          <w:tcPr>
            <w:tcW w:w="144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1.1.1.1</w:t>
            </w:r>
          </w:p>
        </w:tc>
        <w:tc>
          <w:tcPr>
            <w:tcW w:w="1285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tc>
      </w:tr>
      <w:tr>
        <w:trPr>
          <w:trHeight w:val="1875" w:hRule="atLeast"/>
          <w:trHeight w:val="144" w:hRule="atLeast"/>
        </w:trPr>
        <w:tc>
          <w:tcPr>
            <w:tcW w:w="144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1.1.1.2</w:t>
            </w:r>
          </w:p>
        </w:tc>
        <w:tc>
          <w:tcPr>
            <w:tcW w:w="1285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Диалог – 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tc>
      </w:tr>
      <w:tr>
        <w:trPr>
          <w:trHeight w:val="1410" w:hRule="atLeast"/>
          <w:trHeight w:val="144" w:hRule="atLeast"/>
        </w:trPr>
        <w:tc>
          <w:tcPr>
            <w:tcW w:w="144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1.1.1.3</w:t>
            </w:r>
          </w:p>
        </w:tc>
        <w:tc>
          <w:tcPr>
            <w:tcW w:w="1285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tc>
      </w:tr>
      <w:tr>
        <w:trPr>
          <w:trHeight w:val="3360" w:hRule="atLeast"/>
          <w:trHeight w:val="144" w:hRule="atLeast"/>
        </w:trPr>
        <w:tc>
          <w:tcPr>
            <w:tcW w:w="144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1.1.2</w:t>
            </w:r>
          </w:p>
        </w:tc>
        <w:tc>
          <w:tcPr>
            <w:tcW w:w="1285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Монологическая речь </w:t>
            </w:r>
          </w:p>
          <w:p>
            <w:pPr>
              <w:spacing w:before="0" w:after="0" w:line="336"/>
              <w:ind w:left="228"/>
              <w:jc w:val="both"/>
            </w:pPr>
            <w:r>
              <w:rPr>
                <w:rFonts w:ascii="Times New Roman" w:hAnsi="Times New Roman"/>
                <w:b w:val="false"/>
                <w:i w:val="false"/>
                <w:color w:val="000000"/>
                <w:sz w:val="24"/>
              </w:rPr>
              <w:t>Развитие коммуникативных умений монологической речи: создание устных связных монологических высказываний с использованием основных коммуникативных типов речи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(объём монологического высказывания – 7 – 8 фраз)</w:t>
            </w:r>
          </w:p>
        </w:tc>
      </w:tr>
      <w:tr>
        <w:trPr>
          <w:trHeight w:val="930" w:hRule="atLeast"/>
          <w:trHeight w:val="144" w:hRule="atLeast"/>
        </w:trPr>
        <w:tc>
          <w:tcPr>
            <w:tcW w:w="144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1.1.2.1</w:t>
            </w:r>
          </w:p>
        </w:tc>
        <w:tc>
          <w:tcPr>
            <w:tcW w:w="1285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Описание (предмета, внешности и одежды человека), в том числе характеристика (черты характера реального человека или литературного персонажа)</w:t>
            </w:r>
          </w:p>
        </w:tc>
      </w:tr>
      <w:tr>
        <w:trPr>
          <w:trHeight w:val="465" w:hRule="atLeast"/>
          <w:trHeight w:val="144" w:hRule="atLeast"/>
        </w:trPr>
        <w:tc>
          <w:tcPr>
            <w:tcW w:w="144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1.1.2.2</w:t>
            </w:r>
          </w:p>
        </w:tc>
        <w:tc>
          <w:tcPr>
            <w:tcW w:w="1285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Повествование (сообщение)</w:t>
            </w:r>
          </w:p>
        </w:tc>
      </w:tr>
      <w:tr>
        <w:trPr>
          <w:trHeight w:val="465" w:hRule="atLeast"/>
          <w:trHeight w:val="144" w:hRule="atLeast"/>
        </w:trPr>
        <w:tc>
          <w:tcPr>
            <w:tcW w:w="144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1.1.2.</w:t>
            </w:r>
            <w:r>
              <w:rPr>
                <w:rFonts w:ascii="Times New Roman" w:hAnsi="Times New Roman"/>
                <w:b w:val="false"/>
                <w:i w:val="false"/>
                <w:color w:val="000000"/>
                <w:sz w:val="24"/>
              </w:rPr>
              <w:t>3</w:t>
            </w:r>
          </w:p>
        </w:tc>
        <w:tc>
          <w:tcPr>
            <w:tcW w:w="1285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Изложение (пересказ) основного содержания прочитанного текста </w:t>
            </w:r>
          </w:p>
        </w:tc>
      </w:tr>
      <w:tr>
        <w:trPr>
          <w:trHeight w:val="465" w:hRule="atLeast"/>
          <w:trHeight w:val="144" w:hRule="atLeast"/>
        </w:trPr>
        <w:tc>
          <w:tcPr>
            <w:tcW w:w="144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1.1.2.</w:t>
            </w:r>
            <w:r>
              <w:rPr>
                <w:rFonts w:ascii="Times New Roman" w:hAnsi="Times New Roman"/>
                <w:b w:val="false"/>
                <w:i w:val="false"/>
                <w:color w:val="000000"/>
                <w:sz w:val="24"/>
              </w:rPr>
              <w:t>4</w:t>
            </w:r>
          </w:p>
        </w:tc>
        <w:tc>
          <w:tcPr>
            <w:tcW w:w="1285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Краткое изложение результатов выполненной проектной работы</w:t>
            </w:r>
          </w:p>
        </w:tc>
      </w:tr>
      <w:tr>
        <w:trPr>
          <w:trHeight w:val="3750" w:hRule="atLeast"/>
          <w:trHeight w:val="144" w:hRule="atLeast"/>
        </w:trPr>
        <w:tc>
          <w:tcPr>
            <w:tcW w:w="144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1.2</w:t>
            </w:r>
          </w:p>
        </w:tc>
        <w:tc>
          <w:tcPr>
            <w:tcW w:w="12850" w:type="dxa"/>
            <w:tcBorders/>
            <w:tcMar>
              <w:top w:w="50" w:type="dxa"/>
              <w:left w:w="100" w:type="dxa"/>
            </w:tcMar>
            <w:vAlign w:val="center"/>
          </w:tcPr>
          <w:p>
            <w:pPr>
              <w:spacing w:before="0" w:after="0" w:line="336"/>
              <w:ind w:left="228"/>
              <w:jc w:val="both"/>
            </w:pPr>
            <w:r>
              <w:rPr>
                <w:rFonts w:ascii="Times New Roman" w:hAnsi="Times New Roman"/>
                <w:b w:val="false"/>
                <w:i/>
                <w:color w:val="000000"/>
                <w:sz w:val="24"/>
              </w:rPr>
              <w:t>Аудирование</w:t>
            </w:r>
          </w:p>
          <w:p>
            <w:pPr>
              <w:spacing w:before="0" w:after="0" w:line="336"/>
              <w:ind w:left="228"/>
              <w:jc w:val="both"/>
            </w:pPr>
            <w:r>
              <w:rPr>
                <w:rFonts w:ascii="Times New Roman" w:hAnsi="Times New Roman"/>
                <w:b w:val="false"/>
                <w:i w:val="false"/>
                <w:color w:val="000000"/>
                <w:sz w:val="24"/>
              </w:rPr>
              <w:t xml:space="preserve">При непосредственном общении: понимание на слух речи учителя и одноклассников и вербальная (невербальная) реакция на услышанное. </w:t>
            </w:r>
            <w:r>
              <w:rPr>
                <w:rFonts w:ascii="Times New Roman" w:hAnsi="Times New Roman"/>
                <w:b w:val="false"/>
                <w:i w:val="false"/>
                <w:color w:val="000000"/>
                <w:sz w:val="24"/>
              </w:rPr>
              <w:t xml:space="preserve">При опосредованном общении: дальнейшее развитие восприятия </w:t>
            </w:r>
            <w:r>
              <w:rPr>
                <w:rFonts w:ascii="Times New Roman" w:hAnsi="Times New Roman"/>
                <w:b w:val="false"/>
                <w:i w:val="false"/>
                <w:color w:val="000000"/>
                <w:sz w:val="24"/>
              </w:rPr>
              <w:t xml:space="preserve">и понимания на слух несложных адаптированных аутентичных аудиотекстов, содержащих отдельные незнакомые слова, с разной глубиной проникновения в их содержание в зависимости </w:t>
            </w:r>
            <w:r>
              <w:rPr>
                <w:rFonts w:ascii="Times New Roman" w:hAnsi="Times New Roman"/>
                <w:b w:val="false"/>
                <w:i w:val="false"/>
                <w:color w:val="000000"/>
                <w:sz w:val="24"/>
              </w:rPr>
              <w:t>от поставленной коммуникативной задачи: с пониманием основного содержания, с пониманием интересующей информации (время звучания текста (текстов) для аудирования – до 1,5 минут)</w:t>
            </w:r>
          </w:p>
        </w:tc>
      </w:tr>
      <w:tr>
        <w:trPr>
          <w:trHeight w:val="1410" w:hRule="atLeast"/>
          <w:trHeight w:val="144" w:hRule="atLeast"/>
        </w:trPr>
        <w:tc>
          <w:tcPr>
            <w:tcW w:w="144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1.2.1</w:t>
            </w:r>
          </w:p>
        </w:tc>
        <w:tc>
          <w:tcPr>
            <w:tcW w:w="1285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Аудирование с пониманием основного содержания текста –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tc>
      </w:tr>
      <w:tr>
        <w:trPr>
          <w:trHeight w:val="930" w:hRule="atLeast"/>
          <w:trHeight w:val="144" w:hRule="atLeast"/>
        </w:trPr>
        <w:tc>
          <w:tcPr>
            <w:tcW w:w="144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1.2.</w:t>
            </w:r>
            <w:r>
              <w:rPr>
                <w:rFonts w:ascii="Times New Roman" w:hAnsi="Times New Roman"/>
                <w:b w:val="false"/>
                <w:i w:val="false"/>
                <w:color w:val="000000"/>
                <w:sz w:val="24"/>
              </w:rPr>
              <w:t>2</w:t>
            </w:r>
          </w:p>
        </w:tc>
        <w:tc>
          <w:tcPr>
            <w:tcW w:w="1285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Аудирование с пониманием запрашиваемой информации – умение выделять запрашиваемую информацию, представленную в эксплицитной (явной) форме, в воспринимаемом на слух тексте</w:t>
            </w:r>
          </w:p>
        </w:tc>
      </w:tr>
      <w:tr>
        <w:trPr>
          <w:trHeight w:val="2820" w:hRule="atLeast"/>
          <w:trHeight w:val="144" w:hRule="atLeast"/>
        </w:trPr>
        <w:tc>
          <w:tcPr>
            <w:tcW w:w="144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1.3</w:t>
            </w:r>
          </w:p>
        </w:tc>
        <w:tc>
          <w:tcPr>
            <w:tcW w:w="12850" w:type="dxa"/>
            <w:tcBorders/>
            <w:tcMar>
              <w:top w:w="50" w:type="dxa"/>
              <w:left w:w="100" w:type="dxa"/>
            </w:tcMar>
            <w:vAlign w:val="center"/>
          </w:tcPr>
          <w:p>
            <w:pPr>
              <w:spacing w:before="0" w:after="0" w:line="336"/>
              <w:ind w:left="228"/>
              <w:jc w:val="both"/>
            </w:pPr>
            <w:r>
              <w:rPr>
                <w:rFonts w:ascii="Times New Roman" w:hAnsi="Times New Roman"/>
                <w:b w:val="false"/>
                <w:i/>
                <w:color w:val="000000"/>
                <w:sz w:val="24"/>
              </w:rPr>
              <w:t>Смысловое чтение</w:t>
            </w:r>
          </w:p>
          <w:p>
            <w:pPr>
              <w:spacing w:before="0" w:after="0" w:line="336"/>
              <w:ind w:left="228"/>
              <w:jc w:val="both"/>
            </w:pPr>
            <w:r>
              <w:rPr>
                <w:rFonts w:ascii="Times New Roman" w:hAnsi="Times New Roman"/>
                <w:b w:val="false"/>
                <w:i w:val="false"/>
                <w:color w:val="000000"/>
                <w:sz w:val="24"/>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 – 300 слов)</w:t>
            </w:r>
          </w:p>
        </w:tc>
      </w:tr>
      <w:tr>
        <w:trPr>
          <w:trHeight w:val="3630" w:hRule="atLeast"/>
          <w:trHeight w:val="144" w:hRule="atLeast"/>
        </w:trPr>
        <w:tc>
          <w:tcPr>
            <w:tcW w:w="144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1.3.1</w:t>
            </w:r>
          </w:p>
        </w:tc>
        <w:tc>
          <w:tcPr>
            <w:tcW w:w="1285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Чтение с пониманием основного содержания текста – умения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w:t>
            </w:r>
          </w:p>
        </w:tc>
      </w:tr>
      <w:tr>
        <w:trPr>
          <w:trHeight w:val="930" w:hRule="atLeast"/>
          <w:trHeight w:val="144" w:hRule="atLeast"/>
        </w:trPr>
        <w:tc>
          <w:tcPr>
            <w:tcW w:w="144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1.3.2</w:t>
            </w:r>
          </w:p>
        </w:tc>
        <w:tc>
          <w:tcPr>
            <w:tcW w:w="1285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Чтение с пониманием запрашиваемой информации – умение находить в прочитанном тексте и понимать запрашиваемую информацию</w:t>
            </w:r>
          </w:p>
        </w:tc>
      </w:tr>
      <w:tr>
        <w:trPr>
          <w:trHeight w:val="465" w:hRule="atLeast"/>
          <w:trHeight w:val="144" w:hRule="atLeast"/>
        </w:trPr>
        <w:tc>
          <w:tcPr>
            <w:tcW w:w="144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1.3.3</w:t>
            </w:r>
          </w:p>
        </w:tc>
        <w:tc>
          <w:tcPr>
            <w:tcW w:w="1285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Чтение несплошных текстов (таблиц) и понимание представленной в них информации</w:t>
            </w:r>
          </w:p>
        </w:tc>
      </w:tr>
      <w:tr>
        <w:trPr>
          <w:trHeight w:val="930" w:hRule="atLeast"/>
          <w:trHeight w:val="144" w:hRule="atLeast"/>
        </w:trPr>
        <w:tc>
          <w:tcPr>
            <w:tcW w:w="144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1.4</w:t>
            </w:r>
          </w:p>
        </w:tc>
        <w:tc>
          <w:tcPr>
            <w:tcW w:w="12850" w:type="dxa"/>
            <w:tcBorders/>
            <w:tcMar>
              <w:top w:w="50" w:type="dxa"/>
              <w:left w:w="100" w:type="dxa"/>
            </w:tcMar>
            <w:vAlign w:val="center"/>
          </w:tcPr>
          <w:p>
            <w:pPr>
              <w:spacing w:before="0" w:after="0" w:line="336"/>
              <w:ind w:left="228"/>
              <w:jc w:val="both"/>
            </w:pPr>
            <w:r>
              <w:rPr>
                <w:rFonts w:ascii="Times New Roman" w:hAnsi="Times New Roman"/>
                <w:b w:val="false"/>
                <w:i/>
                <w:color w:val="000000"/>
                <w:sz w:val="24"/>
              </w:rPr>
              <w:t>Письменная речь</w:t>
            </w:r>
          </w:p>
          <w:p>
            <w:pPr>
              <w:spacing w:before="0" w:after="0" w:line="336"/>
              <w:ind w:left="228"/>
              <w:jc w:val="left"/>
            </w:pPr>
            <w:r>
              <w:rPr>
                <w:rFonts w:ascii="Times New Roman" w:hAnsi="Times New Roman"/>
                <w:b w:val="false"/>
                <w:i w:val="false"/>
                <w:color w:val="000000"/>
                <w:sz w:val="24"/>
              </w:rPr>
              <w:t>Развитие умений письменной речи</w:t>
            </w:r>
          </w:p>
        </w:tc>
      </w:tr>
      <w:tr>
        <w:trPr>
          <w:trHeight w:val="930" w:hRule="atLeast"/>
          <w:trHeight w:val="144" w:hRule="atLeast"/>
        </w:trPr>
        <w:tc>
          <w:tcPr>
            <w:tcW w:w="144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1.4.1</w:t>
            </w:r>
          </w:p>
        </w:tc>
        <w:tc>
          <w:tcPr>
            <w:tcW w:w="1285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Списывание текста и выписывание из него слов, словосочетаний, предложений в соответствии с решаемой коммуникативной задачей</w:t>
            </w:r>
          </w:p>
        </w:tc>
      </w:tr>
      <w:tr>
        <w:trPr>
          <w:trHeight w:val="930" w:hRule="atLeast"/>
          <w:trHeight w:val="144" w:hRule="atLeast"/>
        </w:trPr>
        <w:tc>
          <w:tcPr>
            <w:tcW w:w="144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1.4.2</w:t>
            </w:r>
          </w:p>
        </w:tc>
        <w:tc>
          <w:tcPr>
            <w:tcW w:w="1285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Заполнение анкет и формуляров: сообщение о себе основных сведений в соответствии с нормами, принятыми в стране (странах) изучаемого языка</w:t>
            </w:r>
          </w:p>
        </w:tc>
      </w:tr>
      <w:tr>
        <w:trPr>
          <w:trHeight w:val="1410" w:hRule="atLeast"/>
          <w:trHeight w:val="144" w:hRule="atLeast"/>
        </w:trPr>
        <w:tc>
          <w:tcPr>
            <w:tcW w:w="144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1.4.3</w:t>
            </w:r>
          </w:p>
        </w:tc>
        <w:tc>
          <w:tcPr>
            <w:tcW w:w="1285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tc>
      </w:tr>
      <w:tr>
        <w:trPr>
          <w:trHeight w:val="930" w:hRule="atLeast"/>
          <w:trHeight w:val="144" w:hRule="atLeast"/>
        </w:trPr>
        <w:tc>
          <w:tcPr>
            <w:tcW w:w="144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1.4.4</w:t>
            </w:r>
          </w:p>
        </w:tc>
        <w:tc>
          <w:tcPr>
            <w:tcW w:w="1285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Создание небольшого письменного высказывания с использованием образца, плана, иллюстраций (объём письменного высказывания – до 70 слов)</w:t>
            </w:r>
          </w:p>
        </w:tc>
      </w:tr>
      <w:tr>
        <w:trPr>
          <w:trHeight w:val="465" w:hRule="atLeast"/>
          <w:trHeight w:val="144" w:hRule="atLeast"/>
        </w:trPr>
        <w:tc>
          <w:tcPr>
            <w:tcW w:w="144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w:t>
            </w:r>
          </w:p>
        </w:tc>
        <w:tc>
          <w:tcPr>
            <w:tcW w:w="12850" w:type="dxa"/>
            <w:tcBorders/>
            <w:tcMar>
              <w:top w:w="50" w:type="dxa"/>
              <w:left w:w="100" w:type="dxa"/>
            </w:tcMar>
            <w:vAlign w:val="center"/>
          </w:tcPr>
          <w:p>
            <w:pPr>
              <w:spacing w:before="0" w:after="0" w:line="336"/>
              <w:ind w:left="228"/>
              <w:jc w:val="left"/>
            </w:pPr>
            <w:r>
              <w:rPr>
                <w:rFonts w:ascii="Times New Roman" w:hAnsi="Times New Roman"/>
                <w:b w:val="false"/>
                <w:i w:val="false"/>
                <w:color w:val="000000"/>
                <w:sz w:val="24"/>
              </w:rPr>
              <w:t>Языковые знания и навыки</w:t>
            </w:r>
          </w:p>
        </w:tc>
      </w:tr>
      <w:tr>
        <w:trPr>
          <w:trHeight w:val="465" w:hRule="atLeast"/>
          <w:trHeight w:val="144" w:hRule="atLeast"/>
        </w:trPr>
        <w:tc>
          <w:tcPr>
            <w:tcW w:w="144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2.1</w:t>
            </w:r>
          </w:p>
        </w:tc>
        <w:tc>
          <w:tcPr>
            <w:tcW w:w="12850" w:type="dxa"/>
            <w:tcBorders/>
            <w:tcMar>
              <w:top w:w="50" w:type="dxa"/>
              <w:left w:w="100" w:type="dxa"/>
            </w:tcMar>
            <w:vAlign w:val="center"/>
          </w:tcPr>
          <w:p>
            <w:pPr>
              <w:spacing w:before="0" w:after="0" w:line="336"/>
              <w:ind w:left="228"/>
              <w:jc w:val="left"/>
            </w:pPr>
            <w:r>
              <w:rPr>
                <w:rFonts w:ascii="Times New Roman" w:hAnsi="Times New Roman"/>
                <w:b w:val="false"/>
                <w:i/>
                <w:color w:val="000000"/>
                <w:sz w:val="24"/>
              </w:rPr>
              <w:t>Фонетическая сторона речи</w:t>
            </w:r>
          </w:p>
        </w:tc>
      </w:tr>
      <w:tr>
        <w:trPr>
          <w:trHeight w:val="1875" w:hRule="atLeast"/>
          <w:trHeight w:val="144" w:hRule="atLeast"/>
        </w:trPr>
        <w:tc>
          <w:tcPr>
            <w:tcW w:w="144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2.1.1</w:t>
            </w:r>
          </w:p>
        </w:tc>
        <w:tc>
          <w:tcPr>
            <w:tcW w:w="1285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Различение на слух и адекватное,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tc>
      </w:tr>
      <w:tr>
        <w:trPr>
          <w:trHeight w:val="1410" w:hRule="atLeast"/>
          <w:trHeight w:val="144" w:hRule="atLeast"/>
        </w:trPr>
        <w:tc>
          <w:tcPr>
            <w:tcW w:w="144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2.1.2</w:t>
            </w:r>
          </w:p>
        </w:tc>
        <w:tc>
          <w:tcPr>
            <w:tcW w:w="1285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 (объём текста для чтения вслух – до 95 слов)</w:t>
            </w:r>
          </w:p>
        </w:tc>
      </w:tr>
      <w:tr>
        <w:trPr>
          <w:trHeight w:val="465" w:hRule="atLeast"/>
          <w:trHeight w:val="144" w:hRule="atLeast"/>
        </w:trPr>
        <w:tc>
          <w:tcPr>
            <w:tcW w:w="144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2.2</w:t>
            </w:r>
          </w:p>
        </w:tc>
        <w:tc>
          <w:tcPr>
            <w:tcW w:w="12850" w:type="dxa"/>
            <w:tcBorders/>
            <w:tcMar>
              <w:top w:w="50" w:type="dxa"/>
              <w:left w:w="100" w:type="dxa"/>
            </w:tcMar>
            <w:vAlign w:val="center"/>
          </w:tcPr>
          <w:p>
            <w:pPr>
              <w:spacing w:before="0" w:after="0" w:line="336"/>
              <w:ind w:left="228"/>
              <w:jc w:val="left"/>
            </w:pPr>
            <w:r>
              <w:rPr>
                <w:rFonts w:ascii="Times New Roman" w:hAnsi="Times New Roman"/>
                <w:b w:val="false"/>
                <w:i/>
                <w:color w:val="000000"/>
                <w:sz w:val="24"/>
              </w:rPr>
              <w:t>Графика, орфография и пунктуация</w:t>
            </w:r>
          </w:p>
        </w:tc>
      </w:tr>
      <w:tr>
        <w:trPr>
          <w:trHeight w:val="465" w:hRule="atLeast"/>
          <w:trHeight w:val="144" w:hRule="atLeast"/>
        </w:trPr>
        <w:tc>
          <w:tcPr>
            <w:tcW w:w="144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2.2.1</w:t>
            </w:r>
          </w:p>
        </w:tc>
        <w:tc>
          <w:tcPr>
            <w:tcW w:w="1285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Правильное написание изученных слов</w:t>
            </w:r>
          </w:p>
        </w:tc>
      </w:tr>
      <w:tr>
        <w:trPr>
          <w:trHeight w:val="930" w:hRule="atLeast"/>
          <w:trHeight w:val="144" w:hRule="atLeast"/>
        </w:trPr>
        <w:tc>
          <w:tcPr>
            <w:tcW w:w="144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2.2.2</w:t>
            </w:r>
          </w:p>
        </w:tc>
        <w:tc>
          <w:tcPr>
            <w:tcW w:w="1285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tc>
      </w:tr>
      <w:tr>
        <w:trPr>
          <w:trHeight w:val="1755" w:hRule="atLeast"/>
          <w:trHeight w:val="144" w:hRule="atLeast"/>
        </w:trPr>
        <w:tc>
          <w:tcPr>
            <w:tcW w:w="144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2.2.3</w:t>
            </w:r>
          </w:p>
        </w:tc>
        <w:tc>
          <w:tcPr>
            <w:tcW w:w="1285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tc>
      </w:tr>
      <w:tr>
        <w:trPr>
          <w:trHeight w:val="465" w:hRule="atLeast"/>
          <w:trHeight w:val="144" w:hRule="atLeast"/>
        </w:trPr>
        <w:tc>
          <w:tcPr>
            <w:tcW w:w="144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2.3</w:t>
            </w:r>
          </w:p>
        </w:tc>
        <w:tc>
          <w:tcPr>
            <w:tcW w:w="12850" w:type="dxa"/>
            <w:tcBorders/>
            <w:tcMar>
              <w:top w:w="50" w:type="dxa"/>
              <w:left w:w="100" w:type="dxa"/>
            </w:tcMar>
            <w:vAlign w:val="center"/>
          </w:tcPr>
          <w:p>
            <w:pPr>
              <w:spacing w:before="0" w:after="0" w:line="336"/>
              <w:ind w:left="228"/>
              <w:jc w:val="left"/>
            </w:pPr>
            <w:r>
              <w:rPr>
                <w:rFonts w:ascii="Times New Roman" w:hAnsi="Times New Roman"/>
                <w:b w:val="false"/>
                <w:i/>
                <w:color w:val="000000"/>
                <w:sz w:val="24"/>
              </w:rPr>
              <w:t>Лексическая сторона речи</w:t>
            </w:r>
          </w:p>
        </w:tc>
      </w:tr>
      <w:tr>
        <w:trPr>
          <w:trHeight w:val="1875" w:hRule="atLeast"/>
          <w:trHeight w:val="144" w:hRule="atLeast"/>
        </w:trPr>
        <w:tc>
          <w:tcPr>
            <w:tcW w:w="144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2.3.1</w:t>
            </w:r>
          </w:p>
        </w:tc>
        <w:tc>
          <w:tcPr>
            <w:tcW w:w="1285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Распознавание в письменном и звучащем тексте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tc>
      </w:tr>
      <w:tr>
        <w:trPr>
          <w:trHeight w:val="465" w:hRule="atLeast"/>
          <w:trHeight w:val="144" w:hRule="atLeast"/>
        </w:trPr>
        <w:tc>
          <w:tcPr>
            <w:tcW w:w="144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2.3.2</w:t>
            </w:r>
          </w:p>
        </w:tc>
        <w:tc>
          <w:tcPr>
            <w:tcW w:w="1285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Синонимы. Антонимы</w:t>
            </w:r>
          </w:p>
        </w:tc>
      </w:tr>
      <w:tr>
        <w:trPr>
          <w:trHeight w:val="465" w:hRule="atLeast"/>
          <w:trHeight w:val="144" w:hRule="atLeast"/>
        </w:trPr>
        <w:tc>
          <w:tcPr>
            <w:tcW w:w="144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2.3.3</w:t>
            </w:r>
          </w:p>
        </w:tc>
        <w:tc>
          <w:tcPr>
            <w:tcW w:w="1285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Интернациональные слова</w:t>
            </w:r>
          </w:p>
        </w:tc>
      </w:tr>
      <w:tr>
        <w:trPr>
          <w:trHeight w:val="930" w:hRule="atLeast"/>
          <w:trHeight w:val="144" w:hRule="atLeast"/>
        </w:trPr>
        <w:tc>
          <w:tcPr>
            <w:tcW w:w="144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2.3.4</w:t>
            </w:r>
          </w:p>
        </w:tc>
        <w:tc>
          <w:tcPr>
            <w:tcW w:w="1285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Распознавание в звучащем и письменном тексте и употребление в устной и письменной речи различных средств связи для обеспечения логичности и целостности высказывания </w:t>
            </w:r>
          </w:p>
        </w:tc>
      </w:tr>
      <w:tr>
        <w:trPr>
          <w:trHeight w:val="465" w:hRule="atLeast"/>
          <w:trHeight w:val="144" w:hRule="atLeast"/>
        </w:trPr>
        <w:tc>
          <w:tcPr>
            <w:tcW w:w="144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2.3.5</w:t>
            </w:r>
          </w:p>
        </w:tc>
        <w:tc>
          <w:tcPr>
            <w:tcW w:w="1285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Основные способы словообразования – аффиксация:</w:t>
            </w:r>
          </w:p>
        </w:tc>
      </w:tr>
      <w:tr>
        <w:trPr>
          <w:trHeight w:val="465" w:hRule="atLeast"/>
          <w:trHeight w:val="144" w:hRule="atLeast"/>
        </w:trPr>
        <w:tc>
          <w:tcPr>
            <w:tcW w:w="144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2.3.5.1</w:t>
            </w:r>
          </w:p>
        </w:tc>
        <w:tc>
          <w:tcPr>
            <w:tcW w:w="1285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образование имён существительных при помощи суффикса -</w:t>
            </w:r>
            <w:r>
              <w:rPr>
                <w:rFonts w:ascii="Times New Roman" w:hAnsi="Times New Roman"/>
                <w:b w:val="false"/>
                <w:i/>
                <w:color w:val="000000"/>
                <w:sz w:val="24"/>
              </w:rPr>
              <w:t xml:space="preserve">ing- </w:t>
            </w:r>
            <w:r>
              <w:rPr>
                <w:rFonts w:ascii="Times New Roman" w:hAnsi="Times New Roman"/>
                <w:b w:val="false"/>
                <w:i w:val="false"/>
                <w:color w:val="000000"/>
                <w:sz w:val="24"/>
              </w:rPr>
              <w:t>(</w:t>
            </w:r>
            <w:r>
              <w:rPr>
                <w:rFonts w:ascii="Times New Roman" w:hAnsi="Times New Roman"/>
                <w:b w:val="false"/>
                <w:i/>
                <w:color w:val="000000"/>
                <w:sz w:val="24"/>
              </w:rPr>
              <w:t>reading</w:t>
            </w:r>
            <w:r>
              <w:rPr>
                <w:rFonts w:ascii="Times New Roman" w:hAnsi="Times New Roman"/>
                <w:b w:val="false"/>
                <w:i w:val="false"/>
                <w:color w:val="000000"/>
                <w:sz w:val="24"/>
              </w:rPr>
              <w:t>)</w:t>
            </w:r>
          </w:p>
        </w:tc>
      </w:tr>
      <w:tr>
        <w:trPr>
          <w:trHeight w:val="930" w:hRule="atLeast"/>
          <w:trHeight w:val="144" w:hRule="atLeast"/>
        </w:trPr>
        <w:tc>
          <w:tcPr>
            <w:tcW w:w="144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2.3.5.2</w:t>
            </w:r>
          </w:p>
        </w:tc>
        <w:tc>
          <w:tcPr>
            <w:tcW w:w="1285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образование имён прилагательных при помощи суффиксов </w:t>
            </w:r>
            <w:r>
              <w:rPr>
                <w:rFonts w:ascii="Times New Roman" w:hAnsi="Times New Roman"/>
                <w:b w:val="false"/>
                <w:i/>
                <w:color w:val="000000"/>
                <w:sz w:val="24"/>
              </w:rPr>
              <w:t>-al</w:t>
            </w:r>
            <w:r>
              <w:rPr>
                <w:rFonts w:ascii="Times New Roman" w:hAnsi="Times New Roman"/>
                <w:b w:val="false"/>
                <w:i w:val="false"/>
                <w:color w:val="000000"/>
                <w:sz w:val="24"/>
              </w:rPr>
              <w:t xml:space="preserve"> (</w:t>
            </w:r>
            <w:r>
              <w:rPr>
                <w:rFonts w:ascii="Times New Roman" w:hAnsi="Times New Roman"/>
                <w:b w:val="false"/>
                <w:i/>
                <w:color w:val="000000"/>
                <w:sz w:val="24"/>
              </w:rPr>
              <w:t>typical</w:t>
            </w:r>
            <w:r>
              <w:rPr>
                <w:rFonts w:ascii="Times New Roman" w:hAnsi="Times New Roman"/>
                <w:b w:val="false"/>
                <w:i w:val="false"/>
                <w:color w:val="000000"/>
                <w:sz w:val="24"/>
              </w:rPr>
              <w:t xml:space="preserve">), </w:t>
            </w:r>
            <w:r>
              <w:rPr>
                <w:rFonts w:ascii="Times New Roman" w:hAnsi="Times New Roman"/>
                <w:b w:val="false"/>
                <w:i/>
                <w:color w:val="000000"/>
                <w:sz w:val="24"/>
              </w:rPr>
              <w:t>-</w:t>
            </w:r>
            <w:r>
              <w:rPr>
                <w:rFonts w:ascii="Times New Roman" w:hAnsi="Times New Roman"/>
                <w:b w:val="false"/>
                <w:i/>
                <w:color w:val="000000"/>
                <w:sz w:val="24"/>
              </w:rPr>
              <w:t>ing</w:t>
            </w:r>
            <w:r>
              <w:rPr>
                <w:rFonts w:ascii="Times New Roman" w:hAnsi="Times New Roman"/>
                <w:b w:val="false"/>
                <w:i w:val="false"/>
                <w:color w:val="000000"/>
                <w:sz w:val="24"/>
              </w:rPr>
              <w:t xml:space="preserve"> (</w:t>
            </w:r>
            <w:r>
              <w:rPr>
                <w:rFonts w:ascii="Times New Roman" w:hAnsi="Times New Roman"/>
                <w:b w:val="false"/>
                <w:i/>
                <w:color w:val="000000"/>
                <w:sz w:val="24"/>
              </w:rPr>
              <w:t>amazing</w:t>
            </w:r>
            <w:r>
              <w:rPr>
                <w:rFonts w:ascii="Times New Roman" w:hAnsi="Times New Roman"/>
                <w:b w:val="false"/>
                <w:i w:val="false"/>
                <w:color w:val="000000"/>
                <w:sz w:val="24"/>
              </w:rPr>
              <w:t xml:space="preserve">), </w:t>
            </w:r>
            <w:r>
              <w:rPr>
                <w:rFonts w:ascii="Times New Roman" w:hAnsi="Times New Roman"/>
                <w:b w:val="false"/>
                <w:i/>
                <w:color w:val="000000"/>
                <w:sz w:val="24"/>
              </w:rPr>
              <w:t>-</w:t>
            </w:r>
            <w:r>
              <w:rPr>
                <w:rFonts w:ascii="Times New Roman" w:hAnsi="Times New Roman"/>
                <w:b w:val="false"/>
                <w:i/>
                <w:color w:val="000000"/>
                <w:sz w:val="24"/>
              </w:rPr>
              <w:t>less</w:t>
            </w:r>
            <w:r>
              <w:rPr>
                <w:rFonts w:ascii="Times New Roman" w:hAnsi="Times New Roman"/>
                <w:b w:val="false"/>
                <w:i w:val="false"/>
                <w:color w:val="000000"/>
                <w:sz w:val="24"/>
              </w:rPr>
              <w:t xml:space="preserve"> (</w:t>
            </w:r>
            <w:r>
              <w:rPr>
                <w:rFonts w:ascii="Times New Roman" w:hAnsi="Times New Roman"/>
                <w:b w:val="false"/>
                <w:i/>
                <w:color w:val="000000"/>
                <w:sz w:val="24"/>
              </w:rPr>
              <w:t>useless</w:t>
            </w:r>
            <w:r>
              <w:rPr>
                <w:rFonts w:ascii="Times New Roman" w:hAnsi="Times New Roman"/>
                <w:b w:val="false"/>
                <w:i w:val="false"/>
                <w:color w:val="000000"/>
                <w:sz w:val="24"/>
              </w:rPr>
              <w:t>), -</w:t>
            </w:r>
            <w:r>
              <w:rPr>
                <w:rFonts w:ascii="Times New Roman" w:hAnsi="Times New Roman"/>
                <w:b w:val="false"/>
                <w:i/>
                <w:color w:val="000000"/>
                <w:sz w:val="24"/>
              </w:rPr>
              <w:t>ive</w:t>
            </w:r>
            <w:r>
              <w:rPr>
                <w:rFonts w:ascii="Times New Roman" w:hAnsi="Times New Roman"/>
                <w:b w:val="false"/>
                <w:i w:val="false"/>
                <w:color w:val="000000"/>
                <w:sz w:val="24"/>
              </w:rPr>
              <w:t xml:space="preserve"> (</w:t>
            </w:r>
            <w:r>
              <w:rPr>
                <w:rFonts w:ascii="Times New Roman" w:hAnsi="Times New Roman"/>
                <w:b w:val="false"/>
                <w:i/>
                <w:color w:val="000000"/>
                <w:sz w:val="24"/>
              </w:rPr>
              <w:t>impressive</w:t>
            </w:r>
            <w:r>
              <w:rPr>
                <w:rFonts w:ascii="Times New Roman" w:hAnsi="Times New Roman"/>
                <w:b w:val="false"/>
                <w:i w:val="false"/>
                <w:color w:val="000000"/>
                <w:sz w:val="24"/>
              </w:rPr>
              <w:t>)</w:t>
            </w:r>
          </w:p>
        </w:tc>
      </w:tr>
      <w:tr>
        <w:trPr>
          <w:trHeight w:val="1410" w:hRule="atLeast"/>
          <w:trHeight w:val="144" w:hRule="atLeast"/>
        </w:trPr>
        <w:tc>
          <w:tcPr>
            <w:tcW w:w="144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w:t>
            </w:r>
          </w:p>
        </w:tc>
        <w:tc>
          <w:tcPr>
            <w:tcW w:w="12850" w:type="dxa"/>
            <w:tcBorders/>
            <w:tcMar>
              <w:top w:w="50" w:type="dxa"/>
              <w:left w:w="100" w:type="dxa"/>
            </w:tcMar>
            <w:vAlign w:val="center"/>
          </w:tcPr>
          <w:p>
            <w:pPr>
              <w:spacing w:before="0" w:after="0" w:line="336"/>
              <w:ind w:left="228"/>
              <w:jc w:val="both"/>
            </w:pPr>
            <w:r>
              <w:rPr>
                <w:rFonts w:ascii="Times New Roman" w:hAnsi="Times New Roman"/>
                <w:b w:val="false"/>
                <w:i/>
                <w:color w:val="000000"/>
                <w:sz w:val="24"/>
              </w:rPr>
              <w:t>Грамматическая сторона речи</w:t>
            </w:r>
          </w:p>
          <w:p>
            <w:pPr>
              <w:spacing w:before="0" w:after="0" w:line="336"/>
              <w:ind w:left="228"/>
              <w:jc w:val="both"/>
            </w:pPr>
            <w:r>
              <w:rPr>
                <w:rFonts w:ascii="Times New Roman" w:hAnsi="Times New Roman"/>
                <w:b w:val="false"/>
                <w:i w:val="false"/>
                <w:color w:val="000000"/>
                <w:sz w:val="24"/>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tc>
      </w:tr>
      <w:tr>
        <w:trPr>
          <w:trHeight w:val="930" w:hRule="atLeast"/>
          <w:trHeight w:val="144" w:hRule="atLeast"/>
        </w:trPr>
        <w:tc>
          <w:tcPr>
            <w:tcW w:w="144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2.4.1</w:t>
            </w:r>
          </w:p>
        </w:tc>
        <w:tc>
          <w:tcPr>
            <w:tcW w:w="1285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Сложноподчинённые предложения с придаточными определительными с союзными словами </w:t>
            </w:r>
            <w:r>
              <w:rPr>
                <w:rFonts w:ascii="Times New Roman" w:hAnsi="Times New Roman"/>
                <w:b w:val="false"/>
                <w:i/>
                <w:color w:val="000000"/>
                <w:sz w:val="24"/>
              </w:rPr>
              <w:t>who</w:t>
            </w:r>
            <w:r>
              <w:rPr>
                <w:rFonts w:ascii="Times New Roman" w:hAnsi="Times New Roman"/>
                <w:b w:val="false"/>
                <w:i w:val="false"/>
                <w:color w:val="000000"/>
                <w:sz w:val="24"/>
              </w:rPr>
              <w:t xml:space="preserve">, </w:t>
            </w:r>
            <w:r>
              <w:rPr>
                <w:rFonts w:ascii="Times New Roman" w:hAnsi="Times New Roman"/>
                <w:b w:val="false"/>
                <w:i/>
                <w:color w:val="000000"/>
                <w:sz w:val="24"/>
              </w:rPr>
              <w:t>which</w:t>
            </w:r>
            <w:r>
              <w:rPr>
                <w:rFonts w:ascii="Times New Roman" w:hAnsi="Times New Roman"/>
                <w:b w:val="false"/>
                <w:i w:val="false"/>
                <w:color w:val="000000"/>
                <w:sz w:val="24"/>
              </w:rPr>
              <w:t xml:space="preserve">, </w:t>
            </w:r>
            <w:r>
              <w:rPr>
                <w:rFonts w:ascii="Times New Roman" w:hAnsi="Times New Roman"/>
                <w:b w:val="false"/>
                <w:i/>
                <w:color w:val="000000"/>
                <w:sz w:val="24"/>
              </w:rPr>
              <w:t>that</w:t>
            </w:r>
          </w:p>
        </w:tc>
      </w:tr>
      <w:tr>
        <w:trPr>
          <w:trHeight w:val="465" w:hRule="atLeast"/>
          <w:trHeight w:val="144" w:hRule="atLeast"/>
        </w:trPr>
        <w:tc>
          <w:tcPr>
            <w:tcW w:w="144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2.4.2</w:t>
            </w:r>
          </w:p>
        </w:tc>
        <w:tc>
          <w:tcPr>
            <w:tcW w:w="1285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Предложения с конструкциями </w:t>
            </w:r>
            <w:r>
              <w:rPr>
                <w:rFonts w:ascii="Times New Roman" w:hAnsi="Times New Roman"/>
                <w:b w:val="false"/>
                <w:i/>
                <w:color w:val="000000"/>
                <w:sz w:val="24"/>
              </w:rPr>
              <w:t>as … as</w:t>
            </w:r>
            <w:r>
              <w:rPr>
                <w:rFonts w:ascii="Times New Roman" w:hAnsi="Times New Roman"/>
                <w:b w:val="false"/>
                <w:i w:val="false"/>
                <w:color w:val="000000"/>
                <w:sz w:val="24"/>
              </w:rPr>
              <w:t xml:space="preserve">, </w:t>
            </w:r>
            <w:r>
              <w:rPr>
                <w:rFonts w:ascii="Times New Roman" w:hAnsi="Times New Roman"/>
                <w:b w:val="false"/>
                <w:i/>
                <w:color w:val="000000"/>
                <w:sz w:val="24"/>
              </w:rPr>
              <w:t>not so … as</w:t>
            </w:r>
          </w:p>
        </w:tc>
      </w:tr>
      <w:tr>
        <w:trPr>
          <w:trHeight w:val="930" w:hRule="atLeast"/>
          <w:trHeight w:val="144" w:hRule="atLeast"/>
        </w:trPr>
        <w:tc>
          <w:tcPr>
            <w:tcW w:w="144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2.4.3</w:t>
            </w:r>
          </w:p>
        </w:tc>
        <w:tc>
          <w:tcPr>
            <w:tcW w:w="1285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Все типы вопросительных предложений (общий, специальный, альтернативный, разделительный вопросы) в Present/Past Continuous Tense</w:t>
            </w:r>
          </w:p>
        </w:tc>
      </w:tr>
      <w:tr>
        <w:trPr>
          <w:trHeight w:val="930" w:hRule="atLeast"/>
          <w:trHeight w:val="144" w:hRule="atLeast"/>
        </w:trPr>
        <w:tc>
          <w:tcPr>
            <w:tcW w:w="144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2.4.4</w:t>
            </w:r>
          </w:p>
        </w:tc>
        <w:tc>
          <w:tcPr>
            <w:tcW w:w="1285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Глаголы в видо-временных формах действительного залога в изъявительном наклонении в Present/Past Continuous Tense</w:t>
            </w:r>
          </w:p>
        </w:tc>
      </w:tr>
      <w:tr>
        <w:trPr>
          <w:trHeight w:val="465" w:hRule="atLeast"/>
          <w:trHeight w:val="144" w:hRule="atLeast"/>
        </w:trPr>
        <w:tc>
          <w:tcPr>
            <w:tcW w:w="144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2.4.5</w:t>
            </w:r>
          </w:p>
        </w:tc>
        <w:tc>
          <w:tcPr>
            <w:tcW w:w="1285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Модальные</w:t>
            </w:r>
            <w:r>
              <w:rPr>
                <w:rFonts w:ascii="Times New Roman" w:hAnsi="Times New Roman"/>
                <w:b w:val="false"/>
                <w:i w:val="false"/>
                <w:color w:val="000000"/>
                <w:sz w:val="24"/>
              </w:rPr>
              <w:t xml:space="preserve"> </w:t>
            </w:r>
            <w:r>
              <w:rPr>
                <w:rFonts w:ascii="Times New Roman" w:hAnsi="Times New Roman"/>
                <w:b w:val="false"/>
                <w:i w:val="false"/>
                <w:color w:val="000000"/>
                <w:sz w:val="24"/>
              </w:rPr>
              <w:t>глаголы</w:t>
            </w:r>
            <w:r>
              <w:rPr>
                <w:rFonts w:ascii="Times New Roman" w:hAnsi="Times New Roman"/>
                <w:b w:val="false"/>
                <w:i w:val="false"/>
                <w:color w:val="000000"/>
                <w:sz w:val="24"/>
              </w:rPr>
              <w:t xml:space="preserve"> </w:t>
            </w:r>
            <w:r>
              <w:rPr>
                <w:rFonts w:ascii="Times New Roman" w:hAnsi="Times New Roman"/>
                <w:b w:val="false"/>
                <w:i w:val="false"/>
                <w:color w:val="000000"/>
                <w:sz w:val="24"/>
              </w:rPr>
              <w:t>и</w:t>
            </w:r>
            <w:r>
              <w:rPr>
                <w:rFonts w:ascii="Times New Roman" w:hAnsi="Times New Roman"/>
                <w:b w:val="false"/>
                <w:i w:val="false"/>
                <w:color w:val="000000"/>
                <w:sz w:val="24"/>
              </w:rPr>
              <w:t xml:space="preserve"> </w:t>
            </w:r>
            <w:r>
              <w:rPr>
                <w:rFonts w:ascii="Times New Roman" w:hAnsi="Times New Roman"/>
                <w:b w:val="false"/>
                <w:i w:val="false"/>
                <w:color w:val="000000"/>
                <w:sz w:val="24"/>
              </w:rPr>
              <w:t>их</w:t>
            </w:r>
            <w:r>
              <w:rPr>
                <w:rFonts w:ascii="Times New Roman" w:hAnsi="Times New Roman"/>
                <w:b w:val="false"/>
                <w:i w:val="false"/>
                <w:color w:val="000000"/>
                <w:sz w:val="24"/>
              </w:rPr>
              <w:t xml:space="preserve"> </w:t>
            </w:r>
            <w:r>
              <w:rPr>
                <w:rFonts w:ascii="Times New Roman" w:hAnsi="Times New Roman"/>
                <w:b w:val="false"/>
                <w:i w:val="false"/>
                <w:color w:val="000000"/>
                <w:sz w:val="24"/>
              </w:rPr>
              <w:t>эквиваленты</w:t>
            </w:r>
            <w:r>
              <w:rPr>
                <w:rFonts w:ascii="Times New Roman" w:hAnsi="Times New Roman"/>
                <w:b w:val="false"/>
                <w:i w:val="false"/>
                <w:color w:val="000000"/>
                <w:sz w:val="24"/>
              </w:rPr>
              <w:t xml:space="preserve"> (</w:t>
            </w:r>
            <w:r>
              <w:rPr>
                <w:rFonts w:ascii="Times New Roman" w:hAnsi="Times New Roman"/>
                <w:b w:val="false"/>
                <w:i/>
                <w:color w:val="000000"/>
                <w:sz w:val="24"/>
              </w:rPr>
              <w:t>can / be able to</w:t>
            </w:r>
            <w:r>
              <w:rPr>
                <w:rFonts w:ascii="Times New Roman" w:hAnsi="Times New Roman"/>
                <w:b w:val="false"/>
                <w:i w:val="false"/>
                <w:color w:val="000000"/>
                <w:sz w:val="24"/>
              </w:rPr>
              <w:t xml:space="preserve">, </w:t>
            </w:r>
            <w:r>
              <w:rPr>
                <w:rFonts w:ascii="Times New Roman" w:hAnsi="Times New Roman"/>
                <w:b w:val="false"/>
                <w:i/>
                <w:color w:val="000000"/>
                <w:sz w:val="24"/>
              </w:rPr>
              <w:t>must/have to</w:t>
            </w:r>
            <w:r>
              <w:rPr>
                <w:rFonts w:ascii="Times New Roman" w:hAnsi="Times New Roman"/>
                <w:b w:val="false"/>
                <w:i w:val="false"/>
                <w:color w:val="000000"/>
                <w:sz w:val="24"/>
              </w:rPr>
              <w:t xml:space="preserve">, </w:t>
            </w:r>
            <w:r>
              <w:rPr>
                <w:rFonts w:ascii="Times New Roman" w:hAnsi="Times New Roman"/>
                <w:b w:val="false"/>
                <w:i/>
                <w:color w:val="000000"/>
                <w:sz w:val="24"/>
              </w:rPr>
              <w:t>may</w:t>
            </w:r>
            <w:r>
              <w:rPr>
                <w:rFonts w:ascii="Times New Roman" w:hAnsi="Times New Roman"/>
                <w:b w:val="false"/>
                <w:i w:val="false"/>
                <w:color w:val="000000"/>
                <w:sz w:val="24"/>
              </w:rPr>
              <w:t xml:space="preserve">, </w:t>
            </w:r>
            <w:r>
              <w:rPr>
                <w:rFonts w:ascii="Times New Roman" w:hAnsi="Times New Roman"/>
                <w:b w:val="false"/>
                <w:i/>
                <w:color w:val="000000"/>
                <w:sz w:val="24"/>
              </w:rPr>
              <w:t>should</w:t>
            </w:r>
            <w:r>
              <w:rPr>
                <w:rFonts w:ascii="Times New Roman" w:hAnsi="Times New Roman"/>
                <w:b w:val="false"/>
                <w:i w:val="false"/>
                <w:color w:val="000000"/>
                <w:sz w:val="24"/>
              </w:rPr>
              <w:t xml:space="preserve">, </w:t>
            </w:r>
            <w:r>
              <w:rPr>
                <w:rFonts w:ascii="Times New Roman" w:hAnsi="Times New Roman"/>
                <w:b w:val="false"/>
                <w:i/>
                <w:color w:val="000000"/>
                <w:sz w:val="24"/>
              </w:rPr>
              <w:t>need</w:t>
            </w:r>
            <w:r>
              <w:rPr>
                <w:rFonts w:ascii="Times New Roman" w:hAnsi="Times New Roman"/>
                <w:b w:val="false"/>
                <w:i w:val="false"/>
                <w:color w:val="000000"/>
                <w:sz w:val="24"/>
              </w:rPr>
              <w:t>)</w:t>
            </w:r>
          </w:p>
        </w:tc>
      </w:tr>
      <w:tr>
        <w:trPr>
          <w:trHeight w:val="465" w:hRule="atLeast"/>
          <w:trHeight w:val="144" w:hRule="atLeast"/>
        </w:trPr>
        <w:tc>
          <w:tcPr>
            <w:tcW w:w="144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2.4.6</w:t>
            </w:r>
          </w:p>
        </w:tc>
        <w:tc>
          <w:tcPr>
            <w:tcW w:w="1285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Слова, выражающие количество (</w:t>
            </w:r>
            <w:r>
              <w:rPr>
                <w:rFonts w:ascii="Times New Roman" w:hAnsi="Times New Roman"/>
                <w:b w:val="false"/>
                <w:i/>
                <w:color w:val="000000"/>
                <w:sz w:val="24"/>
              </w:rPr>
              <w:t>little / a little</w:t>
            </w:r>
            <w:r>
              <w:rPr>
                <w:rFonts w:ascii="Times New Roman" w:hAnsi="Times New Roman"/>
                <w:b w:val="false"/>
                <w:i w:val="false"/>
                <w:color w:val="000000"/>
                <w:sz w:val="24"/>
              </w:rPr>
              <w:t xml:space="preserve">, </w:t>
            </w:r>
            <w:r>
              <w:rPr>
                <w:rFonts w:ascii="Times New Roman" w:hAnsi="Times New Roman"/>
                <w:b w:val="false"/>
                <w:i/>
                <w:color w:val="000000"/>
                <w:sz w:val="24"/>
              </w:rPr>
              <w:t>few / a few</w:t>
            </w:r>
            <w:r>
              <w:rPr>
                <w:rFonts w:ascii="Times New Roman" w:hAnsi="Times New Roman"/>
                <w:b w:val="false"/>
                <w:i w:val="false"/>
                <w:color w:val="000000"/>
                <w:sz w:val="24"/>
              </w:rPr>
              <w:t>)</w:t>
            </w:r>
          </w:p>
        </w:tc>
      </w:tr>
      <w:tr>
        <w:trPr>
          <w:trHeight w:val="1410" w:hRule="atLeast"/>
          <w:trHeight w:val="144" w:hRule="atLeast"/>
        </w:trPr>
        <w:tc>
          <w:tcPr>
            <w:tcW w:w="144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2.4.7</w:t>
            </w:r>
          </w:p>
        </w:tc>
        <w:tc>
          <w:tcPr>
            <w:tcW w:w="1285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Возвратные, неопределённые местоимения (</w:t>
            </w:r>
            <w:r>
              <w:rPr>
                <w:rFonts w:ascii="Times New Roman" w:hAnsi="Times New Roman"/>
                <w:b w:val="false"/>
                <w:i/>
                <w:color w:val="000000"/>
                <w:sz w:val="24"/>
              </w:rPr>
              <w:t>some</w:t>
            </w:r>
            <w:r>
              <w:rPr>
                <w:rFonts w:ascii="Times New Roman" w:hAnsi="Times New Roman"/>
                <w:b w:val="false"/>
                <w:i w:val="false"/>
                <w:color w:val="000000"/>
                <w:sz w:val="24"/>
              </w:rPr>
              <w:t xml:space="preserve">, </w:t>
            </w:r>
            <w:r>
              <w:rPr>
                <w:rFonts w:ascii="Times New Roman" w:hAnsi="Times New Roman"/>
                <w:b w:val="false"/>
                <w:i/>
                <w:color w:val="000000"/>
                <w:sz w:val="24"/>
              </w:rPr>
              <w:t>any</w:t>
            </w:r>
            <w:r>
              <w:rPr>
                <w:rFonts w:ascii="Times New Roman" w:hAnsi="Times New Roman"/>
                <w:b w:val="false"/>
                <w:i w:val="false"/>
                <w:color w:val="000000"/>
                <w:sz w:val="24"/>
              </w:rPr>
              <w:t>) и их производные (</w:t>
            </w:r>
            <w:r>
              <w:rPr>
                <w:rFonts w:ascii="Times New Roman" w:hAnsi="Times New Roman"/>
                <w:b w:val="false"/>
                <w:i/>
                <w:color w:val="000000"/>
                <w:sz w:val="24"/>
              </w:rPr>
              <w:t>somebody</w:t>
            </w:r>
            <w:r>
              <w:rPr>
                <w:rFonts w:ascii="Times New Roman" w:hAnsi="Times New Roman"/>
                <w:b w:val="false"/>
                <w:i w:val="false"/>
                <w:color w:val="000000"/>
                <w:sz w:val="24"/>
              </w:rPr>
              <w:t xml:space="preserve">, </w:t>
            </w:r>
            <w:r>
              <w:rPr>
                <w:rFonts w:ascii="Times New Roman" w:hAnsi="Times New Roman"/>
                <w:b w:val="false"/>
                <w:i/>
                <w:color w:val="000000"/>
                <w:sz w:val="24"/>
              </w:rPr>
              <w:t>anybody</w:t>
            </w:r>
            <w:r>
              <w:rPr>
                <w:rFonts w:ascii="Times New Roman" w:hAnsi="Times New Roman"/>
                <w:b w:val="false"/>
                <w:i w:val="false"/>
                <w:color w:val="000000"/>
                <w:sz w:val="24"/>
              </w:rPr>
              <w:t xml:space="preserve">; </w:t>
            </w:r>
            <w:r>
              <w:rPr>
                <w:rFonts w:ascii="Times New Roman" w:hAnsi="Times New Roman"/>
                <w:b w:val="false"/>
                <w:i/>
                <w:color w:val="000000"/>
                <w:sz w:val="24"/>
              </w:rPr>
              <w:t>something</w:t>
            </w:r>
            <w:r>
              <w:rPr>
                <w:rFonts w:ascii="Times New Roman" w:hAnsi="Times New Roman"/>
                <w:b w:val="false"/>
                <w:i w:val="false"/>
                <w:color w:val="000000"/>
                <w:sz w:val="24"/>
              </w:rPr>
              <w:t xml:space="preserve">, </w:t>
            </w:r>
            <w:r>
              <w:rPr>
                <w:rFonts w:ascii="Times New Roman" w:hAnsi="Times New Roman"/>
                <w:b w:val="false"/>
                <w:i/>
                <w:color w:val="000000"/>
                <w:sz w:val="24"/>
              </w:rPr>
              <w:t>anything</w:t>
            </w:r>
            <w:r>
              <w:rPr>
                <w:rFonts w:ascii="Times New Roman" w:hAnsi="Times New Roman"/>
                <w:b w:val="false"/>
                <w:i w:val="false"/>
                <w:color w:val="000000"/>
                <w:sz w:val="24"/>
              </w:rPr>
              <w:t xml:space="preserve"> и другие), </w:t>
            </w:r>
            <w:r>
              <w:rPr>
                <w:rFonts w:ascii="Times New Roman" w:hAnsi="Times New Roman"/>
                <w:b w:val="false"/>
                <w:i/>
                <w:color w:val="000000"/>
                <w:sz w:val="24"/>
              </w:rPr>
              <w:t>every</w:t>
            </w:r>
            <w:r>
              <w:rPr>
                <w:rFonts w:ascii="Times New Roman" w:hAnsi="Times New Roman"/>
                <w:b w:val="false"/>
                <w:i w:val="false"/>
                <w:color w:val="000000"/>
                <w:sz w:val="24"/>
              </w:rPr>
              <w:t xml:space="preserve"> и производные (</w:t>
            </w:r>
            <w:r>
              <w:rPr>
                <w:rFonts w:ascii="Times New Roman" w:hAnsi="Times New Roman"/>
                <w:b w:val="false"/>
                <w:i/>
                <w:color w:val="000000"/>
                <w:sz w:val="24"/>
              </w:rPr>
              <w:t>everybody</w:t>
            </w:r>
            <w:r>
              <w:rPr>
                <w:rFonts w:ascii="Times New Roman" w:hAnsi="Times New Roman"/>
                <w:b w:val="false"/>
                <w:i w:val="false"/>
                <w:color w:val="000000"/>
                <w:sz w:val="24"/>
              </w:rPr>
              <w:t xml:space="preserve">, </w:t>
            </w:r>
            <w:r>
              <w:rPr>
                <w:rFonts w:ascii="Times New Roman" w:hAnsi="Times New Roman"/>
                <w:b w:val="false"/>
                <w:i/>
                <w:color w:val="000000"/>
                <w:sz w:val="24"/>
              </w:rPr>
              <w:t>everything</w:t>
            </w:r>
            <w:r>
              <w:rPr>
                <w:rFonts w:ascii="Times New Roman" w:hAnsi="Times New Roman"/>
                <w:b w:val="false"/>
                <w:i w:val="false"/>
                <w:color w:val="000000"/>
                <w:sz w:val="24"/>
              </w:rPr>
              <w:t xml:space="preserve"> и другие) в повествовательных (утвердительных и отрицательных) и вопросительных предложениях</w:t>
            </w:r>
          </w:p>
        </w:tc>
      </w:tr>
      <w:tr>
        <w:trPr>
          <w:trHeight w:val="465" w:hRule="atLeast"/>
          <w:trHeight w:val="144" w:hRule="atLeast"/>
        </w:trPr>
        <w:tc>
          <w:tcPr>
            <w:tcW w:w="144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2.4.8</w:t>
            </w:r>
          </w:p>
        </w:tc>
        <w:tc>
          <w:tcPr>
            <w:tcW w:w="1285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Числительные для обозначения дат и больших чисел (100 – 1000)</w:t>
            </w:r>
          </w:p>
        </w:tc>
      </w:tr>
      <w:tr>
        <w:trPr>
          <w:trHeight w:val="465" w:hRule="atLeast"/>
          <w:trHeight w:val="144" w:hRule="atLeast"/>
        </w:trPr>
        <w:tc>
          <w:tcPr>
            <w:tcW w:w="144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3</w:t>
            </w:r>
          </w:p>
        </w:tc>
        <w:tc>
          <w:tcPr>
            <w:tcW w:w="12850" w:type="dxa"/>
            <w:tcBorders/>
            <w:tcMar>
              <w:top w:w="50" w:type="dxa"/>
              <w:left w:w="100" w:type="dxa"/>
            </w:tcMar>
            <w:vAlign w:val="center"/>
          </w:tcPr>
          <w:p>
            <w:pPr>
              <w:spacing w:before="0" w:after="0" w:line="336"/>
              <w:ind w:left="228"/>
              <w:jc w:val="left"/>
            </w:pPr>
            <w:r>
              <w:rPr>
                <w:rFonts w:ascii="Times New Roman" w:hAnsi="Times New Roman"/>
                <w:b w:val="false"/>
                <w:i w:val="false"/>
                <w:color w:val="000000"/>
                <w:sz w:val="24"/>
              </w:rPr>
              <w:t>Социокультурные знания и умения</w:t>
            </w:r>
          </w:p>
        </w:tc>
      </w:tr>
      <w:tr>
        <w:trPr>
          <w:trHeight w:val="1755" w:hRule="atLeast"/>
          <w:trHeight w:val="144" w:hRule="atLeast"/>
        </w:trPr>
        <w:tc>
          <w:tcPr>
            <w:tcW w:w="144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3.1</w:t>
            </w:r>
          </w:p>
        </w:tc>
        <w:tc>
          <w:tcPr>
            <w:tcW w:w="1285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«Дома», «В магазине»)</w:t>
            </w:r>
          </w:p>
        </w:tc>
      </w:tr>
      <w:tr>
        <w:trPr>
          <w:trHeight w:val="1875" w:hRule="atLeast"/>
          <w:trHeight w:val="144" w:hRule="atLeast"/>
        </w:trPr>
        <w:tc>
          <w:tcPr>
            <w:tcW w:w="144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3.2</w:t>
            </w:r>
          </w:p>
        </w:tc>
        <w:tc>
          <w:tcPr>
            <w:tcW w:w="1285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питании и проведении досуга, этикетные особенности посещения гостей)</w:t>
            </w:r>
          </w:p>
        </w:tc>
      </w:tr>
      <w:tr>
        <w:trPr>
          <w:trHeight w:val="2820" w:hRule="atLeast"/>
          <w:trHeight w:val="144" w:hRule="atLeast"/>
        </w:trPr>
        <w:tc>
          <w:tcPr>
            <w:tcW w:w="144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3.3</w:t>
            </w:r>
          </w:p>
        </w:tc>
        <w:tc>
          <w:tcPr>
            <w:tcW w:w="1285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pacing w:val="-2"/>
                <w:sz w:val="24"/>
              </w:rPr>
              <w:t xml:space="preserve">Знание социокультурного портрета родной страны и страны </w:t>
            </w:r>
            <w:r>
              <w:rPr>
                <w:rFonts w:ascii="Times New Roman" w:hAnsi="Times New Roman"/>
                <w:b w:val="false"/>
                <w:i w:val="false"/>
                <w:color w:val="000000"/>
                <w:spacing w:val="-2"/>
                <w:sz w:val="24"/>
              </w:rPr>
              <w:t>(</w:t>
            </w:r>
            <w:r>
              <w:rPr>
                <w:rFonts w:ascii="Times New Roman" w:hAnsi="Times New Roman"/>
                <w:b w:val="false"/>
                <w:i w:val="false"/>
                <w:color w:val="000000"/>
                <w:spacing w:val="-2"/>
                <w:sz w:val="24"/>
              </w:rPr>
              <w:t>стран</w:t>
            </w:r>
            <w:r>
              <w:rPr>
                <w:rFonts w:ascii="Times New Roman" w:hAnsi="Times New Roman"/>
                <w:b w:val="false"/>
                <w:i w:val="false"/>
                <w:color w:val="000000"/>
                <w:spacing w:val="-2"/>
                <w:sz w:val="24"/>
              </w:rPr>
              <w:t>)</w:t>
            </w:r>
            <w:r>
              <w:rPr>
                <w:rFonts w:ascii="Times New Roman" w:hAnsi="Times New Roman"/>
                <w:b w:val="false"/>
                <w:i w:val="false"/>
                <w:color w:val="000000"/>
                <w:spacing w:val="-2"/>
                <w:sz w:val="24"/>
              </w:rPr>
              <w:t xml:space="preserve"> изучаемого языка: знакомство с </w:t>
            </w:r>
            <w:r>
              <w:rPr>
                <w:rFonts w:ascii="Times New Roman" w:hAnsi="Times New Roman"/>
                <w:b w:val="false"/>
                <w:i w:val="false"/>
                <w:color w:val="000000"/>
                <w:spacing w:val="-2"/>
                <w:sz w:val="24"/>
              </w:rPr>
              <w:t xml:space="preserve">государственной символикой (флагом), некоторыми национальными символами, </w:t>
            </w:r>
            <w:r>
              <w:rPr>
                <w:rFonts w:ascii="Times New Roman" w:hAnsi="Times New Roman"/>
                <w:b w:val="false"/>
                <w:i w:val="false"/>
                <w:color w:val="000000"/>
                <w:spacing w:val="-2"/>
                <w:sz w:val="24"/>
              </w:rPr>
              <w:t>традициями проведения основных национальных празд</w:t>
            </w:r>
            <w:r>
              <w:rPr>
                <w:rFonts w:ascii="Times New Roman" w:hAnsi="Times New Roman"/>
                <w:b w:val="false"/>
                <w:i w:val="false"/>
                <w:color w:val="000000"/>
                <w:spacing w:val="-2"/>
                <w:sz w:val="24"/>
              </w:rPr>
              <w:t>ников (Рождества, Нового года</w:t>
            </w:r>
            <w:r>
              <w:rPr>
                <w:rFonts w:ascii="Times New Roman" w:hAnsi="Times New Roman"/>
                <w:b w:val="false"/>
                <w:i w:val="false"/>
                <w:color w:val="000000"/>
                <w:spacing w:val="-2"/>
                <w:sz w:val="24"/>
              </w:rPr>
              <w:t xml:space="preserve">, Дня матери </w:t>
            </w:r>
            <w:r>
              <w:rPr>
                <w:rFonts w:ascii="Times New Roman" w:hAnsi="Times New Roman"/>
                <w:b w:val="false"/>
                <w:i w:val="false"/>
                <w:color w:val="000000"/>
                <w:spacing w:val="-2"/>
                <w:sz w:val="24"/>
              </w:rPr>
              <w:t xml:space="preserve">и </w:t>
            </w:r>
            <w:r>
              <w:rPr>
                <w:rFonts w:ascii="Times New Roman" w:hAnsi="Times New Roman"/>
                <w:b w:val="false"/>
                <w:i w:val="false"/>
                <w:color w:val="000000"/>
                <w:spacing w:val="-2"/>
                <w:sz w:val="24"/>
              </w:rPr>
              <w:t>других праздников</w:t>
            </w:r>
            <w:r>
              <w:rPr>
                <w:rFonts w:ascii="Times New Roman" w:hAnsi="Times New Roman"/>
                <w:b w:val="false"/>
                <w:i w:val="false"/>
                <w:color w:val="000000"/>
                <w:spacing w:val="-2"/>
                <w:sz w:val="24"/>
              </w:rPr>
              <w:t>), с особенно</w:t>
            </w:r>
            <w:r>
              <w:rPr>
                <w:rFonts w:ascii="Times New Roman" w:hAnsi="Times New Roman"/>
                <w:b w:val="false"/>
                <w:i w:val="false"/>
                <w:color w:val="000000"/>
                <w:spacing w:val="-2"/>
                <w:sz w:val="24"/>
              </w:rPr>
              <w:t>стями образа жизни и культуры страны (стран) изучаемого языка (известны</w:t>
            </w:r>
            <w:r>
              <w:rPr>
                <w:rFonts w:ascii="Times New Roman" w:hAnsi="Times New Roman"/>
                <w:b w:val="false"/>
                <w:i w:val="false"/>
                <w:color w:val="000000"/>
                <w:spacing w:val="-2"/>
                <w:sz w:val="24"/>
              </w:rPr>
              <w:t>ми</w:t>
            </w:r>
            <w:r>
              <w:rPr>
                <w:rFonts w:ascii="Times New Roman" w:hAnsi="Times New Roman"/>
                <w:b w:val="false"/>
                <w:i w:val="false"/>
                <w:color w:val="000000"/>
                <w:spacing w:val="-2"/>
                <w:sz w:val="24"/>
              </w:rPr>
              <w:t xml:space="preserve"> достопримечательностя</w:t>
            </w:r>
            <w:r>
              <w:rPr>
                <w:rFonts w:ascii="Times New Roman" w:hAnsi="Times New Roman"/>
                <w:b w:val="false"/>
                <w:i w:val="false"/>
                <w:color w:val="000000"/>
                <w:spacing w:val="-2"/>
                <w:sz w:val="24"/>
              </w:rPr>
              <w:t>ми</w:t>
            </w:r>
            <w:r>
              <w:rPr>
                <w:rFonts w:ascii="Times New Roman" w:hAnsi="Times New Roman"/>
                <w:b w:val="false"/>
                <w:i w:val="false"/>
                <w:color w:val="000000"/>
                <w:spacing w:val="-2"/>
                <w:sz w:val="24"/>
              </w:rPr>
              <w:t>,</w:t>
            </w:r>
            <w:r>
              <w:rPr>
                <w:rFonts w:ascii="Times New Roman" w:hAnsi="Times New Roman"/>
                <w:b w:val="false"/>
                <w:i w:val="false"/>
                <w:color w:val="000000"/>
                <w:spacing w:val="-2"/>
                <w:sz w:val="24"/>
              </w:rPr>
              <w:t xml:space="preserve"> некоторыми</w:t>
            </w:r>
            <w:r>
              <w:rPr>
                <w:rFonts w:ascii="Times New Roman" w:hAnsi="Times New Roman"/>
                <w:b w:val="false"/>
                <w:i w:val="false"/>
                <w:color w:val="000000"/>
                <w:spacing w:val="-2"/>
                <w:sz w:val="24"/>
              </w:rPr>
              <w:t xml:space="preserve"> выдающи</w:t>
            </w:r>
            <w:r>
              <w:rPr>
                <w:rFonts w:ascii="Times New Roman" w:hAnsi="Times New Roman"/>
                <w:b w:val="false"/>
                <w:i w:val="false"/>
                <w:color w:val="000000"/>
                <w:spacing w:val="-2"/>
                <w:sz w:val="24"/>
              </w:rPr>
              <w:t>ми</w:t>
            </w:r>
            <w:r>
              <w:rPr>
                <w:rFonts w:ascii="Times New Roman" w:hAnsi="Times New Roman"/>
                <w:b w:val="false"/>
                <w:i w:val="false"/>
                <w:color w:val="000000"/>
                <w:spacing w:val="-2"/>
                <w:sz w:val="24"/>
              </w:rPr>
              <w:t>ся люд</w:t>
            </w:r>
            <w:r>
              <w:rPr>
                <w:rFonts w:ascii="Times New Roman" w:hAnsi="Times New Roman"/>
                <w:b w:val="false"/>
                <w:i w:val="false"/>
                <w:color w:val="000000"/>
                <w:spacing w:val="-2"/>
                <w:sz w:val="24"/>
              </w:rPr>
              <w:t>ьми</w:t>
            </w:r>
            <w:r>
              <w:rPr>
                <w:rFonts w:ascii="Times New Roman" w:hAnsi="Times New Roman"/>
                <w:b w:val="false"/>
                <w:i w:val="false"/>
                <w:color w:val="000000"/>
                <w:spacing w:val="-2"/>
                <w:sz w:val="24"/>
              </w:rPr>
              <w:t>), с доступными в языковом отношении образцами детской поэзии и прозы на английском языке</w:t>
            </w:r>
          </w:p>
        </w:tc>
      </w:tr>
      <w:tr>
        <w:trPr>
          <w:trHeight w:val="930" w:hRule="atLeast"/>
          <w:trHeight w:val="144" w:hRule="atLeast"/>
        </w:trPr>
        <w:tc>
          <w:tcPr>
            <w:tcW w:w="144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3.4</w:t>
            </w:r>
          </w:p>
        </w:tc>
        <w:tc>
          <w:tcPr>
            <w:tcW w:w="1285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Умение писать свои имя и фамилию, а также имена и фамилии своих родственников и друзей на английском языке </w:t>
            </w:r>
          </w:p>
        </w:tc>
      </w:tr>
      <w:tr>
        <w:trPr>
          <w:trHeight w:val="465" w:hRule="atLeast"/>
          <w:trHeight w:val="144" w:hRule="atLeast"/>
        </w:trPr>
        <w:tc>
          <w:tcPr>
            <w:tcW w:w="144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3.5</w:t>
            </w:r>
          </w:p>
        </w:tc>
        <w:tc>
          <w:tcPr>
            <w:tcW w:w="1285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Умение правильно оформлять свой адрес на английском языке (в анкете, формуляре)</w:t>
            </w:r>
          </w:p>
        </w:tc>
      </w:tr>
      <w:tr>
        <w:trPr>
          <w:trHeight w:val="465" w:hRule="atLeast"/>
          <w:trHeight w:val="144" w:hRule="atLeast"/>
        </w:trPr>
        <w:tc>
          <w:tcPr>
            <w:tcW w:w="144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3.6</w:t>
            </w:r>
          </w:p>
        </w:tc>
        <w:tc>
          <w:tcPr>
            <w:tcW w:w="1285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Умение кратко представлять Россию и страну (страны) изучаемого языка</w:t>
            </w:r>
          </w:p>
        </w:tc>
      </w:tr>
      <w:tr>
        <w:trPr>
          <w:trHeight w:val="1410" w:hRule="atLeast"/>
          <w:trHeight w:val="144" w:hRule="atLeast"/>
        </w:trPr>
        <w:tc>
          <w:tcPr>
            <w:tcW w:w="144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3.7</w:t>
            </w:r>
          </w:p>
        </w:tc>
        <w:tc>
          <w:tcPr>
            <w:tcW w:w="1285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Умение 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tc>
      </w:tr>
      <w:tr>
        <w:trPr>
          <w:trHeight w:val="930" w:hRule="atLeast"/>
          <w:trHeight w:val="144" w:hRule="atLeast"/>
        </w:trPr>
        <w:tc>
          <w:tcPr>
            <w:tcW w:w="144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3.8</w:t>
            </w:r>
          </w:p>
        </w:tc>
        <w:tc>
          <w:tcPr>
            <w:tcW w:w="1285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Умение кратко рассказывать о выдающихся людях родной страны и страны (стран) изучаемого языка (учёных, писателей, поэтов)</w:t>
            </w:r>
          </w:p>
        </w:tc>
      </w:tr>
      <w:tr>
        <w:trPr>
          <w:trHeight w:val="465" w:hRule="atLeast"/>
          <w:trHeight w:val="144" w:hRule="atLeast"/>
        </w:trPr>
        <w:tc>
          <w:tcPr>
            <w:tcW w:w="144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4</w:t>
            </w:r>
          </w:p>
        </w:tc>
        <w:tc>
          <w:tcPr>
            <w:tcW w:w="12850" w:type="dxa"/>
            <w:tcBorders/>
            <w:tcMar>
              <w:top w:w="50" w:type="dxa"/>
              <w:left w:w="100" w:type="dxa"/>
            </w:tcMar>
            <w:vAlign w:val="center"/>
          </w:tcPr>
          <w:p>
            <w:pPr>
              <w:spacing w:before="0" w:after="0" w:line="336"/>
              <w:ind w:left="228"/>
              <w:jc w:val="left"/>
            </w:pPr>
            <w:r>
              <w:rPr>
                <w:rFonts w:ascii="Times New Roman" w:hAnsi="Times New Roman"/>
                <w:b w:val="false"/>
                <w:i w:val="false"/>
                <w:color w:val="000000"/>
                <w:sz w:val="24"/>
              </w:rPr>
              <w:t>Компенсаторные умения</w:t>
            </w:r>
          </w:p>
        </w:tc>
      </w:tr>
      <w:tr>
        <w:trPr>
          <w:trHeight w:val="465" w:hRule="atLeast"/>
          <w:trHeight w:val="144" w:hRule="atLeast"/>
        </w:trPr>
        <w:tc>
          <w:tcPr>
            <w:tcW w:w="144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4.1</w:t>
            </w:r>
          </w:p>
        </w:tc>
        <w:tc>
          <w:tcPr>
            <w:tcW w:w="1285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Использование при чтении и аудировании языковой догадки, в том числе контекстуальной</w:t>
            </w:r>
          </w:p>
        </w:tc>
      </w:tr>
      <w:tr>
        <w:trPr>
          <w:trHeight w:val="465" w:hRule="atLeast"/>
          <w:trHeight w:val="144" w:hRule="atLeast"/>
        </w:trPr>
        <w:tc>
          <w:tcPr>
            <w:tcW w:w="144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4.2</w:t>
            </w:r>
          </w:p>
        </w:tc>
        <w:tc>
          <w:tcPr>
            <w:tcW w:w="1285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Использование при формулировании собственных высказываний ключевых слов, плана</w:t>
            </w:r>
          </w:p>
        </w:tc>
      </w:tr>
      <w:tr>
        <w:trPr>
          <w:trHeight w:val="1410" w:hRule="atLeast"/>
          <w:trHeight w:val="144" w:hRule="atLeast"/>
        </w:trPr>
        <w:tc>
          <w:tcPr>
            <w:tcW w:w="144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4.3</w:t>
            </w:r>
          </w:p>
        </w:tc>
        <w:tc>
          <w:tcPr>
            <w:tcW w:w="1285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tc>
      </w:tr>
      <w:tr>
        <w:trPr>
          <w:trHeight w:val="465" w:hRule="atLeast"/>
          <w:trHeight w:val="144" w:hRule="atLeast"/>
        </w:trPr>
        <w:tc>
          <w:tcPr>
            <w:tcW w:w="0" w:type="auto"/>
            <w:gridSpan w:val="2"/>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Тематическое содержание речи</w:t>
            </w:r>
          </w:p>
        </w:tc>
      </w:tr>
      <w:tr>
        <w:trPr>
          <w:trHeight w:val="465" w:hRule="atLeast"/>
          <w:trHeight w:val="144" w:hRule="atLeast"/>
        </w:trPr>
        <w:tc>
          <w:tcPr>
            <w:tcW w:w="144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А</w:t>
            </w:r>
          </w:p>
        </w:tc>
        <w:tc>
          <w:tcPr>
            <w:tcW w:w="1285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Взаимоотношения в семье и с друзьями. Семейные праздники</w:t>
            </w:r>
          </w:p>
        </w:tc>
      </w:tr>
      <w:tr>
        <w:trPr>
          <w:trHeight w:val="465" w:hRule="atLeast"/>
          <w:trHeight w:val="144" w:hRule="atLeast"/>
        </w:trPr>
        <w:tc>
          <w:tcPr>
            <w:tcW w:w="144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Б</w:t>
            </w:r>
          </w:p>
        </w:tc>
        <w:tc>
          <w:tcPr>
            <w:tcW w:w="1285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Внешность и характер человека (литературного персонажа)</w:t>
            </w:r>
          </w:p>
        </w:tc>
      </w:tr>
      <w:tr>
        <w:trPr>
          <w:trHeight w:val="465" w:hRule="atLeast"/>
          <w:trHeight w:val="144" w:hRule="atLeast"/>
        </w:trPr>
        <w:tc>
          <w:tcPr>
            <w:tcW w:w="144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В</w:t>
            </w:r>
          </w:p>
        </w:tc>
        <w:tc>
          <w:tcPr>
            <w:tcW w:w="1285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pacing w:val="-2"/>
                <w:sz w:val="24"/>
              </w:rPr>
              <w:t>Досуг и увлечения (хобби) современного подростка (чтение, кино, театр, спорт)</w:t>
            </w:r>
          </w:p>
        </w:tc>
      </w:tr>
      <w:tr>
        <w:trPr>
          <w:trHeight w:val="810" w:hRule="atLeast"/>
          <w:trHeight w:val="144" w:hRule="atLeast"/>
        </w:trPr>
        <w:tc>
          <w:tcPr>
            <w:tcW w:w="144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Г</w:t>
            </w:r>
          </w:p>
        </w:tc>
        <w:tc>
          <w:tcPr>
            <w:tcW w:w="1285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Здоровый образ жизни: режим труда и отдыха, фитнес, сбалансированное питание</w:t>
            </w:r>
          </w:p>
        </w:tc>
      </w:tr>
      <w:tr>
        <w:trPr>
          <w:trHeight w:val="465" w:hRule="atLeast"/>
          <w:trHeight w:val="144" w:hRule="atLeast"/>
        </w:trPr>
        <w:tc>
          <w:tcPr>
            <w:tcW w:w="144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Д</w:t>
            </w:r>
          </w:p>
        </w:tc>
        <w:tc>
          <w:tcPr>
            <w:tcW w:w="1285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Покупки: одежда, обувь и продукты питания</w:t>
            </w:r>
          </w:p>
        </w:tc>
      </w:tr>
      <w:tr>
        <w:trPr>
          <w:trHeight w:val="930" w:hRule="atLeast"/>
          <w:trHeight w:val="144" w:hRule="atLeast"/>
        </w:trPr>
        <w:tc>
          <w:tcPr>
            <w:tcW w:w="144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Е</w:t>
            </w:r>
          </w:p>
        </w:tc>
        <w:tc>
          <w:tcPr>
            <w:tcW w:w="1285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Школа, школьная жизнь, школьная форма, изучаемые предметы, любимый предмет, правила поведения в школе. Переписка с зарубежными сверстниками</w:t>
            </w:r>
          </w:p>
        </w:tc>
      </w:tr>
      <w:tr>
        <w:trPr>
          <w:trHeight w:val="465" w:hRule="atLeast"/>
          <w:trHeight w:val="144" w:hRule="atLeast"/>
        </w:trPr>
        <w:tc>
          <w:tcPr>
            <w:tcW w:w="144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Ж</w:t>
            </w:r>
          </w:p>
        </w:tc>
        <w:tc>
          <w:tcPr>
            <w:tcW w:w="1285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Каникулы в различное время года. Виды отдыха</w:t>
            </w:r>
          </w:p>
        </w:tc>
      </w:tr>
      <w:tr>
        <w:trPr>
          <w:trHeight w:val="465" w:hRule="atLeast"/>
          <w:trHeight w:val="144" w:hRule="atLeast"/>
        </w:trPr>
        <w:tc>
          <w:tcPr>
            <w:tcW w:w="144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З</w:t>
            </w:r>
          </w:p>
        </w:tc>
        <w:tc>
          <w:tcPr>
            <w:tcW w:w="1285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Путешествия по России и зарубежным странам</w:t>
            </w:r>
          </w:p>
        </w:tc>
      </w:tr>
      <w:tr>
        <w:trPr>
          <w:trHeight w:val="465" w:hRule="atLeast"/>
          <w:trHeight w:val="144" w:hRule="atLeast"/>
        </w:trPr>
        <w:tc>
          <w:tcPr>
            <w:tcW w:w="144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И</w:t>
            </w:r>
          </w:p>
        </w:tc>
        <w:tc>
          <w:tcPr>
            <w:tcW w:w="1285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Природа: дикие и домашние животные. Климат, погода</w:t>
            </w:r>
          </w:p>
        </w:tc>
      </w:tr>
      <w:tr>
        <w:trPr>
          <w:trHeight w:val="465" w:hRule="atLeast"/>
          <w:trHeight w:val="144" w:hRule="atLeast"/>
        </w:trPr>
        <w:tc>
          <w:tcPr>
            <w:tcW w:w="144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К</w:t>
            </w:r>
          </w:p>
        </w:tc>
        <w:tc>
          <w:tcPr>
            <w:tcW w:w="1285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Жизнь в городе и сельской местности. Описание родного населенного пункта. Транспорт</w:t>
            </w:r>
          </w:p>
        </w:tc>
      </w:tr>
      <w:tr>
        <w:trPr>
          <w:trHeight w:val="1410" w:hRule="atLeast"/>
          <w:trHeight w:val="144" w:hRule="atLeast"/>
        </w:trPr>
        <w:tc>
          <w:tcPr>
            <w:tcW w:w="144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Л</w:t>
            </w:r>
          </w:p>
        </w:tc>
        <w:tc>
          <w:tcPr>
            <w:tcW w:w="1285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r>
      <w:tr>
        <w:trPr>
          <w:trHeight w:val="840" w:hRule="atLeast"/>
          <w:trHeight w:val="144" w:hRule="atLeast"/>
        </w:trPr>
        <w:tc>
          <w:tcPr>
            <w:tcW w:w="144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М</w:t>
            </w:r>
          </w:p>
        </w:tc>
        <w:tc>
          <w:tcPr>
            <w:tcW w:w="1285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Выдающиеся люди родной страны и страны (стран) изучаемого языка: писатели, поэты, учёные</w:t>
            </w:r>
          </w:p>
        </w:tc>
      </w:tr>
    </w:tbl>
    <w:p>
      <w:pPr>
        <w:spacing w:before="0" w:after="0"/>
        <w:ind w:left="120"/>
        <w:jc w:val="left"/>
      </w:pPr>
    </w:p>
    <w:p>
      <w:pPr>
        <w:spacing w:before="199" w:after="199"/>
        <w:ind w:left="120"/>
        <w:jc w:val="left"/>
      </w:pPr>
      <w:r>
        <w:rPr>
          <w:rFonts w:ascii="Times New Roman" w:hAnsi="Times New Roman"/>
          <w:b/>
          <w:i w:val="false"/>
          <w:color w:val="000000"/>
          <w:sz w:val="28"/>
        </w:rPr>
        <w:t>7 КЛАСС</w:t>
      </w:r>
    </w:p>
    <w:p>
      <w:pPr>
        <w:spacing w:before="0" w:after="0"/>
        <w:ind w:left="120"/>
        <w:jc w:val="left"/>
      </w:pPr>
    </w:p>
    <w:tbl>
      <w:tblPr>
        <w:tblW w:w="0" w:type="auto"/>
        <w:tblCellSpacing w:w="0" w:type="nil"/>
        <w:tblBorders>
          <w:top w:val="single"/>
          <w:left w:val="single"/>
          <w:bottom w:val="single"/>
          <w:right w:val="single"/>
          <w:insideH w:val="single"/>
          <w:insideV w:val="single"/>
        </w:tblBorders>
      </w:tblPr>
      <w:tblGrid>
        <w:gridCol w:w="1892"/>
        <w:gridCol w:w="11860"/>
      </w:tblGrid>
      <w:tr>
        <w:trPr>
          <w:trHeight w:val="405" w:hRule="atLeast"/>
          <w:trHeight w:val="144" w:hRule="atLeast"/>
        </w:trPr>
        <w:tc>
          <w:tcPr>
            <w:tcW w:w="1324"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w:t>
            </w:r>
            <w:r>
              <w:rPr>
                <w:rFonts w:ascii="Times New Roman" w:hAnsi="Times New Roman"/>
                <w:b/>
                <w:i w:val="false"/>
                <w:color w:val="000000"/>
                <w:sz w:val="24"/>
              </w:rPr>
              <w:t>Код</w:t>
            </w:r>
            <w:r>
              <w:rPr>
                <w:rFonts w:ascii="Times New Roman" w:hAnsi="Times New Roman"/>
                <w:b/>
                <w:i w:val="false"/>
                <w:color w:val="000000"/>
                <w:sz w:val="24"/>
              </w:rPr>
              <w:t xml:space="preserve"> </w:t>
            </w:r>
          </w:p>
        </w:tc>
        <w:tc>
          <w:tcPr>
            <w:tcW w:w="1304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w:t>
            </w:r>
            <w:r>
              <w:rPr>
                <w:rFonts w:ascii="Times New Roman" w:hAnsi="Times New Roman"/>
                <w:b/>
                <w:i w:val="false"/>
                <w:color w:val="000000"/>
                <w:sz w:val="24"/>
              </w:rPr>
              <w:t>Проверяемый элемент содержания</w:t>
            </w:r>
            <w:r>
              <w:rPr>
                <w:rFonts w:ascii="Times New Roman" w:hAnsi="Times New Roman"/>
                <w:b/>
                <w:i w:val="false"/>
                <w:color w:val="000000"/>
                <w:sz w:val="24"/>
              </w:rPr>
              <w:t xml:space="preserve"> </w:t>
            </w:r>
          </w:p>
        </w:tc>
      </w:tr>
      <w:tr>
        <w:trPr>
          <w:trHeight w:val="435" w:hRule="atLeast"/>
          <w:trHeight w:val="144" w:hRule="atLeast"/>
        </w:trPr>
        <w:tc>
          <w:tcPr>
            <w:tcW w:w="1324"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1</w:t>
            </w:r>
          </w:p>
        </w:tc>
        <w:tc>
          <w:tcPr>
            <w:tcW w:w="13046"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Коммуникативные умения</w:t>
            </w:r>
          </w:p>
        </w:tc>
      </w:tr>
      <w:tr>
        <w:trPr>
          <w:trHeight w:val="435" w:hRule="atLeast"/>
          <w:trHeight w:val="144" w:hRule="atLeast"/>
        </w:trPr>
        <w:tc>
          <w:tcPr>
            <w:tcW w:w="1324" w:type="dxa"/>
            <w:tcBorders/>
            <w:tcMar>
              <w:top w:w="50" w:type="dxa"/>
              <w:left w:w="100" w:type="dxa"/>
            </w:tcMar>
            <w:vAlign w:val="center"/>
          </w:tcPr>
          <w:p>
            <w:pPr>
              <w:spacing w:before="0" w:after="0" w:line="312"/>
              <w:ind w:left="228"/>
              <w:jc w:val="center"/>
            </w:pPr>
            <w:r>
              <w:rPr>
                <w:rFonts w:ascii="Times New Roman" w:hAnsi="Times New Roman"/>
                <w:b w:val="false"/>
                <w:i/>
                <w:color w:val="000000"/>
                <w:sz w:val="24"/>
              </w:rPr>
              <w:t>1.1</w:t>
            </w:r>
          </w:p>
        </w:tc>
        <w:tc>
          <w:tcPr>
            <w:tcW w:w="13046" w:type="dxa"/>
            <w:tcBorders/>
            <w:tcMar>
              <w:top w:w="50" w:type="dxa"/>
              <w:left w:w="100" w:type="dxa"/>
            </w:tcMar>
            <w:vAlign w:val="center"/>
          </w:tcPr>
          <w:p>
            <w:pPr>
              <w:spacing w:before="0" w:after="0" w:line="312"/>
              <w:ind w:left="228"/>
              <w:jc w:val="both"/>
            </w:pPr>
            <w:r>
              <w:rPr>
                <w:rFonts w:ascii="Times New Roman" w:hAnsi="Times New Roman"/>
                <w:b w:val="false"/>
                <w:i/>
                <w:color w:val="000000"/>
                <w:sz w:val="24"/>
              </w:rPr>
              <w:t>Говорение</w:t>
            </w:r>
          </w:p>
        </w:tc>
      </w:tr>
      <w:tr>
        <w:trPr>
          <w:trHeight w:val="2610" w:hRule="atLeast"/>
          <w:trHeight w:val="144" w:hRule="atLeast"/>
        </w:trPr>
        <w:tc>
          <w:tcPr>
            <w:tcW w:w="1324"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1.1.1</w:t>
            </w:r>
          </w:p>
        </w:tc>
        <w:tc>
          <w:tcPr>
            <w:tcW w:w="13046"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Диалогическая речь</w:t>
            </w:r>
          </w:p>
          <w:p>
            <w:pPr>
              <w:spacing w:before="0" w:after="0" w:line="312"/>
              <w:ind w:left="228"/>
              <w:jc w:val="both"/>
            </w:pPr>
            <w:r>
              <w:rPr>
                <w:rFonts w:ascii="Times New Roman" w:hAnsi="Times New Roman"/>
                <w:b w:val="false"/>
                <w:i w:val="false"/>
                <w:color w:val="000000"/>
                <w:sz w:val="24"/>
              </w:rPr>
              <w:t xml:space="preserve">Развитие коммуникативных умений диалогической речи, а именно умений вести различные виды диалогов,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 (объём диалога – до 7 реплик со стороны каждого собеседника) </w:t>
            </w:r>
          </w:p>
        </w:tc>
      </w:tr>
      <w:tr>
        <w:trPr>
          <w:trHeight w:val="1740" w:hRule="atLeast"/>
          <w:trHeight w:val="144" w:hRule="atLeast"/>
        </w:trPr>
        <w:tc>
          <w:tcPr>
            <w:tcW w:w="1324"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1.1.1.1</w:t>
            </w:r>
          </w:p>
        </w:tc>
        <w:tc>
          <w:tcPr>
            <w:tcW w:w="13046"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tc>
      </w:tr>
      <w:tr>
        <w:trPr>
          <w:trHeight w:val="1740" w:hRule="atLeast"/>
          <w:trHeight w:val="144" w:hRule="atLeast"/>
        </w:trPr>
        <w:tc>
          <w:tcPr>
            <w:tcW w:w="1324"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1.1.1.2</w:t>
            </w:r>
          </w:p>
        </w:tc>
        <w:tc>
          <w:tcPr>
            <w:tcW w:w="13046"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Диалог – 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tc>
      </w:tr>
      <w:tr>
        <w:trPr>
          <w:trHeight w:val="2175" w:hRule="atLeast"/>
          <w:trHeight w:val="144" w:hRule="atLeast"/>
        </w:trPr>
        <w:tc>
          <w:tcPr>
            <w:tcW w:w="1324"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1.1.1.3</w:t>
            </w:r>
          </w:p>
        </w:tc>
        <w:tc>
          <w:tcPr>
            <w:tcW w:w="13046"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tc>
      </w:tr>
      <w:tr>
        <w:trPr>
          <w:trHeight w:val="2610" w:hRule="atLeast"/>
          <w:trHeight w:val="144" w:hRule="atLeast"/>
        </w:trPr>
        <w:tc>
          <w:tcPr>
            <w:tcW w:w="1324"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1.1.2</w:t>
            </w:r>
          </w:p>
        </w:tc>
        <w:tc>
          <w:tcPr>
            <w:tcW w:w="13046"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 xml:space="preserve">Монологическая речь </w:t>
            </w:r>
          </w:p>
          <w:p>
            <w:pPr>
              <w:spacing w:before="0" w:after="0" w:line="312"/>
              <w:ind w:left="228"/>
              <w:jc w:val="both"/>
            </w:pPr>
            <w:r>
              <w:rPr>
                <w:rFonts w:ascii="Times New Roman" w:hAnsi="Times New Roman"/>
                <w:b w:val="false"/>
                <w:i w:val="false"/>
                <w:color w:val="000000"/>
                <w:sz w:val="24"/>
              </w:rPr>
              <w:t>Развитие коммуникативных умений монологической речи: создание устных связных монологических высказываний с использованием основных коммуникативных типов речи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 (объём монологического высказывания – 8 – 9 фраз)</w:t>
            </w:r>
          </w:p>
        </w:tc>
      </w:tr>
      <w:tr>
        <w:trPr>
          <w:trHeight w:val="870" w:hRule="atLeast"/>
          <w:trHeight w:val="144" w:hRule="atLeast"/>
        </w:trPr>
        <w:tc>
          <w:tcPr>
            <w:tcW w:w="1324"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1.1.2.1</w:t>
            </w:r>
          </w:p>
        </w:tc>
        <w:tc>
          <w:tcPr>
            <w:tcW w:w="13046"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pacing w:val="-2"/>
                <w:sz w:val="24"/>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tc>
      </w:tr>
      <w:tr>
        <w:trPr>
          <w:trHeight w:val="435" w:hRule="atLeast"/>
          <w:trHeight w:val="144" w:hRule="atLeast"/>
        </w:trPr>
        <w:tc>
          <w:tcPr>
            <w:tcW w:w="1324"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1.1.2.2</w:t>
            </w:r>
          </w:p>
        </w:tc>
        <w:tc>
          <w:tcPr>
            <w:tcW w:w="13046"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Повествование (сообщение)</w:t>
            </w:r>
          </w:p>
        </w:tc>
      </w:tr>
      <w:tr>
        <w:trPr>
          <w:trHeight w:val="435" w:hRule="atLeast"/>
          <w:trHeight w:val="144" w:hRule="atLeast"/>
        </w:trPr>
        <w:tc>
          <w:tcPr>
            <w:tcW w:w="1324"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1.1.2.</w:t>
            </w:r>
            <w:r>
              <w:rPr>
                <w:rFonts w:ascii="Times New Roman" w:hAnsi="Times New Roman"/>
                <w:b w:val="false"/>
                <w:i w:val="false"/>
                <w:color w:val="000000"/>
                <w:sz w:val="24"/>
              </w:rPr>
              <w:t>3</w:t>
            </w:r>
          </w:p>
        </w:tc>
        <w:tc>
          <w:tcPr>
            <w:tcW w:w="13046"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 xml:space="preserve">Изложение (пересказ) основного содержания прочитанного (прослушанного) текста </w:t>
            </w:r>
          </w:p>
        </w:tc>
      </w:tr>
      <w:tr>
        <w:trPr>
          <w:trHeight w:val="435" w:hRule="atLeast"/>
          <w:trHeight w:val="144" w:hRule="atLeast"/>
        </w:trPr>
        <w:tc>
          <w:tcPr>
            <w:tcW w:w="1324"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1.1.2.</w:t>
            </w:r>
            <w:r>
              <w:rPr>
                <w:rFonts w:ascii="Times New Roman" w:hAnsi="Times New Roman"/>
                <w:b w:val="false"/>
                <w:i w:val="false"/>
                <w:color w:val="000000"/>
                <w:sz w:val="24"/>
              </w:rPr>
              <w:t>4</w:t>
            </w:r>
          </w:p>
        </w:tc>
        <w:tc>
          <w:tcPr>
            <w:tcW w:w="13046"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Краткое изложение результатов выполненной проектной работы</w:t>
            </w:r>
          </w:p>
        </w:tc>
      </w:tr>
      <w:tr>
        <w:trPr>
          <w:trHeight w:val="3045" w:hRule="atLeast"/>
          <w:trHeight w:val="144" w:hRule="atLeast"/>
        </w:trPr>
        <w:tc>
          <w:tcPr>
            <w:tcW w:w="1324" w:type="dxa"/>
            <w:tcBorders/>
            <w:tcMar>
              <w:top w:w="50" w:type="dxa"/>
              <w:left w:w="100" w:type="dxa"/>
            </w:tcMar>
            <w:vAlign w:val="center"/>
          </w:tcPr>
          <w:p>
            <w:pPr>
              <w:spacing w:before="0" w:after="0" w:line="312"/>
              <w:ind w:left="228"/>
              <w:jc w:val="center"/>
            </w:pPr>
            <w:r>
              <w:rPr>
                <w:rFonts w:ascii="Times New Roman" w:hAnsi="Times New Roman"/>
                <w:b w:val="false"/>
                <w:i/>
                <w:color w:val="000000"/>
                <w:sz w:val="24"/>
              </w:rPr>
              <w:t>1.2</w:t>
            </w:r>
          </w:p>
        </w:tc>
        <w:tc>
          <w:tcPr>
            <w:tcW w:w="13046" w:type="dxa"/>
            <w:tcBorders/>
            <w:tcMar>
              <w:top w:w="50" w:type="dxa"/>
              <w:left w:w="100" w:type="dxa"/>
            </w:tcMar>
            <w:vAlign w:val="center"/>
          </w:tcPr>
          <w:p>
            <w:pPr>
              <w:spacing w:before="0" w:after="0" w:line="312"/>
              <w:ind w:left="228"/>
              <w:jc w:val="both"/>
            </w:pPr>
            <w:r>
              <w:rPr>
                <w:rFonts w:ascii="Times New Roman" w:hAnsi="Times New Roman"/>
                <w:b w:val="false"/>
                <w:i/>
                <w:color w:val="000000"/>
                <w:sz w:val="24"/>
              </w:rPr>
              <w:t>Аудирование</w:t>
            </w:r>
          </w:p>
          <w:p>
            <w:pPr>
              <w:spacing w:before="0" w:after="0" w:line="312"/>
              <w:ind w:left="228"/>
              <w:jc w:val="both"/>
            </w:pPr>
            <w:r>
              <w:rPr>
                <w:rFonts w:ascii="Times New Roman" w:hAnsi="Times New Roman"/>
                <w:b w:val="false"/>
                <w:i w:val="false"/>
                <w:color w:val="000000"/>
                <w:sz w:val="24"/>
              </w:rPr>
              <w:t xml:space="preserve">При непосредственном общении: понимание на слух речи учителя и одноклассников и вербальная (невербальная) реакция на услышанное. </w:t>
            </w:r>
            <w:r>
              <w:rPr>
                <w:rFonts w:ascii="Times New Roman" w:hAnsi="Times New Roman"/>
                <w:b w:val="false"/>
                <w:i w:val="false"/>
                <w:color w:val="000000"/>
                <w:sz w:val="24"/>
              </w:rPr>
              <w:t xml:space="preserve">При опосредованном общении: дальнейшее развитие восприятия </w:t>
            </w:r>
            <w:r>
              <w:rPr>
                <w:rFonts w:ascii="Times New Roman" w:hAnsi="Times New Roman"/>
                <w:b w:val="false"/>
                <w:i w:val="false"/>
                <w:color w:val="000000"/>
                <w:sz w:val="24"/>
              </w:rPr>
              <w:t xml:space="preserve">и понимания на слух несложных аутентичных текстов, содержащих отдельные незнакомые слова, с разной глубиной проникновения </w:t>
            </w:r>
            <w:r>
              <w:rPr>
                <w:rFonts w:ascii="Times New Roman" w:hAnsi="Times New Roman"/>
                <w:b w:val="false"/>
                <w:i w:val="false"/>
                <w:color w:val="000000"/>
                <w:sz w:val="24"/>
              </w:rPr>
              <w:t>в их содержание в зависимости от поставленной коммуникативной задачи (время звучания текста (текстов) для аудирования – до 1,5 минут)</w:t>
            </w:r>
          </w:p>
        </w:tc>
      </w:tr>
      <w:tr>
        <w:trPr>
          <w:trHeight w:val="1305" w:hRule="atLeast"/>
          <w:trHeight w:val="144" w:hRule="atLeast"/>
        </w:trPr>
        <w:tc>
          <w:tcPr>
            <w:tcW w:w="1324"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1.2.1</w:t>
            </w:r>
          </w:p>
        </w:tc>
        <w:tc>
          <w:tcPr>
            <w:tcW w:w="13046"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Аудирование с пониманием основного содержания текста –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tc>
      </w:tr>
      <w:tr>
        <w:trPr>
          <w:trHeight w:val="870" w:hRule="atLeast"/>
          <w:trHeight w:val="144" w:hRule="atLeast"/>
        </w:trPr>
        <w:tc>
          <w:tcPr>
            <w:tcW w:w="1324"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1.2.</w:t>
            </w:r>
            <w:r>
              <w:rPr>
                <w:rFonts w:ascii="Times New Roman" w:hAnsi="Times New Roman"/>
                <w:b w:val="false"/>
                <w:i w:val="false"/>
                <w:color w:val="000000"/>
                <w:sz w:val="24"/>
              </w:rPr>
              <w:t>2</w:t>
            </w:r>
          </w:p>
        </w:tc>
        <w:tc>
          <w:tcPr>
            <w:tcW w:w="13046"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Аудирование с пониманием запрашиваемой информации – умение выделять запрашиваемую информацию, представленную в эксплицитной (явной) форме, в воспринимаемом на слух тексте</w:t>
            </w:r>
          </w:p>
        </w:tc>
      </w:tr>
      <w:tr>
        <w:trPr>
          <w:trHeight w:val="2175" w:hRule="atLeast"/>
          <w:trHeight w:val="144" w:hRule="atLeast"/>
        </w:trPr>
        <w:tc>
          <w:tcPr>
            <w:tcW w:w="1324" w:type="dxa"/>
            <w:tcBorders/>
            <w:tcMar>
              <w:top w:w="50" w:type="dxa"/>
              <w:left w:w="100" w:type="dxa"/>
            </w:tcMar>
            <w:vAlign w:val="center"/>
          </w:tcPr>
          <w:p>
            <w:pPr>
              <w:spacing w:before="0" w:after="0" w:line="312"/>
              <w:ind w:left="228"/>
              <w:jc w:val="center"/>
            </w:pPr>
            <w:r>
              <w:rPr>
                <w:rFonts w:ascii="Times New Roman" w:hAnsi="Times New Roman"/>
                <w:b w:val="false"/>
                <w:i/>
                <w:color w:val="000000"/>
                <w:sz w:val="24"/>
              </w:rPr>
              <w:t>1.3</w:t>
            </w:r>
          </w:p>
        </w:tc>
        <w:tc>
          <w:tcPr>
            <w:tcW w:w="13046" w:type="dxa"/>
            <w:tcBorders/>
            <w:tcMar>
              <w:top w:w="50" w:type="dxa"/>
              <w:left w:w="100" w:type="dxa"/>
            </w:tcMar>
            <w:vAlign w:val="center"/>
          </w:tcPr>
          <w:p>
            <w:pPr>
              <w:spacing w:before="0" w:after="0" w:line="312"/>
              <w:ind w:left="228"/>
              <w:jc w:val="both"/>
            </w:pPr>
            <w:r>
              <w:rPr>
                <w:rFonts w:ascii="Times New Roman" w:hAnsi="Times New Roman"/>
                <w:b w:val="false"/>
                <w:i/>
                <w:color w:val="000000"/>
                <w:sz w:val="24"/>
              </w:rPr>
              <w:t>Смысловое чтение</w:t>
            </w:r>
          </w:p>
          <w:p>
            <w:pPr>
              <w:spacing w:before="0" w:after="0" w:line="312"/>
              <w:ind w:left="228"/>
              <w:jc w:val="both"/>
            </w:pPr>
            <w:r>
              <w:rPr>
                <w:rFonts w:ascii="Times New Roman" w:hAnsi="Times New Roman"/>
                <w:b w:val="false"/>
                <w:i w:val="false"/>
                <w:color w:val="000000"/>
                <w:sz w:val="24"/>
              </w:rPr>
              <w:t>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(объём текста (текстов) для чтения – до 350 слов)</w:t>
            </w:r>
          </w:p>
        </w:tc>
      </w:tr>
      <w:tr>
        <w:trPr>
          <w:trHeight w:val="1740" w:hRule="atLeast"/>
          <w:trHeight w:val="144" w:hRule="atLeast"/>
        </w:trPr>
        <w:tc>
          <w:tcPr>
            <w:tcW w:w="1324"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1.3.1</w:t>
            </w:r>
          </w:p>
        </w:tc>
        <w:tc>
          <w:tcPr>
            <w:tcW w:w="13046"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Чтение с пониманием основного содержания текста – умения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tc>
      </w:tr>
      <w:tr>
        <w:trPr>
          <w:trHeight w:val="990" w:hRule="atLeast"/>
          <w:trHeight w:val="144" w:hRule="atLeast"/>
        </w:trPr>
        <w:tc>
          <w:tcPr>
            <w:tcW w:w="1324"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1.3.2</w:t>
            </w:r>
          </w:p>
        </w:tc>
        <w:tc>
          <w:tcPr>
            <w:tcW w:w="13046"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Чтение с пониманием запрашиваемой информации – умение находить в прочитанном тексте и понимать запрашиваемую информацию</w:t>
            </w:r>
          </w:p>
        </w:tc>
      </w:tr>
      <w:tr>
        <w:trPr>
          <w:trHeight w:val="435" w:hRule="atLeast"/>
          <w:trHeight w:val="144" w:hRule="atLeast"/>
        </w:trPr>
        <w:tc>
          <w:tcPr>
            <w:tcW w:w="1324"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1.3.3</w:t>
            </w:r>
          </w:p>
        </w:tc>
        <w:tc>
          <w:tcPr>
            <w:tcW w:w="13046"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Чтение несплошных текстов (таблиц) и понимание представленной в них информации</w:t>
            </w:r>
          </w:p>
        </w:tc>
      </w:tr>
      <w:tr>
        <w:trPr>
          <w:trHeight w:val="870" w:hRule="atLeast"/>
          <w:trHeight w:val="144" w:hRule="atLeast"/>
        </w:trPr>
        <w:tc>
          <w:tcPr>
            <w:tcW w:w="1324" w:type="dxa"/>
            <w:tcBorders/>
            <w:tcMar>
              <w:top w:w="50" w:type="dxa"/>
              <w:left w:w="100" w:type="dxa"/>
            </w:tcMar>
            <w:vAlign w:val="center"/>
          </w:tcPr>
          <w:p>
            <w:pPr>
              <w:spacing w:before="0" w:after="0" w:line="312"/>
              <w:ind w:left="228"/>
              <w:jc w:val="center"/>
            </w:pPr>
            <w:r>
              <w:rPr>
                <w:rFonts w:ascii="Times New Roman" w:hAnsi="Times New Roman"/>
                <w:b w:val="false"/>
                <w:i/>
                <w:color w:val="000000"/>
                <w:sz w:val="24"/>
              </w:rPr>
              <w:t>1.4</w:t>
            </w:r>
          </w:p>
        </w:tc>
        <w:tc>
          <w:tcPr>
            <w:tcW w:w="13046" w:type="dxa"/>
            <w:tcBorders/>
            <w:tcMar>
              <w:top w:w="50" w:type="dxa"/>
              <w:left w:w="100" w:type="dxa"/>
            </w:tcMar>
            <w:vAlign w:val="center"/>
          </w:tcPr>
          <w:p>
            <w:pPr>
              <w:spacing w:before="0" w:after="0" w:line="312"/>
              <w:ind w:left="228"/>
              <w:jc w:val="both"/>
            </w:pPr>
            <w:r>
              <w:rPr>
                <w:rFonts w:ascii="Times New Roman" w:hAnsi="Times New Roman"/>
                <w:b w:val="false"/>
                <w:i/>
                <w:color w:val="000000"/>
                <w:sz w:val="24"/>
              </w:rPr>
              <w:t>Письменная речь</w:t>
            </w:r>
          </w:p>
          <w:p>
            <w:pPr>
              <w:spacing w:before="0" w:after="0" w:line="312"/>
              <w:ind w:left="228"/>
              <w:jc w:val="left"/>
            </w:pPr>
            <w:r>
              <w:rPr>
                <w:rFonts w:ascii="Times New Roman" w:hAnsi="Times New Roman"/>
                <w:b w:val="false"/>
                <w:i w:val="false"/>
                <w:color w:val="000000"/>
                <w:sz w:val="24"/>
              </w:rPr>
              <w:t>Развитие умений письменной речи</w:t>
            </w:r>
          </w:p>
        </w:tc>
      </w:tr>
      <w:tr>
        <w:trPr>
          <w:trHeight w:val="870" w:hRule="atLeast"/>
          <w:trHeight w:val="144" w:hRule="atLeast"/>
        </w:trPr>
        <w:tc>
          <w:tcPr>
            <w:tcW w:w="1324"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1.4.1</w:t>
            </w:r>
          </w:p>
        </w:tc>
        <w:tc>
          <w:tcPr>
            <w:tcW w:w="13046"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tc>
      </w:tr>
      <w:tr>
        <w:trPr>
          <w:trHeight w:val="870" w:hRule="atLeast"/>
          <w:trHeight w:val="144" w:hRule="atLeast"/>
        </w:trPr>
        <w:tc>
          <w:tcPr>
            <w:tcW w:w="1324"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1.4.2</w:t>
            </w:r>
          </w:p>
        </w:tc>
        <w:tc>
          <w:tcPr>
            <w:tcW w:w="13046"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Заполнение анкет и формуляров: сообщение о себе основных сведений в соответствии с нормами, принятыми в стране (странах) изучаемого языка</w:t>
            </w:r>
          </w:p>
        </w:tc>
      </w:tr>
      <w:tr>
        <w:trPr>
          <w:trHeight w:val="1305" w:hRule="atLeast"/>
          <w:trHeight w:val="144" w:hRule="atLeast"/>
        </w:trPr>
        <w:tc>
          <w:tcPr>
            <w:tcW w:w="1324"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1.4.3</w:t>
            </w:r>
          </w:p>
        </w:tc>
        <w:tc>
          <w:tcPr>
            <w:tcW w:w="13046"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tc>
      </w:tr>
      <w:tr>
        <w:trPr>
          <w:trHeight w:val="870" w:hRule="atLeast"/>
          <w:trHeight w:val="144" w:hRule="atLeast"/>
        </w:trPr>
        <w:tc>
          <w:tcPr>
            <w:tcW w:w="1324"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1.4.4</w:t>
            </w:r>
          </w:p>
        </w:tc>
        <w:tc>
          <w:tcPr>
            <w:tcW w:w="13046"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Создание небольшого письменного высказывания с использованием образца, плана, таблицы (объём письменного высказывания – до 90 слов)</w:t>
            </w:r>
          </w:p>
        </w:tc>
      </w:tr>
      <w:tr>
        <w:trPr>
          <w:trHeight w:val="435" w:hRule="atLeast"/>
          <w:trHeight w:val="144" w:hRule="atLeast"/>
        </w:trPr>
        <w:tc>
          <w:tcPr>
            <w:tcW w:w="1324"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2</w:t>
            </w:r>
          </w:p>
        </w:tc>
        <w:tc>
          <w:tcPr>
            <w:tcW w:w="13046" w:type="dxa"/>
            <w:tcBorders/>
            <w:tcMar>
              <w:top w:w="50" w:type="dxa"/>
              <w:left w:w="100" w:type="dxa"/>
            </w:tcMar>
            <w:vAlign w:val="center"/>
          </w:tcPr>
          <w:p>
            <w:pPr>
              <w:spacing w:before="0" w:after="0" w:line="312"/>
              <w:ind w:left="228"/>
              <w:jc w:val="left"/>
            </w:pPr>
            <w:r>
              <w:rPr>
                <w:rFonts w:ascii="Times New Roman" w:hAnsi="Times New Roman"/>
                <w:b w:val="false"/>
                <w:i w:val="false"/>
                <w:color w:val="000000"/>
                <w:sz w:val="24"/>
              </w:rPr>
              <w:t>Языковые знания и навыки</w:t>
            </w:r>
          </w:p>
        </w:tc>
      </w:tr>
      <w:tr>
        <w:trPr>
          <w:trHeight w:val="435" w:hRule="atLeast"/>
          <w:trHeight w:val="144" w:hRule="atLeast"/>
        </w:trPr>
        <w:tc>
          <w:tcPr>
            <w:tcW w:w="1324" w:type="dxa"/>
            <w:tcBorders/>
            <w:tcMar>
              <w:top w:w="50" w:type="dxa"/>
              <w:left w:w="100" w:type="dxa"/>
            </w:tcMar>
            <w:vAlign w:val="center"/>
          </w:tcPr>
          <w:p>
            <w:pPr>
              <w:spacing w:before="0" w:after="0" w:line="312"/>
              <w:ind w:left="228"/>
              <w:jc w:val="center"/>
            </w:pPr>
            <w:r>
              <w:rPr>
                <w:rFonts w:ascii="Times New Roman" w:hAnsi="Times New Roman"/>
                <w:b w:val="false"/>
                <w:i/>
                <w:color w:val="000000"/>
                <w:sz w:val="24"/>
              </w:rPr>
              <w:t>2.1</w:t>
            </w:r>
          </w:p>
        </w:tc>
        <w:tc>
          <w:tcPr>
            <w:tcW w:w="13046" w:type="dxa"/>
            <w:tcBorders/>
            <w:tcMar>
              <w:top w:w="50" w:type="dxa"/>
              <w:left w:w="100" w:type="dxa"/>
            </w:tcMar>
            <w:vAlign w:val="center"/>
          </w:tcPr>
          <w:p>
            <w:pPr>
              <w:spacing w:before="0" w:after="0" w:line="312"/>
              <w:ind w:left="228"/>
              <w:jc w:val="left"/>
            </w:pPr>
            <w:r>
              <w:rPr>
                <w:rFonts w:ascii="Times New Roman" w:hAnsi="Times New Roman"/>
                <w:b w:val="false"/>
                <w:i/>
                <w:color w:val="000000"/>
                <w:sz w:val="24"/>
              </w:rPr>
              <w:t>Фонетическая сторона речи</w:t>
            </w:r>
          </w:p>
        </w:tc>
      </w:tr>
      <w:tr>
        <w:trPr>
          <w:trHeight w:val="1740" w:hRule="atLeast"/>
          <w:trHeight w:val="144" w:hRule="atLeast"/>
        </w:trPr>
        <w:tc>
          <w:tcPr>
            <w:tcW w:w="1324"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2.1.1</w:t>
            </w:r>
          </w:p>
        </w:tc>
        <w:tc>
          <w:tcPr>
            <w:tcW w:w="13046"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Различение на слух и адекватное,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tc>
      </w:tr>
      <w:tr>
        <w:trPr>
          <w:trHeight w:val="1305" w:hRule="atLeast"/>
          <w:trHeight w:val="144" w:hRule="atLeast"/>
        </w:trPr>
        <w:tc>
          <w:tcPr>
            <w:tcW w:w="1324"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2.1.2</w:t>
            </w:r>
          </w:p>
        </w:tc>
        <w:tc>
          <w:tcPr>
            <w:tcW w:w="13046"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 (объём текста для чтения вслух – до 100 слов)</w:t>
            </w:r>
          </w:p>
        </w:tc>
      </w:tr>
      <w:tr>
        <w:trPr>
          <w:trHeight w:val="435" w:hRule="atLeast"/>
          <w:trHeight w:val="144" w:hRule="atLeast"/>
        </w:trPr>
        <w:tc>
          <w:tcPr>
            <w:tcW w:w="1324" w:type="dxa"/>
            <w:tcBorders/>
            <w:tcMar>
              <w:top w:w="50" w:type="dxa"/>
              <w:left w:w="100" w:type="dxa"/>
            </w:tcMar>
            <w:vAlign w:val="center"/>
          </w:tcPr>
          <w:p>
            <w:pPr>
              <w:spacing w:before="0" w:after="0" w:line="312"/>
              <w:ind w:left="228"/>
              <w:jc w:val="center"/>
            </w:pPr>
            <w:r>
              <w:rPr>
                <w:rFonts w:ascii="Times New Roman" w:hAnsi="Times New Roman"/>
                <w:b w:val="false"/>
                <w:i/>
                <w:color w:val="000000"/>
                <w:sz w:val="24"/>
              </w:rPr>
              <w:t>2.2</w:t>
            </w:r>
          </w:p>
        </w:tc>
        <w:tc>
          <w:tcPr>
            <w:tcW w:w="13046" w:type="dxa"/>
            <w:tcBorders/>
            <w:tcMar>
              <w:top w:w="50" w:type="dxa"/>
              <w:left w:w="100" w:type="dxa"/>
            </w:tcMar>
            <w:vAlign w:val="center"/>
          </w:tcPr>
          <w:p>
            <w:pPr>
              <w:spacing w:before="0" w:after="0" w:line="312"/>
              <w:ind w:left="228"/>
              <w:jc w:val="left"/>
            </w:pPr>
            <w:r>
              <w:rPr>
                <w:rFonts w:ascii="Times New Roman" w:hAnsi="Times New Roman"/>
                <w:b w:val="false"/>
                <w:i/>
                <w:color w:val="000000"/>
                <w:sz w:val="24"/>
              </w:rPr>
              <w:t>Графика, орфография и пунктуация</w:t>
            </w:r>
          </w:p>
        </w:tc>
      </w:tr>
      <w:tr>
        <w:trPr>
          <w:trHeight w:val="435" w:hRule="atLeast"/>
          <w:trHeight w:val="144" w:hRule="atLeast"/>
        </w:trPr>
        <w:tc>
          <w:tcPr>
            <w:tcW w:w="1324"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2.2.1</w:t>
            </w:r>
          </w:p>
        </w:tc>
        <w:tc>
          <w:tcPr>
            <w:tcW w:w="13046"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Правильное написание изученных слов</w:t>
            </w:r>
          </w:p>
        </w:tc>
      </w:tr>
      <w:tr>
        <w:trPr>
          <w:trHeight w:val="870" w:hRule="atLeast"/>
          <w:trHeight w:val="144" w:hRule="atLeast"/>
        </w:trPr>
        <w:tc>
          <w:tcPr>
            <w:tcW w:w="1324"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2.2.2</w:t>
            </w:r>
          </w:p>
        </w:tc>
        <w:tc>
          <w:tcPr>
            <w:tcW w:w="13046"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tc>
      </w:tr>
      <w:tr>
        <w:trPr>
          <w:trHeight w:val="870" w:hRule="atLeast"/>
          <w:trHeight w:val="144" w:hRule="atLeast"/>
        </w:trPr>
        <w:tc>
          <w:tcPr>
            <w:tcW w:w="1324"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2.2.3</w:t>
            </w:r>
          </w:p>
        </w:tc>
        <w:tc>
          <w:tcPr>
            <w:tcW w:w="13046"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tc>
      </w:tr>
      <w:tr>
        <w:trPr>
          <w:trHeight w:val="435" w:hRule="atLeast"/>
          <w:trHeight w:val="144" w:hRule="atLeast"/>
        </w:trPr>
        <w:tc>
          <w:tcPr>
            <w:tcW w:w="1324" w:type="dxa"/>
            <w:tcBorders/>
            <w:tcMar>
              <w:top w:w="50" w:type="dxa"/>
              <w:left w:w="100" w:type="dxa"/>
            </w:tcMar>
            <w:vAlign w:val="center"/>
          </w:tcPr>
          <w:p>
            <w:pPr>
              <w:spacing w:before="0" w:after="0" w:line="312"/>
              <w:ind w:left="228"/>
              <w:jc w:val="center"/>
            </w:pPr>
            <w:r>
              <w:rPr>
                <w:rFonts w:ascii="Times New Roman" w:hAnsi="Times New Roman"/>
                <w:b w:val="false"/>
                <w:i/>
                <w:color w:val="000000"/>
                <w:sz w:val="24"/>
              </w:rPr>
              <w:t>2.3</w:t>
            </w:r>
          </w:p>
        </w:tc>
        <w:tc>
          <w:tcPr>
            <w:tcW w:w="13046" w:type="dxa"/>
            <w:tcBorders/>
            <w:tcMar>
              <w:top w:w="50" w:type="dxa"/>
              <w:left w:w="100" w:type="dxa"/>
            </w:tcMar>
            <w:vAlign w:val="center"/>
          </w:tcPr>
          <w:p>
            <w:pPr>
              <w:spacing w:before="0" w:after="0" w:line="312"/>
              <w:ind w:left="228"/>
              <w:jc w:val="left"/>
            </w:pPr>
            <w:r>
              <w:rPr>
                <w:rFonts w:ascii="Times New Roman" w:hAnsi="Times New Roman"/>
                <w:b w:val="false"/>
                <w:i/>
                <w:color w:val="000000"/>
                <w:sz w:val="24"/>
              </w:rPr>
              <w:t>Лексическая сторона речи</w:t>
            </w:r>
          </w:p>
        </w:tc>
      </w:tr>
      <w:tr>
        <w:trPr>
          <w:trHeight w:val="1740" w:hRule="atLeast"/>
          <w:trHeight w:val="144" w:hRule="atLeast"/>
        </w:trPr>
        <w:tc>
          <w:tcPr>
            <w:tcW w:w="1324"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2.3.1</w:t>
            </w:r>
          </w:p>
        </w:tc>
        <w:tc>
          <w:tcPr>
            <w:tcW w:w="13046"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Распознавание в письменном и звучащем тексте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tc>
      </w:tr>
      <w:tr>
        <w:trPr>
          <w:trHeight w:val="435" w:hRule="atLeast"/>
          <w:trHeight w:val="144" w:hRule="atLeast"/>
        </w:trPr>
        <w:tc>
          <w:tcPr>
            <w:tcW w:w="1324"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2.3.2</w:t>
            </w:r>
          </w:p>
        </w:tc>
        <w:tc>
          <w:tcPr>
            <w:tcW w:w="13046"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Многозначные лексические единицы. Синонимы. Антонимы</w:t>
            </w:r>
          </w:p>
        </w:tc>
      </w:tr>
      <w:tr>
        <w:trPr>
          <w:trHeight w:val="555" w:hRule="atLeast"/>
          <w:trHeight w:val="144" w:hRule="atLeast"/>
        </w:trPr>
        <w:tc>
          <w:tcPr>
            <w:tcW w:w="1324"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2.3.3</w:t>
            </w:r>
          </w:p>
        </w:tc>
        <w:tc>
          <w:tcPr>
            <w:tcW w:w="13046"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Интернациональные слова</w:t>
            </w:r>
          </w:p>
        </w:tc>
      </w:tr>
      <w:tr>
        <w:trPr>
          <w:trHeight w:val="435" w:hRule="atLeast"/>
          <w:trHeight w:val="144" w:hRule="atLeast"/>
        </w:trPr>
        <w:tc>
          <w:tcPr>
            <w:tcW w:w="1324"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2.3.4</w:t>
            </w:r>
          </w:p>
        </w:tc>
        <w:tc>
          <w:tcPr>
            <w:tcW w:w="13046"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Наиболее частотные фразовые глаголы</w:t>
            </w:r>
          </w:p>
        </w:tc>
      </w:tr>
      <w:tr>
        <w:trPr>
          <w:trHeight w:val="870" w:hRule="atLeast"/>
          <w:trHeight w:val="144" w:hRule="atLeast"/>
        </w:trPr>
        <w:tc>
          <w:tcPr>
            <w:tcW w:w="1324"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2.3.5</w:t>
            </w:r>
          </w:p>
        </w:tc>
        <w:tc>
          <w:tcPr>
            <w:tcW w:w="13046"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 xml:space="preserve">Распознавание в звучащем и письменном тексте и употребление в устной и письменной речи различных средств связи для обеспечения логичности и целостности высказывания </w:t>
            </w:r>
          </w:p>
        </w:tc>
      </w:tr>
      <w:tr>
        <w:trPr>
          <w:trHeight w:val="435" w:hRule="atLeast"/>
          <w:trHeight w:val="144" w:hRule="atLeast"/>
        </w:trPr>
        <w:tc>
          <w:tcPr>
            <w:tcW w:w="1324"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2.3.6</w:t>
            </w:r>
          </w:p>
        </w:tc>
        <w:tc>
          <w:tcPr>
            <w:tcW w:w="13046"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Основные способы словообразования – аффиксация:</w:t>
            </w:r>
          </w:p>
        </w:tc>
      </w:tr>
      <w:tr>
        <w:trPr>
          <w:trHeight w:val="435" w:hRule="atLeast"/>
          <w:trHeight w:val="144" w:hRule="atLeast"/>
        </w:trPr>
        <w:tc>
          <w:tcPr>
            <w:tcW w:w="1324"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2.3.6.1</w:t>
            </w:r>
          </w:p>
        </w:tc>
        <w:tc>
          <w:tcPr>
            <w:tcW w:w="13046"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 xml:space="preserve">образование имён существительных при помощи префикса </w:t>
            </w:r>
            <w:r>
              <w:rPr>
                <w:rFonts w:ascii="Times New Roman" w:hAnsi="Times New Roman"/>
                <w:b w:val="false"/>
                <w:i/>
                <w:color w:val="000000"/>
                <w:sz w:val="24"/>
              </w:rPr>
              <w:t>un-</w:t>
            </w:r>
            <w:r>
              <w:rPr>
                <w:rFonts w:ascii="Times New Roman" w:hAnsi="Times New Roman"/>
                <w:b w:val="false"/>
                <w:i w:val="false"/>
                <w:color w:val="000000"/>
                <w:sz w:val="24"/>
              </w:rPr>
              <w:t xml:space="preserve"> (</w:t>
            </w:r>
            <w:r>
              <w:rPr>
                <w:rFonts w:ascii="Times New Roman" w:hAnsi="Times New Roman"/>
                <w:b w:val="false"/>
                <w:i/>
                <w:color w:val="000000"/>
                <w:sz w:val="24"/>
              </w:rPr>
              <w:t>unreality</w:t>
            </w:r>
            <w:r>
              <w:rPr>
                <w:rFonts w:ascii="Times New Roman" w:hAnsi="Times New Roman"/>
                <w:b w:val="false"/>
                <w:i w:val="false"/>
                <w:color w:val="000000"/>
                <w:sz w:val="24"/>
              </w:rPr>
              <w:t xml:space="preserve">) </w:t>
            </w:r>
          </w:p>
        </w:tc>
      </w:tr>
      <w:tr>
        <w:trPr>
          <w:trHeight w:val="435" w:hRule="atLeast"/>
          <w:trHeight w:val="144" w:hRule="atLeast"/>
        </w:trPr>
        <w:tc>
          <w:tcPr>
            <w:tcW w:w="1324"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2.3.6.2</w:t>
            </w:r>
          </w:p>
        </w:tc>
        <w:tc>
          <w:tcPr>
            <w:tcW w:w="13046"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 xml:space="preserve">образование имён существительных при помощи суффиксов: </w:t>
            </w:r>
            <w:r>
              <w:rPr>
                <w:rFonts w:ascii="Times New Roman" w:hAnsi="Times New Roman"/>
                <w:b w:val="false"/>
                <w:i/>
                <w:color w:val="000000"/>
                <w:sz w:val="24"/>
              </w:rPr>
              <w:t>-</w:t>
            </w:r>
            <w:r>
              <w:rPr>
                <w:rFonts w:ascii="Times New Roman" w:hAnsi="Times New Roman"/>
                <w:b w:val="false"/>
                <w:i/>
                <w:color w:val="000000"/>
                <w:sz w:val="24"/>
              </w:rPr>
              <w:t>ment</w:t>
            </w:r>
            <w:r>
              <w:rPr>
                <w:rFonts w:ascii="Times New Roman" w:hAnsi="Times New Roman"/>
                <w:b w:val="false"/>
                <w:i w:val="false"/>
                <w:color w:val="000000"/>
                <w:sz w:val="24"/>
              </w:rPr>
              <w:t xml:space="preserve"> (</w:t>
            </w:r>
            <w:r>
              <w:rPr>
                <w:rFonts w:ascii="Times New Roman" w:hAnsi="Times New Roman"/>
                <w:b w:val="false"/>
                <w:i/>
                <w:color w:val="000000"/>
                <w:sz w:val="24"/>
              </w:rPr>
              <w:t>development</w:t>
            </w:r>
            <w:r>
              <w:rPr>
                <w:rFonts w:ascii="Times New Roman" w:hAnsi="Times New Roman"/>
                <w:b w:val="false"/>
                <w:i w:val="false"/>
                <w:color w:val="000000"/>
                <w:sz w:val="24"/>
              </w:rPr>
              <w:t xml:space="preserve">), </w:t>
            </w:r>
            <w:r>
              <w:rPr>
                <w:rFonts w:ascii="Times New Roman" w:hAnsi="Times New Roman"/>
                <w:b w:val="false"/>
                <w:i/>
                <w:color w:val="000000"/>
                <w:sz w:val="24"/>
              </w:rPr>
              <w:t>-</w:t>
            </w:r>
            <w:r>
              <w:rPr>
                <w:rFonts w:ascii="Times New Roman" w:hAnsi="Times New Roman"/>
                <w:b w:val="false"/>
                <w:i/>
                <w:color w:val="000000"/>
                <w:sz w:val="24"/>
              </w:rPr>
              <w:t>ness</w:t>
            </w:r>
            <w:r>
              <w:rPr>
                <w:rFonts w:ascii="Times New Roman" w:hAnsi="Times New Roman"/>
                <w:b w:val="false"/>
                <w:i w:val="false"/>
                <w:color w:val="000000"/>
                <w:sz w:val="24"/>
              </w:rPr>
              <w:t xml:space="preserve"> (</w:t>
            </w:r>
            <w:r>
              <w:rPr>
                <w:rFonts w:ascii="Times New Roman" w:hAnsi="Times New Roman"/>
                <w:b w:val="false"/>
                <w:i/>
                <w:color w:val="000000"/>
                <w:sz w:val="24"/>
              </w:rPr>
              <w:t>darkness</w:t>
            </w:r>
            <w:r>
              <w:rPr>
                <w:rFonts w:ascii="Times New Roman" w:hAnsi="Times New Roman"/>
                <w:b w:val="false"/>
                <w:i w:val="false"/>
                <w:color w:val="000000"/>
                <w:sz w:val="24"/>
              </w:rPr>
              <w:t>)</w:t>
            </w:r>
          </w:p>
        </w:tc>
      </w:tr>
      <w:tr>
        <w:trPr>
          <w:trHeight w:val="435" w:hRule="atLeast"/>
          <w:trHeight w:val="144" w:hRule="atLeast"/>
        </w:trPr>
        <w:tc>
          <w:tcPr>
            <w:tcW w:w="1324"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2.3.6.3</w:t>
            </w:r>
          </w:p>
        </w:tc>
        <w:tc>
          <w:tcPr>
            <w:tcW w:w="13046"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 xml:space="preserve">образование имён прилагательных при помощи суффиксов </w:t>
            </w:r>
            <w:r>
              <w:rPr>
                <w:rFonts w:ascii="Times New Roman" w:hAnsi="Times New Roman"/>
                <w:b w:val="false"/>
                <w:i/>
                <w:color w:val="000000"/>
                <w:sz w:val="24"/>
              </w:rPr>
              <w:t>-ly</w:t>
            </w:r>
            <w:r>
              <w:rPr>
                <w:rFonts w:ascii="Times New Roman" w:hAnsi="Times New Roman"/>
                <w:b w:val="false"/>
                <w:i w:val="false"/>
                <w:color w:val="000000"/>
                <w:sz w:val="24"/>
              </w:rPr>
              <w:t xml:space="preserve"> (</w:t>
            </w:r>
            <w:r>
              <w:rPr>
                <w:rFonts w:ascii="Times New Roman" w:hAnsi="Times New Roman"/>
                <w:b w:val="false"/>
                <w:i/>
                <w:color w:val="000000"/>
                <w:sz w:val="24"/>
              </w:rPr>
              <w:t>friendly</w:t>
            </w:r>
            <w:r>
              <w:rPr>
                <w:rFonts w:ascii="Times New Roman" w:hAnsi="Times New Roman"/>
                <w:b w:val="false"/>
                <w:i w:val="false"/>
                <w:color w:val="000000"/>
                <w:sz w:val="24"/>
              </w:rPr>
              <w:t xml:space="preserve">), </w:t>
            </w:r>
            <w:r>
              <w:rPr>
                <w:rFonts w:ascii="Times New Roman" w:hAnsi="Times New Roman"/>
                <w:b w:val="false"/>
                <w:i/>
                <w:color w:val="000000"/>
                <w:sz w:val="24"/>
              </w:rPr>
              <w:t>-ous</w:t>
            </w:r>
            <w:r>
              <w:rPr>
                <w:rFonts w:ascii="Times New Roman" w:hAnsi="Times New Roman"/>
                <w:b w:val="false"/>
                <w:i w:val="false"/>
                <w:color w:val="000000"/>
                <w:sz w:val="24"/>
              </w:rPr>
              <w:t xml:space="preserve"> (</w:t>
            </w:r>
            <w:r>
              <w:rPr>
                <w:rFonts w:ascii="Times New Roman" w:hAnsi="Times New Roman"/>
                <w:b w:val="false"/>
                <w:i/>
                <w:color w:val="000000"/>
                <w:sz w:val="24"/>
              </w:rPr>
              <w:t>famous</w:t>
            </w:r>
            <w:r>
              <w:rPr>
                <w:rFonts w:ascii="Times New Roman" w:hAnsi="Times New Roman"/>
                <w:b w:val="false"/>
                <w:i w:val="false"/>
                <w:color w:val="000000"/>
                <w:sz w:val="24"/>
              </w:rPr>
              <w:t xml:space="preserve">), </w:t>
            </w:r>
            <w:r>
              <w:rPr>
                <w:rFonts w:ascii="Times New Roman" w:hAnsi="Times New Roman"/>
                <w:b w:val="false"/>
                <w:i/>
                <w:color w:val="000000"/>
                <w:sz w:val="24"/>
              </w:rPr>
              <w:t>-y</w:t>
            </w:r>
            <w:r>
              <w:rPr>
                <w:rFonts w:ascii="Times New Roman" w:hAnsi="Times New Roman"/>
                <w:b w:val="false"/>
                <w:i w:val="false"/>
                <w:color w:val="000000"/>
                <w:sz w:val="24"/>
              </w:rPr>
              <w:t xml:space="preserve"> (</w:t>
            </w:r>
            <w:r>
              <w:rPr>
                <w:rFonts w:ascii="Times New Roman" w:hAnsi="Times New Roman"/>
                <w:b w:val="false"/>
                <w:i/>
                <w:color w:val="000000"/>
                <w:sz w:val="24"/>
              </w:rPr>
              <w:t>busy</w:t>
            </w:r>
            <w:r>
              <w:rPr>
                <w:rFonts w:ascii="Times New Roman" w:hAnsi="Times New Roman"/>
                <w:b w:val="false"/>
                <w:i w:val="false"/>
                <w:color w:val="000000"/>
                <w:sz w:val="24"/>
              </w:rPr>
              <w:t>)</w:t>
            </w:r>
          </w:p>
        </w:tc>
      </w:tr>
      <w:tr>
        <w:trPr>
          <w:trHeight w:val="870" w:hRule="atLeast"/>
          <w:trHeight w:val="144" w:hRule="atLeast"/>
        </w:trPr>
        <w:tc>
          <w:tcPr>
            <w:tcW w:w="1324"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2.3.6.4</w:t>
            </w:r>
          </w:p>
        </w:tc>
        <w:tc>
          <w:tcPr>
            <w:tcW w:w="13046"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 xml:space="preserve">Образование имён прилагательных и наречий при помощи префиксов </w:t>
            </w:r>
            <w:r>
              <w:rPr>
                <w:rFonts w:ascii="Times New Roman" w:hAnsi="Times New Roman"/>
                <w:b w:val="false"/>
                <w:i/>
                <w:color w:val="000000"/>
                <w:sz w:val="24"/>
              </w:rPr>
              <w:t>in-/im-</w:t>
            </w:r>
            <w:r>
              <w:rPr>
                <w:rFonts w:ascii="Times New Roman" w:hAnsi="Times New Roman"/>
                <w:b w:val="false"/>
                <w:i w:val="false"/>
                <w:color w:val="000000"/>
                <w:sz w:val="24"/>
              </w:rPr>
              <w:t xml:space="preserve"> (</w:t>
            </w:r>
            <w:r>
              <w:rPr>
                <w:rFonts w:ascii="Times New Roman" w:hAnsi="Times New Roman"/>
                <w:b w:val="false"/>
                <w:i/>
                <w:color w:val="000000"/>
                <w:sz w:val="24"/>
              </w:rPr>
              <w:t>informal</w:t>
            </w:r>
            <w:r>
              <w:rPr>
                <w:rFonts w:ascii="Times New Roman" w:hAnsi="Times New Roman"/>
                <w:b w:val="false"/>
                <w:i w:val="false"/>
                <w:color w:val="000000"/>
                <w:sz w:val="24"/>
              </w:rPr>
              <w:t xml:space="preserve">, </w:t>
            </w:r>
            <w:r>
              <w:rPr>
                <w:rFonts w:ascii="Times New Roman" w:hAnsi="Times New Roman"/>
                <w:b w:val="false"/>
                <w:i/>
                <w:color w:val="000000"/>
                <w:sz w:val="24"/>
              </w:rPr>
              <w:t>independently</w:t>
            </w:r>
            <w:r>
              <w:rPr>
                <w:rFonts w:ascii="Times New Roman" w:hAnsi="Times New Roman"/>
                <w:b w:val="false"/>
                <w:i w:val="false"/>
                <w:color w:val="000000"/>
                <w:sz w:val="24"/>
              </w:rPr>
              <w:t xml:space="preserve">, </w:t>
            </w:r>
            <w:r>
              <w:rPr>
                <w:rFonts w:ascii="Times New Roman" w:hAnsi="Times New Roman"/>
                <w:b w:val="false"/>
                <w:i/>
                <w:color w:val="000000"/>
                <w:sz w:val="24"/>
              </w:rPr>
              <w:t>impossible</w:t>
            </w:r>
            <w:r>
              <w:rPr>
                <w:rFonts w:ascii="Times New Roman" w:hAnsi="Times New Roman"/>
                <w:b w:val="false"/>
                <w:i w:val="false"/>
                <w:color w:val="000000"/>
                <w:sz w:val="24"/>
              </w:rPr>
              <w:t>)</w:t>
            </w:r>
          </w:p>
        </w:tc>
      </w:tr>
      <w:tr>
        <w:trPr>
          <w:trHeight w:val="435" w:hRule="atLeast"/>
          <w:trHeight w:val="144" w:hRule="atLeast"/>
        </w:trPr>
        <w:tc>
          <w:tcPr>
            <w:tcW w:w="1324"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2.3.7</w:t>
            </w:r>
          </w:p>
        </w:tc>
        <w:tc>
          <w:tcPr>
            <w:tcW w:w="13046"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Основные способы словообразования – словосложение:</w:t>
            </w:r>
          </w:p>
        </w:tc>
      </w:tr>
      <w:tr>
        <w:trPr>
          <w:trHeight w:val="870" w:hRule="atLeast"/>
          <w:trHeight w:val="144" w:hRule="atLeast"/>
        </w:trPr>
        <w:tc>
          <w:tcPr>
            <w:tcW w:w="1324"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2.3.7.1</w:t>
            </w:r>
          </w:p>
        </w:tc>
        <w:tc>
          <w:tcPr>
            <w:tcW w:w="13046"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 xml:space="preserve">образование сложных прилагательных путём соединения основы прилагательного с основой существительного с добавлением суффикса </w:t>
            </w:r>
            <w:r>
              <w:rPr>
                <w:rFonts w:ascii="Times New Roman" w:hAnsi="Times New Roman"/>
                <w:b w:val="false"/>
                <w:i/>
                <w:color w:val="000000"/>
                <w:sz w:val="24"/>
              </w:rPr>
              <w:t xml:space="preserve">-ed </w:t>
            </w:r>
            <w:r>
              <w:rPr>
                <w:rFonts w:ascii="Times New Roman" w:hAnsi="Times New Roman"/>
                <w:b w:val="false"/>
                <w:i w:val="false"/>
                <w:color w:val="000000"/>
                <w:sz w:val="24"/>
              </w:rPr>
              <w:t>(</w:t>
            </w:r>
            <w:r>
              <w:rPr>
                <w:rFonts w:ascii="Times New Roman" w:hAnsi="Times New Roman"/>
                <w:b w:val="false"/>
                <w:i/>
                <w:color w:val="000000"/>
                <w:sz w:val="24"/>
              </w:rPr>
              <w:t>blue-eyed</w:t>
            </w:r>
            <w:r>
              <w:rPr>
                <w:rFonts w:ascii="Times New Roman" w:hAnsi="Times New Roman"/>
                <w:b w:val="false"/>
                <w:i w:val="false"/>
                <w:color w:val="000000"/>
                <w:sz w:val="24"/>
              </w:rPr>
              <w:t>)</w:t>
            </w:r>
          </w:p>
        </w:tc>
      </w:tr>
      <w:tr>
        <w:trPr>
          <w:trHeight w:val="1305" w:hRule="atLeast"/>
          <w:trHeight w:val="144" w:hRule="atLeast"/>
        </w:trPr>
        <w:tc>
          <w:tcPr>
            <w:tcW w:w="1324" w:type="dxa"/>
            <w:tcBorders/>
            <w:tcMar>
              <w:top w:w="50" w:type="dxa"/>
              <w:left w:w="100" w:type="dxa"/>
            </w:tcMar>
            <w:vAlign w:val="center"/>
          </w:tcPr>
          <w:p>
            <w:pPr>
              <w:spacing w:before="0" w:after="0" w:line="312"/>
              <w:ind w:left="228"/>
              <w:jc w:val="center"/>
            </w:pPr>
            <w:r>
              <w:rPr>
                <w:rFonts w:ascii="Times New Roman" w:hAnsi="Times New Roman"/>
                <w:b w:val="false"/>
                <w:i/>
                <w:color w:val="000000"/>
                <w:sz w:val="24"/>
              </w:rPr>
              <w:t>2.4</w:t>
            </w:r>
          </w:p>
        </w:tc>
        <w:tc>
          <w:tcPr>
            <w:tcW w:w="13046" w:type="dxa"/>
            <w:tcBorders/>
            <w:tcMar>
              <w:top w:w="50" w:type="dxa"/>
              <w:left w:w="100" w:type="dxa"/>
            </w:tcMar>
            <w:vAlign w:val="center"/>
          </w:tcPr>
          <w:p>
            <w:pPr>
              <w:spacing w:before="0" w:after="0" w:line="312"/>
              <w:ind w:left="228"/>
              <w:jc w:val="both"/>
            </w:pPr>
            <w:r>
              <w:rPr>
                <w:rFonts w:ascii="Times New Roman" w:hAnsi="Times New Roman"/>
                <w:b w:val="false"/>
                <w:i/>
                <w:color w:val="000000"/>
                <w:sz w:val="24"/>
              </w:rPr>
              <w:t>Грамматическая сторона речи</w:t>
            </w:r>
          </w:p>
          <w:p>
            <w:pPr>
              <w:spacing w:before="0" w:after="0" w:line="312"/>
              <w:ind w:left="228"/>
              <w:jc w:val="both"/>
            </w:pPr>
            <w:r>
              <w:rPr>
                <w:rFonts w:ascii="Times New Roman" w:hAnsi="Times New Roman"/>
                <w:b w:val="false"/>
                <w:i w:val="false"/>
                <w:color w:val="000000"/>
                <w:sz w:val="24"/>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tc>
      </w:tr>
      <w:tr>
        <w:trPr>
          <w:trHeight w:val="435" w:hRule="atLeast"/>
          <w:trHeight w:val="144" w:hRule="atLeast"/>
        </w:trPr>
        <w:tc>
          <w:tcPr>
            <w:tcW w:w="1324"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2.4.1</w:t>
            </w:r>
          </w:p>
        </w:tc>
        <w:tc>
          <w:tcPr>
            <w:tcW w:w="13046"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Предложения со сложным дополнением (</w:t>
            </w:r>
            <w:r>
              <w:rPr>
                <w:rFonts w:ascii="Times New Roman" w:hAnsi="Times New Roman"/>
                <w:b w:val="false"/>
                <w:i w:val="false"/>
                <w:color w:val="000000"/>
                <w:sz w:val="24"/>
              </w:rPr>
              <w:t>Complex</w:t>
            </w:r>
            <w:r>
              <w:rPr>
                <w:rFonts w:ascii="Times New Roman" w:hAnsi="Times New Roman"/>
                <w:b w:val="false"/>
                <w:i w:val="false"/>
                <w:color w:val="000000"/>
                <w:sz w:val="24"/>
              </w:rPr>
              <w:t xml:space="preserve"> </w:t>
            </w:r>
            <w:r>
              <w:rPr>
                <w:rFonts w:ascii="Times New Roman" w:hAnsi="Times New Roman"/>
                <w:b w:val="false"/>
                <w:i w:val="false"/>
                <w:color w:val="000000"/>
                <w:sz w:val="24"/>
              </w:rPr>
              <w:t>Object</w:t>
            </w:r>
            <w:r>
              <w:rPr>
                <w:rFonts w:ascii="Times New Roman" w:hAnsi="Times New Roman"/>
                <w:b w:val="false"/>
                <w:i w:val="false"/>
                <w:color w:val="000000"/>
                <w:sz w:val="24"/>
              </w:rPr>
              <w:t>)</w:t>
            </w:r>
          </w:p>
        </w:tc>
      </w:tr>
      <w:tr>
        <w:trPr>
          <w:trHeight w:val="435" w:hRule="atLeast"/>
          <w:trHeight w:val="144" w:hRule="atLeast"/>
        </w:trPr>
        <w:tc>
          <w:tcPr>
            <w:tcW w:w="1324"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2.4.2</w:t>
            </w:r>
          </w:p>
        </w:tc>
        <w:tc>
          <w:tcPr>
            <w:tcW w:w="13046"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Условные предложения реального характера (</w:t>
            </w:r>
            <w:r>
              <w:rPr>
                <w:rFonts w:ascii="Times New Roman" w:hAnsi="Times New Roman"/>
                <w:b w:val="false"/>
                <w:i w:val="false"/>
                <w:color w:val="000000"/>
                <w:sz w:val="24"/>
              </w:rPr>
              <w:t>Conditional</w:t>
            </w:r>
            <w:r>
              <w:rPr>
                <w:rFonts w:ascii="Times New Roman" w:hAnsi="Times New Roman"/>
                <w:b w:val="false"/>
                <w:i w:val="false"/>
                <w:color w:val="000000"/>
                <w:sz w:val="24"/>
              </w:rPr>
              <w:t xml:space="preserve"> 0, </w:t>
            </w:r>
            <w:r>
              <w:rPr>
                <w:rFonts w:ascii="Times New Roman" w:hAnsi="Times New Roman"/>
                <w:b w:val="false"/>
                <w:i w:val="false"/>
                <w:color w:val="000000"/>
                <w:sz w:val="24"/>
              </w:rPr>
              <w:t>Conditional</w:t>
            </w:r>
            <w:r>
              <w:rPr>
                <w:rFonts w:ascii="Times New Roman" w:hAnsi="Times New Roman"/>
                <w:b w:val="false"/>
                <w:i w:val="false"/>
                <w:color w:val="000000"/>
                <w:sz w:val="24"/>
              </w:rPr>
              <w:t xml:space="preserve"> 1)</w:t>
            </w:r>
          </w:p>
        </w:tc>
      </w:tr>
      <w:tr>
        <w:trPr>
          <w:trHeight w:val="870" w:hRule="atLeast"/>
          <w:trHeight w:val="144" w:hRule="atLeast"/>
        </w:trPr>
        <w:tc>
          <w:tcPr>
            <w:tcW w:w="1324"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2.4.3</w:t>
            </w:r>
          </w:p>
        </w:tc>
        <w:tc>
          <w:tcPr>
            <w:tcW w:w="13046"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 xml:space="preserve">Предложения с конструкцией </w:t>
            </w:r>
            <w:r>
              <w:rPr>
                <w:rFonts w:ascii="Times New Roman" w:hAnsi="Times New Roman"/>
                <w:b w:val="false"/>
                <w:i/>
                <w:color w:val="000000"/>
                <w:sz w:val="24"/>
              </w:rPr>
              <w:t>to be going to</w:t>
            </w:r>
            <w:r>
              <w:rPr>
                <w:rFonts w:ascii="Times New Roman" w:hAnsi="Times New Roman"/>
                <w:b w:val="false"/>
                <w:i w:val="false"/>
                <w:color w:val="000000"/>
                <w:sz w:val="24"/>
              </w:rPr>
              <w:t xml:space="preserve"> + инфинитив и формы Future Simple Tense и Present Continuous Tense для выражения будущего действия</w:t>
            </w:r>
          </w:p>
        </w:tc>
      </w:tr>
      <w:tr>
        <w:trPr>
          <w:trHeight w:val="435" w:hRule="atLeast"/>
          <w:trHeight w:val="144" w:hRule="atLeast"/>
        </w:trPr>
        <w:tc>
          <w:tcPr>
            <w:tcW w:w="1324"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2.4.4</w:t>
            </w:r>
          </w:p>
        </w:tc>
        <w:tc>
          <w:tcPr>
            <w:tcW w:w="13046"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 xml:space="preserve">Конструкция </w:t>
            </w:r>
            <w:r>
              <w:rPr>
                <w:rFonts w:ascii="Times New Roman" w:hAnsi="Times New Roman"/>
                <w:b w:val="false"/>
                <w:i/>
                <w:color w:val="000000"/>
                <w:sz w:val="24"/>
              </w:rPr>
              <w:t>used to</w:t>
            </w:r>
            <w:r>
              <w:rPr>
                <w:rFonts w:ascii="Times New Roman" w:hAnsi="Times New Roman"/>
                <w:b w:val="false"/>
                <w:i w:val="false"/>
                <w:color w:val="000000"/>
                <w:sz w:val="24"/>
              </w:rPr>
              <w:t xml:space="preserve"> + инфинитив глагола</w:t>
            </w:r>
          </w:p>
        </w:tc>
      </w:tr>
      <w:tr>
        <w:trPr>
          <w:trHeight w:val="870" w:hRule="atLeast"/>
          <w:trHeight w:val="144" w:hRule="atLeast"/>
        </w:trPr>
        <w:tc>
          <w:tcPr>
            <w:tcW w:w="1324"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2.4.</w:t>
            </w:r>
            <w:r>
              <w:rPr>
                <w:rFonts w:ascii="Times New Roman" w:hAnsi="Times New Roman"/>
                <w:b w:val="false"/>
                <w:i w:val="false"/>
                <w:color w:val="000000"/>
                <w:sz w:val="24"/>
              </w:rPr>
              <w:t>5</w:t>
            </w:r>
          </w:p>
        </w:tc>
        <w:tc>
          <w:tcPr>
            <w:tcW w:w="13046"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Глаголы в наиболее употребительных формах страдательного залога (</w:t>
            </w:r>
            <w:r>
              <w:rPr>
                <w:rFonts w:ascii="Times New Roman" w:hAnsi="Times New Roman"/>
                <w:b w:val="false"/>
                <w:i w:val="false"/>
                <w:color w:val="000000"/>
                <w:sz w:val="24"/>
              </w:rPr>
              <w:t>Present</w:t>
            </w: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 </w:t>
            </w:r>
            <w:r>
              <w:rPr>
                <w:rFonts w:ascii="Times New Roman" w:hAnsi="Times New Roman"/>
                <w:b w:val="false"/>
                <w:i w:val="false"/>
                <w:color w:val="000000"/>
                <w:sz w:val="24"/>
              </w:rPr>
              <w:t>Past</w:t>
            </w:r>
            <w:r>
              <w:rPr>
                <w:rFonts w:ascii="Times New Roman" w:hAnsi="Times New Roman"/>
                <w:b w:val="false"/>
                <w:i w:val="false"/>
                <w:color w:val="000000"/>
                <w:sz w:val="24"/>
              </w:rPr>
              <w:t xml:space="preserve"> </w:t>
            </w:r>
            <w:r>
              <w:rPr>
                <w:rFonts w:ascii="Times New Roman" w:hAnsi="Times New Roman"/>
                <w:b w:val="false"/>
                <w:i w:val="false"/>
                <w:color w:val="000000"/>
                <w:sz w:val="24"/>
              </w:rPr>
              <w:t>Simple</w:t>
            </w:r>
            <w:r>
              <w:rPr>
                <w:rFonts w:ascii="Times New Roman" w:hAnsi="Times New Roman"/>
                <w:b w:val="false"/>
                <w:i w:val="false"/>
                <w:color w:val="000000"/>
                <w:sz w:val="24"/>
              </w:rPr>
              <w:t xml:space="preserve"> </w:t>
            </w:r>
            <w:r>
              <w:rPr>
                <w:rFonts w:ascii="Times New Roman" w:hAnsi="Times New Roman"/>
                <w:b w:val="false"/>
                <w:i w:val="false"/>
                <w:color w:val="000000"/>
                <w:sz w:val="24"/>
              </w:rPr>
              <w:t>Passive</w:t>
            </w:r>
            <w:r>
              <w:rPr>
                <w:rFonts w:ascii="Times New Roman" w:hAnsi="Times New Roman"/>
                <w:b w:val="false"/>
                <w:i w:val="false"/>
                <w:color w:val="000000"/>
                <w:sz w:val="24"/>
              </w:rPr>
              <w:t>)</w:t>
            </w:r>
          </w:p>
        </w:tc>
      </w:tr>
      <w:tr>
        <w:trPr>
          <w:trHeight w:val="435" w:hRule="atLeast"/>
          <w:trHeight w:val="144" w:hRule="atLeast"/>
        </w:trPr>
        <w:tc>
          <w:tcPr>
            <w:tcW w:w="1324"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2.4.6</w:t>
            </w:r>
          </w:p>
        </w:tc>
        <w:tc>
          <w:tcPr>
            <w:tcW w:w="13046"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 xml:space="preserve">Модальный глагол </w:t>
            </w:r>
            <w:r>
              <w:rPr>
                <w:rFonts w:ascii="Times New Roman" w:hAnsi="Times New Roman"/>
                <w:b w:val="false"/>
                <w:i/>
                <w:color w:val="000000"/>
                <w:sz w:val="24"/>
              </w:rPr>
              <w:t>might</w:t>
            </w:r>
            <w:r>
              <w:rPr>
                <w:rFonts w:ascii="Times New Roman" w:hAnsi="Times New Roman"/>
                <w:b w:val="false"/>
                <w:i w:val="false"/>
                <w:color w:val="000000"/>
                <w:sz w:val="24"/>
              </w:rPr>
              <w:t xml:space="preserve"> </w:t>
            </w:r>
          </w:p>
        </w:tc>
      </w:tr>
      <w:tr>
        <w:trPr>
          <w:trHeight w:val="435" w:hRule="atLeast"/>
          <w:trHeight w:val="144" w:hRule="atLeast"/>
        </w:trPr>
        <w:tc>
          <w:tcPr>
            <w:tcW w:w="1324"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2.4.7</w:t>
            </w:r>
          </w:p>
        </w:tc>
        <w:tc>
          <w:tcPr>
            <w:tcW w:w="13046"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Наречия, совпадающие по форме с прилагательными (</w:t>
            </w:r>
            <w:r>
              <w:rPr>
                <w:rFonts w:ascii="Times New Roman" w:hAnsi="Times New Roman"/>
                <w:b w:val="false"/>
                <w:i/>
                <w:color w:val="000000"/>
                <w:sz w:val="24"/>
              </w:rPr>
              <w:t>fast</w:t>
            </w:r>
            <w:r>
              <w:rPr>
                <w:rFonts w:ascii="Times New Roman" w:hAnsi="Times New Roman"/>
                <w:b w:val="false"/>
                <w:i w:val="false"/>
                <w:color w:val="000000"/>
                <w:sz w:val="24"/>
              </w:rPr>
              <w:t xml:space="preserve">, </w:t>
            </w:r>
            <w:r>
              <w:rPr>
                <w:rFonts w:ascii="Times New Roman" w:hAnsi="Times New Roman"/>
                <w:b w:val="false"/>
                <w:i/>
                <w:color w:val="000000"/>
                <w:sz w:val="24"/>
              </w:rPr>
              <w:t>high</w:t>
            </w:r>
            <w:r>
              <w:rPr>
                <w:rFonts w:ascii="Times New Roman" w:hAnsi="Times New Roman"/>
                <w:b w:val="false"/>
                <w:i w:val="false"/>
                <w:color w:val="000000"/>
                <w:sz w:val="24"/>
              </w:rPr>
              <w:t xml:space="preserve">, </w:t>
            </w:r>
            <w:r>
              <w:rPr>
                <w:rFonts w:ascii="Times New Roman" w:hAnsi="Times New Roman"/>
                <w:b w:val="false"/>
                <w:i/>
                <w:color w:val="000000"/>
                <w:sz w:val="24"/>
              </w:rPr>
              <w:t>early</w:t>
            </w:r>
            <w:r>
              <w:rPr>
                <w:rFonts w:ascii="Times New Roman" w:hAnsi="Times New Roman"/>
                <w:b w:val="false"/>
                <w:i w:val="false"/>
                <w:color w:val="000000"/>
                <w:sz w:val="24"/>
              </w:rPr>
              <w:t>)</w:t>
            </w:r>
          </w:p>
        </w:tc>
      </w:tr>
      <w:tr>
        <w:trPr>
          <w:trHeight w:val="435" w:hRule="atLeast"/>
          <w:trHeight w:val="144" w:hRule="atLeast"/>
        </w:trPr>
        <w:tc>
          <w:tcPr>
            <w:tcW w:w="1324"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2.4.8</w:t>
            </w:r>
          </w:p>
        </w:tc>
        <w:tc>
          <w:tcPr>
            <w:tcW w:w="13046"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Местоимения</w:t>
            </w:r>
            <w:r>
              <w:rPr>
                <w:rFonts w:ascii="Times New Roman" w:hAnsi="Times New Roman"/>
                <w:b w:val="false"/>
                <w:i w:val="false"/>
                <w:color w:val="000000"/>
                <w:sz w:val="24"/>
              </w:rPr>
              <w:t xml:space="preserve"> </w:t>
            </w:r>
            <w:r>
              <w:rPr>
                <w:rFonts w:ascii="Times New Roman" w:hAnsi="Times New Roman"/>
                <w:b w:val="false"/>
                <w:i/>
                <w:color w:val="000000"/>
                <w:sz w:val="24"/>
              </w:rPr>
              <w:t>other/another</w:t>
            </w:r>
            <w:r>
              <w:rPr>
                <w:rFonts w:ascii="Times New Roman" w:hAnsi="Times New Roman"/>
                <w:b w:val="false"/>
                <w:i w:val="false"/>
                <w:color w:val="000000"/>
                <w:sz w:val="24"/>
              </w:rPr>
              <w:t xml:space="preserve">, </w:t>
            </w:r>
            <w:r>
              <w:rPr>
                <w:rFonts w:ascii="Times New Roman" w:hAnsi="Times New Roman"/>
                <w:b w:val="false"/>
                <w:i/>
                <w:color w:val="000000"/>
                <w:sz w:val="24"/>
              </w:rPr>
              <w:t>both</w:t>
            </w:r>
            <w:r>
              <w:rPr>
                <w:rFonts w:ascii="Times New Roman" w:hAnsi="Times New Roman"/>
                <w:b w:val="false"/>
                <w:i w:val="false"/>
                <w:color w:val="000000"/>
                <w:sz w:val="24"/>
              </w:rPr>
              <w:t xml:space="preserve">, </w:t>
            </w:r>
            <w:r>
              <w:rPr>
                <w:rFonts w:ascii="Times New Roman" w:hAnsi="Times New Roman"/>
                <w:b w:val="false"/>
                <w:i/>
                <w:color w:val="000000"/>
                <w:sz w:val="24"/>
              </w:rPr>
              <w:t>all</w:t>
            </w:r>
            <w:r>
              <w:rPr>
                <w:rFonts w:ascii="Times New Roman" w:hAnsi="Times New Roman"/>
                <w:b w:val="false"/>
                <w:i w:val="false"/>
                <w:color w:val="000000"/>
                <w:sz w:val="24"/>
              </w:rPr>
              <w:t xml:space="preserve">, </w:t>
            </w:r>
            <w:r>
              <w:rPr>
                <w:rFonts w:ascii="Times New Roman" w:hAnsi="Times New Roman"/>
                <w:b w:val="false"/>
                <w:i/>
                <w:color w:val="000000"/>
                <w:sz w:val="24"/>
              </w:rPr>
              <w:t>one</w:t>
            </w:r>
          </w:p>
        </w:tc>
      </w:tr>
      <w:tr>
        <w:trPr>
          <w:trHeight w:val="435" w:hRule="atLeast"/>
          <w:trHeight w:val="144" w:hRule="atLeast"/>
        </w:trPr>
        <w:tc>
          <w:tcPr>
            <w:tcW w:w="1324"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2.4.9</w:t>
            </w:r>
          </w:p>
        </w:tc>
        <w:tc>
          <w:tcPr>
            <w:tcW w:w="13046"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Количественные числительные для обозначения больших чисел (до 1 000 000)</w:t>
            </w:r>
          </w:p>
        </w:tc>
      </w:tr>
      <w:tr>
        <w:trPr>
          <w:trHeight w:val="435" w:hRule="atLeast"/>
          <w:trHeight w:val="144" w:hRule="atLeast"/>
        </w:trPr>
        <w:tc>
          <w:tcPr>
            <w:tcW w:w="1324"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3</w:t>
            </w:r>
          </w:p>
        </w:tc>
        <w:tc>
          <w:tcPr>
            <w:tcW w:w="13046" w:type="dxa"/>
            <w:tcBorders/>
            <w:tcMar>
              <w:top w:w="50" w:type="dxa"/>
              <w:left w:w="100" w:type="dxa"/>
            </w:tcMar>
            <w:vAlign w:val="center"/>
          </w:tcPr>
          <w:p>
            <w:pPr>
              <w:spacing w:before="0" w:after="0" w:line="312"/>
              <w:ind w:left="228"/>
              <w:jc w:val="left"/>
            </w:pPr>
            <w:r>
              <w:rPr>
                <w:rFonts w:ascii="Times New Roman" w:hAnsi="Times New Roman"/>
                <w:b w:val="false"/>
                <w:i w:val="false"/>
                <w:color w:val="000000"/>
                <w:sz w:val="24"/>
              </w:rPr>
              <w:t>Социокультурные знания и умения</w:t>
            </w:r>
          </w:p>
        </w:tc>
      </w:tr>
      <w:tr>
        <w:trPr>
          <w:trHeight w:val="1305" w:hRule="atLeast"/>
          <w:trHeight w:val="144" w:hRule="atLeast"/>
        </w:trPr>
        <w:tc>
          <w:tcPr>
            <w:tcW w:w="1324"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3.1</w:t>
            </w:r>
          </w:p>
        </w:tc>
        <w:tc>
          <w:tcPr>
            <w:tcW w:w="13046"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tc>
      </w:tr>
      <w:tr>
        <w:trPr>
          <w:trHeight w:val="1305" w:hRule="atLeast"/>
          <w:trHeight w:val="144" w:hRule="atLeast"/>
        </w:trPr>
        <w:tc>
          <w:tcPr>
            <w:tcW w:w="1324"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3.2</w:t>
            </w:r>
          </w:p>
        </w:tc>
        <w:tc>
          <w:tcPr>
            <w:tcW w:w="13046"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tc>
      </w:tr>
      <w:tr>
        <w:trPr>
          <w:trHeight w:val="3150" w:hRule="atLeast"/>
          <w:trHeight w:val="144" w:hRule="atLeast"/>
        </w:trPr>
        <w:tc>
          <w:tcPr>
            <w:tcW w:w="1324"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3.3</w:t>
            </w:r>
          </w:p>
        </w:tc>
        <w:tc>
          <w:tcPr>
            <w:tcW w:w="13046"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 xml:space="preserve">Знание социокультурного портрета родной страны и страны </w:t>
            </w:r>
            <w:r>
              <w:rPr>
                <w:rFonts w:ascii="Times New Roman" w:hAnsi="Times New Roman"/>
                <w:b w:val="false"/>
                <w:i w:val="false"/>
                <w:color w:val="000000"/>
                <w:sz w:val="24"/>
              </w:rPr>
              <w:t>(</w:t>
            </w:r>
            <w:r>
              <w:rPr>
                <w:rFonts w:ascii="Times New Roman" w:hAnsi="Times New Roman"/>
                <w:b w:val="false"/>
                <w:i w:val="false"/>
                <w:color w:val="000000"/>
                <w:sz w:val="24"/>
              </w:rPr>
              <w:t>стран</w:t>
            </w:r>
            <w:r>
              <w:rPr>
                <w:rFonts w:ascii="Times New Roman" w:hAnsi="Times New Roman"/>
                <w:b w:val="false"/>
                <w:i w:val="false"/>
                <w:color w:val="000000"/>
                <w:sz w:val="24"/>
              </w:rPr>
              <w:t>)</w:t>
            </w:r>
            <w:r>
              <w:rPr>
                <w:rFonts w:ascii="Times New Roman" w:hAnsi="Times New Roman"/>
                <w:b w:val="false"/>
                <w:i w:val="false"/>
                <w:color w:val="000000"/>
                <w:sz w:val="24"/>
              </w:rPr>
              <w:t xml:space="preserve"> изучае</w:t>
            </w:r>
            <w:r>
              <w:rPr>
                <w:rFonts w:ascii="Times New Roman" w:hAnsi="Times New Roman"/>
                <w:b w:val="false"/>
                <w:i w:val="false"/>
                <w:color w:val="000000"/>
                <w:sz w:val="24"/>
              </w:rPr>
              <w:t>мого языка: знакомство</w:t>
            </w:r>
            <w:r>
              <w:rPr>
                <w:rFonts w:ascii="Times New Roman" w:hAnsi="Times New Roman"/>
                <w:b w:val="false"/>
                <w:i w:val="false"/>
                <w:color w:val="000000"/>
                <w:sz w:val="24"/>
              </w:rPr>
              <w:t xml:space="preserve"> с </w:t>
            </w:r>
            <w:r>
              <w:rPr>
                <w:rFonts w:ascii="Times New Roman" w:hAnsi="Times New Roman"/>
                <w:b w:val="false"/>
                <w:i w:val="false"/>
                <w:color w:val="000000"/>
                <w:sz w:val="24"/>
              </w:rPr>
              <w:t>традициями проведения основных национальных праздников (Рождества, Нового года</w:t>
            </w:r>
            <w:r>
              <w:rPr>
                <w:rFonts w:ascii="Times New Roman" w:hAnsi="Times New Roman"/>
                <w:b w:val="false"/>
                <w:i w:val="false"/>
                <w:color w:val="000000"/>
                <w:sz w:val="24"/>
              </w:rPr>
              <w:t xml:space="preserve">, Дня матери </w:t>
            </w:r>
            <w:r>
              <w:rPr>
                <w:rFonts w:ascii="Times New Roman" w:hAnsi="Times New Roman"/>
                <w:b w:val="false"/>
                <w:i w:val="false"/>
                <w:color w:val="000000"/>
                <w:sz w:val="24"/>
              </w:rPr>
              <w:t xml:space="preserve">и </w:t>
            </w:r>
            <w:r>
              <w:rPr>
                <w:rFonts w:ascii="Times New Roman" w:hAnsi="Times New Roman"/>
                <w:b w:val="false"/>
                <w:i w:val="false"/>
                <w:color w:val="000000"/>
                <w:sz w:val="24"/>
              </w:rPr>
              <w:t>других праздников</w:t>
            </w:r>
            <w:r>
              <w:rPr>
                <w:rFonts w:ascii="Times New Roman" w:hAnsi="Times New Roman"/>
                <w:b w:val="false"/>
                <w:i w:val="false"/>
                <w:color w:val="000000"/>
                <w:sz w:val="24"/>
              </w:rPr>
              <w:t>), с осо</w:t>
            </w:r>
            <w:r>
              <w:rPr>
                <w:rFonts w:ascii="Times New Roman" w:hAnsi="Times New Roman"/>
                <w:b w:val="false"/>
                <w:i w:val="false"/>
                <w:color w:val="000000"/>
                <w:sz w:val="24"/>
              </w:rPr>
              <w:t>бенностями образа жизни и культуры страны (стран) изучаемого языка (из</w:t>
            </w:r>
            <w:r>
              <w:rPr>
                <w:rFonts w:ascii="Times New Roman" w:hAnsi="Times New Roman"/>
                <w:b w:val="false"/>
                <w:i w:val="false"/>
                <w:color w:val="000000"/>
                <w:sz w:val="24"/>
              </w:rPr>
              <w:t>вестны</w:t>
            </w:r>
            <w:r>
              <w:rPr>
                <w:rFonts w:ascii="Times New Roman" w:hAnsi="Times New Roman"/>
                <w:b w:val="false"/>
                <w:i w:val="false"/>
                <w:color w:val="000000"/>
                <w:sz w:val="24"/>
              </w:rPr>
              <w:t>ми</w:t>
            </w:r>
            <w:r>
              <w:rPr>
                <w:rFonts w:ascii="Times New Roman" w:hAnsi="Times New Roman"/>
                <w:b w:val="false"/>
                <w:i w:val="false"/>
                <w:color w:val="000000"/>
                <w:sz w:val="24"/>
              </w:rPr>
              <w:t xml:space="preserve"> достопримечательностя</w:t>
            </w:r>
            <w:r>
              <w:rPr>
                <w:rFonts w:ascii="Times New Roman" w:hAnsi="Times New Roman"/>
                <w:b w:val="false"/>
                <w:i w:val="false"/>
                <w:color w:val="000000"/>
                <w:sz w:val="24"/>
              </w:rPr>
              <w:t>ми</w:t>
            </w:r>
            <w:r>
              <w:rPr>
                <w:rFonts w:ascii="Times New Roman" w:hAnsi="Times New Roman"/>
                <w:b w:val="false"/>
                <w:i w:val="false"/>
                <w:color w:val="000000"/>
                <w:sz w:val="24"/>
              </w:rPr>
              <w:t>,</w:t>
            </w:r>
            <w:r>
              <w:rPr>
                <w:rFonts w:ascii="Times New Roman" w:hAnsi="Times New Roman"/>
                <w:b w:val="false"/>
                <w:i w:val="false"/>
                <w:color w:val="000000"/>
                <w:sz w:val="24"/>
              </w:rPr>
              <w:t xml:space="preserve"> некоторыми</w:t>
            </w:r>
            <w:r>
              <w:rPr>
                <w:rFonts w:ascii="Times New Roman" w:hAnsi="Times New Roman"/>
                <w:b w:val="false"/>
                <w:i w:val="false"/>
                <w:color w:val="000000"/>
                <w:sz w:val="24"/>
              </w:rPr>
              <w:t xml:space="preserve"> выдающи</w:t>
            </w:r>
            <w:r>
              <w:rPr>
                <w:rFonts w:ascii="Times New Roman" w:hAnsi="Times New Roman"/>
                <w:b w:val="false"/>
                <w:i w:val="false"/>
                <w:color w:val="000000"/>
                <w:sz w:val="24"/>
              </w:rPr>
              <w:t>ми</w:t>
            </w:r>
            <w:r>
              <w:rPr>
                <w:rFonts w:ascii="Times New Roman" w:hAnsi="Times New Roman"/>
                <w:b w:val="false"/>
                <w:i w:val="false"/>
                <w:color w:val="000000"/>
                <w:sz w:val="24"/>
              </w:rPr>
              <w:t>ся люд</w:t>
            </w:r>
            <w:r>
              <w:rPr>
                <w:rFonts w:ascii="Times New Roman" w:hAnsi="Times New Roman"/>
                <w:b w:val="false"/>
                <w:i w:val="false"/>
                <w:color w:val="000000"/>
                <w:sz w:val="24"/>
              </w:rPr>
              <w:t>ьми</w:t>
            </w:r>
            <w:r>
              <w:rPr>
                <w:rFonts w:ascii="Times New Roman" w:hAnsi="Times New Roman"/>
                <w:b w:val="false"/>
                <w:i w:val="false"/>
                <w:color w:val="000000"/>
                <w:sz w:val="24"/>
              </w:rPr>
              <w:t>), с</w:t>
            </w:r>
            <w:r>
              <w:rPr>
                <w:rFonts w:ascii="Times New Roman" w:hAnsi="Times New Roman"/>
                <w:b w:val="false"/>
                <w:i w:val="false"/>
                <w:color w:val="000000"/>
                <w:sz w:val="24"/>
              </w:rPr>
              <w:t xml:space="preserve"> </w:t>
            </w:r>
            <w:r>
              <w:rPr>
                <w:rFonts w:ascii="Times New Roman" w:hAnsi="Times New Roman"/>
                <w:b w:val="false"/>
                <w:i w:val="false"/>
                <w:color w:val="000000"/>
                <w:sz w:val="24"/>
              </w:rPr>
              <w:t>доступными в языковом отношении образцами детской поэзии и прозы на английском языке</w:t>
            </w:r>
          </w:p>
        </w:tc>
      </w:tr>
      <w:tr>
        <w:trPr>
          <w:trHeight w:val="870" w:hRule="atLeast"/>
          <w:trHeight w:val="144" w:hRule="atLeast"/>
        </w:trPr>
        <w:tc>
          <w:tcPr>
            <w:tcW w:w="1324"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3.4</w:t>
            </w:r>
          </w:p>
        </w:tc>
        <w:tc>
          <w:tcPr>
            <w:tcW w:w="13046"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 xml:space="preserve">Умение писать свои имя и фамилию, а также имена и фамилии своих родственников и друзей на английском языке </w:t>
            </w:r>
          </w:p>
        </w:tc>
      </w:tr>
      <w:tr>
        <w:trPr>
          <w:trHeight w:val="435" w:hRule="atLeast"/>
          <w:trHeight w:val="144" w:hRule="atLeast"/>
        </w:trPr>
        <w:tc>
          <w:tcPr>
            <w:tcW w:w="1324"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3.5</w:t>
            </w:r>
          </w:p>
        </w:tc>
        <w:tc>
          <w:tcPr>
            <w:tcW w:w="13046"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Умение правильно оформлять свой адрес на английском языке (в анкете)</w:t>
            </w:r>
          </w:p>
        </w:tc>
      </w:tr>
      <w:tr>
        <w:trPr>
          <w:trHeight w:val="870" w:hRule="atLeast"/>
          <w:trHeight w:val="144" w:hRule="atLeast"/>
        </w:trPr>
        <w:tc>
          <w:tcPr>
            <w:tcW w:w="1324"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3.6</w:t>
            </w:r>
          </w:p>
        </w:tc>
        <w:tc>
          <w:tcPr>
            <w:tcW w:w="13046"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Умение 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tc>
      </w:tr>
      <w:tr>
        <w:trPr>
          <w:trHeight w:val="435" w:hRule="atLeast"/>
          <w:trHeight w:val="144" w:hRule="atLeast"/>
        </w:trPr>
        <w:tc>
          <w:tcPr>
            <w:tcW w:w="1324"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3.7</w:t>
            </w:r>
          </w:p>
        </w:tc>
        <w:tc>
          <w:tcPr>
            <w:tcW w:w="13046"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Умение кратко представлять Россию и страну (страны) изучаемого языка</w:t>
            </w:r>
          </w:p>
        </w:tc>
      </w:tr>
      <w:tr>
        <w:trPr>
          <w:trHeight w:val="1305" w:hRule="atLeast"/>
          <w:trHeight w:val="144" w:hRule="atLeast"/>
        </w:trPr>
        <w:tc>
          <w:tcPr>
            <w:tcW w:w="1324"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3.8</w:t>
            </w:r>
          </w:p>
        </w:tc>
        <w:tc>
          <w:tcPr>
            <w:tcW w:w="13046"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Умение 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tc>
      </w:tr>
      <w:tr>
        <w:trPr>
          <w:trHeight w:val="870" w:hRule="atLeast"/>
          <w:trHeight w:val="144" w:hRule="atLeast"/>
        </w:trPr>
        <w:tc>
          <w:tcPr>
            <w:tcW w:w="1324"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3.9</w:t>
            </w:r>
          </w:p>
        </w:tc>
        <w:tc>
          <w:tcPr>
            <w:tcW w:w="13046"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Умение кратко рассказывать о выдающихся людях родной страны и страны (стран) изучаемого языка (учёных, писателях, поэтах, спортсменах)</w:t>
            </w:r>
          </w:p>
        </w:tc>
      </w:tr>
      <w:tr>
        <w:trPr>
          <w:trHeight w:val="435" w:hRule="atLeast"/>
          <w:trHeight w:val="144" w:hRule="atLeast"/>
        </w:trPr>
        <w:tc>
          <w:tcPr>
            <w:tcW w:w="1324"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4</w:t>
            </w:r>
          </w:p>
        </w:tc>
        <w:tc>
          <w:tcPr>
            <w:tcW w:w="13046" w:type="dxa"/>
            <w:tcBorders/>
            <w:tcMar>
              <w:top w:w="50" w:type="dxa"/>
              <w:left w:w="100" w:type="dxa"/>
            </w:tcMar>
            <w:vAlign w:val="center"/>
          </w:tcPr>
          <w:p>
            <w:pPr>
              <w:spacing w:before="0" w:after="0" w:line="312"/>
              <w:ind w:left="228"/>
              <w:jc w:val="left"/>
            </w:pPr>
            <w:r>
              <w:rPr>
                <w:rFonts w:ascii="Times New Roman" w:hAnsi="Times New Roman"/>
                <w:b w:val="false"/>
                <w:i w:val="false"/>
                <w:color w:val="000000"/>
                <w:sz w:val="24"/>
              </w:rPr>
              <w:t>Компенсаторные умения</w:t>
            </w:r>
          </w:p>
        </w:tc>
      </w:tr>
      <w:tr>
        <w:trPr>
          <w:trHeight w:val="435" w:hRule="atLeast"/>
          <w:trHeight w:val="144" w:hRule="atLeast"/>
        </w:trPr>
        <w:tc>
          <w:tcPr>
            <w:tcW w:w="1324"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4.1</w:t>
            </w:r>
          </w:p>
        </w:tc>
        <w:tc>
          <w:tcPr>
            <w:tcW w:w="13046"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 xml:space="preserve">Использование при чтении и аудировании языковой, в том числе контекстуальной, догадки </w:t>
            </w:r>
          </w:p>
        </w:tc>
      </w:tr>
      <w:tr>
        <w:trPr>
          <w:trHeight w:val="870" w:hRule="atLeast"/>
          <w:trHeight w:val="144" w:hRule="atLeast"/>
        </w:trPr>
        <w:tc>
          <w:tcPr>
            <w:tcW w:w="1324"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4.2</w:t>
            </w:r>
          </w:p>
        </w:tc>
        <w:tc>
          <w:tcPr>
            <w:tcW w:w="13046"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При непосредственном общении умение догадываться о значении незнакомых слов с помощью используемых собеседником жестов и мимики</w:t>
            </w:r>
          </w:p>
        </w:tc>
      </w:tr>
      <w:tr>
        <w:trPr>
          <w:trHeight w:val="435" w:hRule="atLeast"/>
          <w:trHeight w:val="144" w:hRule="atLeast"/>
        </w:trPr>
        <w:tc>
          <w:tcPr>
            <w:tcW w:w="1324"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4.3</w:t>
            </w:r>
          </w:p>
        </w:tc>
        <w:tc>
          <w:tcPr>
            <w:tcW w:w="13046"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Умение переспрашивать, просить повторить, уточняя значение незнакомых слов</w:t>
            </w:r>
          </w:p>
        </w:tc>
      </w:tr>
      <w:tr>
        <w:trPr>
          <w:trHeight w:val="435" w:hRule="atLeast"/>
          <w:trHeight w:val="144" w:hRule="atLeast"/>
        </w:trPr>
        <w:tc>
          <w:tcPr>
            <w:tcW w:w="1324"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4.4</w:t>
            </w:r>
          </w:p>
        </w:tc>
        <w:tc>
          <w:tcPr>
            <w:tcW w:w="13046"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Использование при формулировании собственных высказываний ключевых слов, плана</w:t>
            </w:r>
          </w:p>
        </w:tc>
      </w:tr>
      <w:tr>
        <w:trPr>
          <w:trHeight w:val="1305" w:hRule="atLeast"/>
          <w:trHeight w:val="144" w:hRule="atLeast"/>
        </w:trPr>
        <w:tc>
          <w:tcPr>
            <w:tcW w:w="1324"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4.5</w:t>
            </w:r>
          </w:p>
        </w:tc>
        <w:tc>
          <w:tcPr>
            <w:tcW w:w="13046"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tc>
      </w:tr>
      <w:tr>
        <w:trPr>
          <w:trHeight w:val="435" w:hRule="atLeast"/>
          <w:trHeight w:val="144" w:hRule="atLeast"/>
        </w:trPr>
        <w:tc>
          <w:tcPr>
            <w:tcW w:w="0" w:type="auto"/>
            <w:gridSpan w:val="2"/>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Тематическое содержание речи</w:t>
            </w:r>
          </w:p>
        </w:tc>
      </w:tr>
      <w:tr>
        <w:trPr>
          <w:trHeight w:val="435" w:hRule="atLeast"/>
          <w:trHeight w:val="144" w:hRule="atLeast"/>
        </w:trPr>
        <w:tc>
          <w:tcPr>
            <w:tcW w:w="1324"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А</w:t>
            </w:r>
          </w:p>
        </w:tc>
        <w:tc>
          <w:tcPr>
            <w:tcW w:w="13046"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Взаимоотношения в семье и с друзьями. Семейные праздники. Обязанности по дому</w:t>
            </w:r>
          </w:p>
        </w:tc>
      </w:tr>
      <w:tr>
        <w:trPr>
          <w:trHeight w:val="435" w:hRule="atLeast"/>
          <w:trHeight w:val="144" w:hRule="atLeast"/>
        </w:trPr>
        <w:tc>
          <w:tcPr>
            <w:tcW w:w="1324"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Б</w:t>
            </w:r>
          </w:p>
        </w:tc>
        <w:tc>
          <w:tcPr>
            <w:tcW w:w="13046"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Внешность и характер человека (литературного персонажа)</w:t>
            </w:r>
          </w:p>
        </w:tc>
      </w:tr>
      <w:tr>
        <w:trPr>
          <w:trHeight w:val="870" w:hRule="atLeast"/>
          <w:trHeight w:val="144" w:hRule="atLeast"/>
        </w:trPr>
        <w:tc>
          <w:tcPr>
            <w:tcW w:w="1324"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В</w:t>
            </w:r>
          </w:p>
        </w:tc>
        <w:tc>
          <w:tcPr>
            <w:tcW w:w="13046"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Досуг и увлечения (хобби) современного подростка (чтение, кино, театр, музей, спорт, музыка)</w:t>
            </w:r>
          </w:p>
        </w:tc>
      </w:tr>
      <w:tr>
        <w:trPr>
          <w:trHeight w:val="435" w:hRule="atLeast"/>
          <w:trHeight w:val="144" w:hRule="atLeast"/>
        </w:trPr>
        <w:tc>
          <w:tcPr>
            <w:tcW w:w="1324"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Г</w:t>
            </w:r>
          </w:p>
        </w:tc>
        <w:tc>
          <w:tcPr>
            <w:tcW w:w="13046"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Здоровый образ жизни: режим труда и отдыха, фитнес, сбалансированное питание</w:t>
            </w:r>
          </w:p>
        </w:tc>
      </w:tr>
      <w:tr>
        <w:trPr>
          <w:trHeight w:val="435" w:hRule="atLeast"/>
          <w:trHeight w:val="144" w:hRule="atLeast"/>
        </w:trPr>
        <w:tc>
          <w:tcPr>
            <w:tcW w:w="1324"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Д</w:t>
            </w:r>
          </w:p>
        </w:tc>
        <w:tc>
          <w:tcPr>
            <w:tcW w:w="13046"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Покупки: одежда, обувь и продукты питания</w:t>
            </w:r>
          </w:p>
        </w:tc>
      </w:tr>
      <w:tr>
        <w:trPr>
          <w:trHeight w:val="2295" w:hRule="atLeast"/>
          <w:trHeight w:val="144" w:hRule="atLeast"/>
        </w:trPr>
        <w:tc>
          <w:tcPr>
            <w:tcW w:w="1324"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Е</w:t>
            </w:r>
          </w:p>
        </w:tc>
        <w:tc>
          <w:tcPr>
            <w:tcW w:w="13046"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зарубежными сверстниками</w:t>
            </w:r>
          </w:p>
        </w:tc>
      </w:tr>
      <w:tr>
        <w:trPr>
          <w:trHeight w:val="435" w:hRule="atLeast"/>
          <w:trHeight w:val="144" w:hRule="atLeast"/>
        </w:trPr>
        <w:tc>
          <w:tcPr>
            <w:tcW w:w="1324"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Ж</w:t>
            </w:r>
          </w:p>
        </w:tc>
        <w:tc>
          <w:tcPr>
            <w:tcW w:w="13046"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Каникулы в различное время года. Виды отдыха</w:t>
            </w:r>
          </w:p>
        </w:tc>
      </w:tr>
      <w:tr>
        <w:trPr>
          <w:trHeight w:val="435" w:hRule="atLeast"/>
          <w:trHeight w:val="144" w:hRule="atLeast"/>
        </w:trPr>
        <w:tc>
          <w:tcPr>
            <w:tcW w:w="1324"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З</w:t>
            </w:r>
          </w:p>
        </w:tc>
        <w:tc>
          <w:tcPr>
            <w:tcW w:w="13046"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Путешествия по России и зарубежным странам</w:t>
            </w:r>
          </w:p>
        </w:tc>
      </w:tr>
      <w:tr>
        <w:trPr>
          <w:trHeight w:val="435" w:hRule="atLeast"/>
          <w:trHeight w:val="144" w:hRule="atLeast"/>
        </w:trPr>
        <w:tc>
          <w:tcPr>
            <w:tcW w:w="1324"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И</w:t>
            </w:r>
          </w:p>
        </w:tc>
        <w:tc>
          <w:tcPr>
            <w:tcW w:w="13046"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Природа: дикие и домашние животные. Климат, погода</w:t>
            </w:r>
          </w:p>
        </w:tc>
      </w:tr>
      <w:tr>
        <w:trPr>
          <w:trHeight w:val="435" w:hRule="atLeast"/>
          <w:trHeight w:val="144" w:hRule="atLeast"/>
        </w:trPr>
        <w:tc>
          <w:tcPr>
            <w:tcW w:w="1324"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К</w:t>
            </w:r>
          </w:p>
        </w:tc>
        <w:tc>
          <w:tcPr>
            <w:tcW w:w="13046"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Жизнь в городе и сельской местности. Описание родного населенного пункта. Транспорт</w:t>
            </w:r>
          </w:p>
        </w:tc>
      </w:tr>
      <w:tr>
        <w:trPr>
          <w:trHeight w:val="435" w:hRule="atLeast"/>
          <w:trHeight w:val="144" w:hRule="atLeast"/>
        </w:trPr>
        <w:tc>
          <w:tcPr>
            <w:tcW w:w="1324"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Л</w:t>
            </w:r>
          </w:p>
        </w:tc>
        <w:tc>
          <w:tcPr>
            <w:tcW w:w="13046"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Средства массовой информации (телевидение, журналы, Интернет)</w:t>
            </w:r>
          </w:p>
        </w:tc>
      </w:tr>
      <w:tr>
        <w:trPr>
          <w:trHeight w:val="1305" w:hRule="atLeast"/>
          <w:trHeight w:val="144" w:hRule="atLeast"/>
        </w:trPr>
        <w:tc>
          <w:tcPr>
            <w:tcW w:w="1324"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М</w:t>
            </w:r>
          </w:p>
        </w:tc>
        <w:tc>
          <w:tcPr>
            <w:tcW w:w="13046"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r>
      <w:tr>
        <w:trPr>
          <w:trHeight w:val="870" w:hRule="atLeast"/>
          <w:trHeight w:val="144" w:hRule="atLeast"/>
        </w:trPr>
        <w:tc>
          <w:tcPr>
            <w:tcW w:w="1324" w:type="dxa"/>
            <w:tcBorders/>
            <w:tcMar>
              <w:top w:w="50" w:type="dxa"/>
              <w:left w:w="100" w:type="dxa"/>
            </w:tcMar>
            <w:vAlign w:val="center"/>
          </w:tcPr>
          <w:p>
            <w:pPr>
              <w:spacing w:before="0" w:after="0" w:line="312"/>
              <w:ind w:left="228"/>
              <w:jc w:val="center"/>
            </w:pPr>
            <w:r>
              <w:rPr>
                <w:rFonts w:ascii="Times New Roman" w:hAnsi="Times New Roman"/>
                <w:b w:val="false"/>
                <w:i w:val="false"/>
                <w:color w:val="000000"/>
                <w:sz w:val="24"/>
              </w:rPr>
              <w:t>Н</w:t>
            </w:r>
          </w:p>
        </w:tc>
        <w:tc>
          <w:tcPr>
            <w:tcW w:w="13046" w:type="dxa"/>
            <w:tcBorders/>
            <w:tcMar>
              <w:top w:w="50" w:type="dxa"/>
              <w:left w:w="100" w:type="dxa"/>
            </w:tcMar>
            <w:vAlign w:val="center"/>
          </w:tcPr>
          <w:p>
            <w:pPr>
              <w:spacing w:before="0" w:after="0" w:line="312"/>
              <w:ind w:left="228"/>
              <w:jc w:val="both"/>
            </w:pPr>
            <w:r>
              <w:rPr>
                <w:rFonts w:ascii="Times New Roman" w:hAnsi="Times New Roman"/>
                <w:b w:val="false"/>
                <w:i w:val="false"/>
                <w:color w:val="000000"/>
                <w:sz w:val="24"/>
              </w:rPr>
              <w:t>Выдающиеся люди родной страны и страны (стран) изучаемого языка: ученые, писатели, поэты, спортсмены</w:t>
            </w:r>
          </w:p>
        </w:tc>
      </w:tr>
    </w:tbl>
    <w:p>
      <w:pPr>
        <w:spacing w:before="0" w:after="0"/>
        <w:ind w:left="120"/>
        <w:jc w:val="left"/>
      </w:pPr>
    </w:p>
    <w:p>
      <w:pPr>
        <w:spacing w:before="199" w:after="199"/>
        <w:ind w:left="120"/>
        <w:jc w:val="left"/>
      </w:pPr>
      <w:r>
        <w:rPr>
          <w:rFonts w:ascii="Times New Roman" w:hAnsi="Times New Roman"/>
          <w:b/>
          <w:i w:val="false"/>
          <w:color w:val="000000"/>
          <w:sz w:val="28"/>
        </w:rPr>
        <w:t>8 КЛАСС</w:t>
      </w:r>
    </w:p>
    <w:p>
      <w:pPr>
        <w:spacing w:before="0" w:after="0"/>
        <w:ind w:left="120"/>
        <w:jc w:val="left"/>
      </w:pPr>
    </w:p>
    <w:tbl>
      <w:tblPr>
        <w:tblW w:w="0" w:type="auto"/>
        <w:tblCellSpacing w:w="0" w:type="nil"/>
        <w:tblBorders>
          <w:top w:val="single"/>
          <w:left w:val="single"/>
          <w:bottom w:val="single"/>
          <w:right w:val="single"/>
          <w:insideH w:val="single"/>
          <w:insideV w:val="single"/>
        </w:tblBorders>
      </w:tblPr>
      <w:tblGrid>
        <w:gridCol w:w="2033"/>
        <w:gridCol w:w="11719"/>
      </w:tblGrid>
      <w:tr>
        <w:trPr>
          <w:trHeight w:val="405" w:hRule="atLeast"/>
          <w:trHeight w:val="144" w:hRule="atLeast"/>
        </w:trPr>
        <w:tc>
          <w:tcPr>
            <w:tcW w:w="1423"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w:t>
            </w:r>
            <w:r>
              <w:rPr>
                <w:rFonts w:ascii="Times New Roman" w:hAnsi="Times New Roman"/>
                <w:b/>
                <w:i w:val="false"/>
                <w:color w:val="000000"/>
                <w:sz w:val="24"/>
              </w:rPr>
              <w:t>Код</w:t>
            </w:r>
            <w:r>
              <w:rPr>
                <w:rFonts w:ascii="Times New Roman" w:hAnsi="Times New Roman"/>
                <w:b/>
                <w:i w:val="false"/>
                <w:color w:val="000000"/>
                <w:sz w:val="24"/>
              </w:rPr>
              <w:t xml:space="preserve"> </w:t>
            </w:r>
          </w:p>
        </w:tc>
        <w:tc>
          <w:tcPr>
            <w:tcW w:w="1289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w:t>
            </w:r>
            <w:r>
              <w:rPr>
                <w:rFonts w:ascii="Times New Roman" w:hAnsi="Times New Roman"/>
                <w:b/>
                <w:i w:val="false"/>
                <w:color w:val="000000"/>
                <w:sz w:val="24"/>
              </w:rPr>
              <w:t>Проверяемый элемент содержания</w:t>
            </w:r>
            <w:r>
              <w:rPr>
                <w:rFonts w:ascii="Times New Roman" w:hAnsi="Times New Roman"/>
                <w:b/>
                <w:i w:val="false"/>
                <w:color w:val="000000"/>
                <w:sz w:val="24"/>
              </w:rPr>
              <w:t xml:space="preserve"> </w:t>
            </w:r>
          </w:p>
        </w:tc>
      </w:tr>
      <w:tr>
        <w:trPr>
          <w:trHeight w:val="465" w:hRule="atLeast"/>
          <w:trHeight w:val="144" w:hRule="atLeast"/>
        </w:trPr>
        <w:tc>
          <w:tcPr>
            <w:tcW w:w="14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w:t>
            </w:r>
          </w:p>
        </w:tc>
        <w:tc>
          <w:tcPr>
            <w:tcW w:w="1289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Коммуникативные умения</w:t>
            </w:r>
          </w:p>
        </w:tc>
      </w:tr>
      <w:tr>
        <w:trPr>
          <w:trHeight w:val="465" w:hRule="atLeast"/>
          <w:trHeight w:val="144" w:hRule="atLeast"/>
        </w:trPr>
        <w:tc>
          <w:tcPr>
            <w:tcW w:w="1423" w:type="dxa"/>
            <w:tcBorders/>
            <w:tcMar>
              <w:top w:w="50" w:type="dxa"/>
              <w:left w:w="100" w:type="dxa"/>
            </w:tcMar>
            <w:vAlign w:val="center"/>
          </w:tcPr>
          <w:p>
            <w:pPr>
              <w:spacing w:before="0" w:after="0" w:line="336"/>
              <w:ind w:left="228"/>
              <w:jc w:val="center"/>
            </w:pPr>
            <w:r>
              <w:rPr>
                <w:rFonts w:ascii="Times New Roman" w:hAnsi="Times New Roman"/>
                <w:b w:val="false"/>
                <w:i/>
                <w:color w:val="000000"/>
                <w:sz w:val="24"/>
              </w:rPr>
              <w:t>1.1</w:t>
            </w:r>
          </w:p>
        </w:tc>
        <w:tc>
          <w:tcPr>
            <w:tcW w:w="12890" w:type="dxa"/>
            <w:tcBorders/>
            <w:tcMar>
              <w:top w:w="50" w:type="dxa"/>
              <w:left w:w="100" w:type="dxa"/>
            </w:tcMar>
            <w:vAlign w:val="center"/>
          </w:tcPr>
          <w:p>
            <w:pPr>
              <w:spacing w:before="0" w:after="0" w:line="336"/>
              <w:ind w:left="228"/>
              <w:jc w:val="both"/>
            </w:pPr>
            <w:r>
              <w:rPr>
                <w:rFonts w:ascii="Times New Roman" w:hAnsi="Times New Roman"/>
                <w:b w:val="false"/>
                <w:i/>
                <w:color w:val="000000"/>
                <w:sz w:val="24"/>
              </w:rPr>
              <w:t>Говорение</w:t>
            </w:r>
          </w:p>
        </w:tc>
      </w:tr>
      <w:tr>
        <w:trPr>
          <w:trHeight w:val="2820" w:hRule="atLeast"/>
          <w:trHeight w:val="144" w:hRule="atLeast"/>
        </w:trPr>
        <w:tc>
          <w:tcPr>
            <w:tcW w:w="14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1.1.1</w:t>
            </w:r>
          </w:p>
        </w:tc>
        <w:tc>
          <w:tcPr>
            <w:tcW w:w="1289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Диалогическая речь</w:t>
            </w:r>
          </w:p>
          <w:p>
            <w:pPr>
              <w:spacing w:before="0" w:after="0" w:line="336"/>
              <w:ind w:left="228"/>
              <w:jc w:val="both"/>
            </w:pPr>
            <w:r>
              <w:rPr>
                <w:rFonts w:ascii="Times New Roman" w:hAnsi="Times New Roman"/>
                <w:b w:val="false"/>
                <w:i w:val="false"/>
                <w:color w:val="000000"/>
                <w:sz w:val="24"/>
              </w:rPr>
              <w:t>Развитие коммуникативных умений диалогической речи, а именно умений вести различные виды диалогов,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опор, с соблюдением норм речевого этикета, принятых в стране (странах) изучаемого языка (объём диалога – до 7 реплик со стороны каждого собеседника)</w:t>
            </w:r>
          </w:p>
        </w:tc>
      </w:tr>
      <w:tr>
        <w:trPr>
          <w:trHeight w:val="1875" w:hRule="atLeast"/>
          <w:trHeight w:val="144" w:hRule="atLeast"/>
        </w:trPr>
        <w:tc>
          <w:tcPr>
            <w:tcW w:w="14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1.1.1.1</w:t>
            </w:r>
          </w:p>
        </w:tc>
        <w:tc>
          <w:tcPr>
            <w:tcW w:w="1289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tc>
      </w:tr>
      <w:tr>
        <w:trPr>
          <w:trHeight w:val="1875" w:hRule="atLeast"/>
          <w:trHeight w:val="144" w:hRule="atLeast"/>
        </w:trPr>
        <w:tc>
          <w:tcPr>
            <w:tcW w:w="14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1.1.1.2</w:t>
            </w:r>
          </w:p>
        </w:tc>
        <w:tc>
          <w:tcPr>
            <w:tcW w:w="1289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Диалог – 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tc>
      </w:tr>
      <w:tr>
        <w:trPr>
          <w:trHeight w:val="2085" w:hRule="atLeast"/>
          <w:trHeight w:val="144" w:hRule="atLeast"/>
        </w:trPr>
        <w:tc>
          <w:tcPr>
            <w:tcW w:w="14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1.1.1.3</w:t>
            </w:r>
          </w:p>
        </w:tc>
        <w:tc>
          <w:tcPr>
            <w:tcW w:w="1289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tc>
      </w:tr>
      <w:tr>
        <w:trPr>
          <w:trHeight w:val="465" w:hRule="atLeast"/>
          <w:trHeight w:val="144" w:hRule="atLeast"/>
        </w:trPr>
        <w:tc>
          <w:tcPr>
            <w:tcW w:w="14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1.1.1.4</w:t>
            </w:r>
          </w:p>
        </w:tc>
        <w:tc>
          <w:tcPr>
            <w:tcW w:w="1289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Комбинированный диалог, включающий различные виды диалогов</w:t>
            </w:r>
          </w:p>
        </w:tc>
      </w:tr>
      <w:tr>
        <w:trPr>
          <w:trHeight w:val="2820" w:hRule="atLeast"/>
          <w:trHeight w:val="144" w:hRule="atLeast"/>
        </w:trPr>
        <w:tc>
          <w:tcPr>
            <w:tcW w:w="14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1.1.2</w:t>
            </w:r>
          </w:p>
        </w:tc>
        <w:tc>
          <w:tcPr>
            <w:tcW w:w="1289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Монологическая речь </w:t>
            </w:r>
          </w:p>
          <w:p>
            <w:pPr>
              <w:spacing w:before="0" w:after="0" w:line="336"/>
              <w:ind w:left="228"/>
              <w:jc w:val="both"/>
            </w:pPr>
            <w:r>
              <w:rPr>
                <w:rFonts w:ascii="Times New Roman" w:hAnsi="Times New Roman"/>
                <w:b w:val="false"/>
                <w:i w:val="false"/>
                <w:color w:val="000000"/>
                <w:sz w:val="24"/>
              </w:rPr>
              <w:t>Развитие коммуникативных умений монологической речи: создание устных связных монологических высказываний с использованием основных коммуникативных типов речи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(объём монологического высказывания – 9 – 10 фраз)</w:t>
            </w:r>
          </w:p>
        </w:tc>
      </w:tr>
      <w:tr>
        <w:trPr>
          <w:trHeight w:val="930" w:hRule="atLeast"/>
          <w:trHeight w:val="144" w:hRule="atLeast"/>
        </w:trPr>
        <w:tc>
          <w:tcPr>
            <w:tcW w:w="14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1.1.2.1</w:t>
            </w:r>
          </w:p>
        </w:tc>
        <w:tc>
          <w:tcPr>
            <w:tcW w:w="1289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tc>
      </w:tr>
      <w:tr>
        <w:trPr>
          <w:trHeight w:val="465" w:hRule="atLeast"/>
          <w:trHeight w:val="144" w:hRule="atLeast"/>
        </w:trPr>
        <w:tc>
          <w:tcPr>
            <w:tcW w:w="14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1.1.2.2</w:t>
            </w:r>
          </w:p>
        </w:tc>
        <w:tc>
          <w:tcPr>
            <w:tcW w:w="1289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Повествование (сообщение)</w:t>
            </w:r>
          </w:p>
        </w:tc>
      </w:tr>
      <w:tr>
        <w:trPr>
          <w:trHeight w:val="465" w:hRule="atLeast"/>
          <w:trHeight w:val="144" w:hRule="atLeast"/>
        </w:trPr>
        <w:tc>
          <w:tcPr>
            <w:tcW w:w="14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1.1.2.3</w:t>
            </w:r>
          </w:p>
        </w:tc>
        <w:tc>
          <w:tcPr>
            <w:tcW w:w="1289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Рассуждение</w:t>
            </w:r>
          </w:p>
        </w:tc>
      </w:tr>
      <w:tr>
        <w:trPr>
          <w:trHeight w:val="465" w:hRule="atLeast"/>
          <w:trHeight w:val="144" w:hRule="atLeast"/>
        </w:trPr>
        <w:tc>
          <w:tcPr>
            <w:tcW w:w="14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1.1.2.4</w:t>
            </w:r>
          </w:p>
        </w:tc>
        <w:tc>
          <w:tcPr>
            <w:tcW w:w="1289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Выражение и аргументирование своего мнения по отношению к услышанному (прочитанному)</w:t>
            </w:r>
          </w:p>
        </w:tc>
      </w:tr>
      <w:tr>
        <w:trPr>
          <w:trHeight w:val="465" w:hRule="atLeast"/>
          <w:trHeight w:val="144" w:hRule="atLeast"/>
        </w:trPr>
        <w:tc>
          <w:tcPr>
            <w:tcW w:w="14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1.1.2.5</w:t>
            </w:r>
          </w:p>
        </w:tc>
        <w:tc>
          <w:tcPr>
            <w:tcW w:w="1289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Изложение (пересказ) основного содержания прочитанного (прослушанного) текста </w:t>
            </w:r>
          </w:p>
        </w:tc>
      </w:tr>
      <w:tr>
        <w:trPr>
          <w:trHeight w:val="465" w:hRule="atLeast"/>
          <w:trHeight w:val="144" w:hRule="atLeast"/>
        </w:trPr>
        <w:tc>
          <w:tcPr>
            <w:tcW w:w="14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1.1.2.6</w:t>
            </w:r>
          </w:p>
        </w:tc>
        <w:tc>
          <w:tcPr>
            <w:tcW w:w="1289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Составление рассказа по картинкам</w:t>
            </w:r>
          </w:p>
        </w:tc>
      </w:tr>
      <w:tr>
        <w:trPr>
          <w:trHeight w:val="465" w:hRule="atLeast"/>
          <w:trHeight w:val="144" w:hRule="atLeast"/>
        </w:trPr>
        <w:tc>
          <w:tcPr>
            <w:tcW w:w="14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1.1.2.7</w:t>
            </w:r>
          </w:p>
        </w:tc>
        <w:tc>
          <w:tcPr>
            <w:tcW w:w="1289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Изложение результатов выполненной проектной работы</w:t>
            </w:r>
          </w:p>
        </w:tc>
      </w:tr>
      <w:tr>
        <w:trPr>
          <w:trHeight w:val="4230" w:hRule="atLeast"/>
          <w:trHeight w:val="144" w:hRule="atLeast"/>
        </w:trPr>
        <w:tc>
          <w:tcPr>
            <w:tcW w:w="1423" w:type="dxa"/>
            <w:tcBorders/>
            <w:tcMar>
              <w:top w:w="50" w:type="dxa"/>
              <w:left w:w="100" w:type="dxa"/>
            </w:tcMar>
            <w:vAlign w:val="center"/>
          </w:tcPr>
          <w:p>
            <w:pPr>
              <w:spacing w:before="0" w:after="0" w:line="336"/>
              <w:ind w:left="228"/>
              <w:jc w:val="center"/>
            </w:pPr>
            <w:r>
              <w:rPr>
                <w:rFonts w:ascii="Times New Roman" w:hAnsi="Times New Roman"/>
                <w:b w:val="false"/>
                <w:i/>
                <w:color w:val="000000"/>
                <w:sz w:val="24"/>
              </w:rPr>
              <w:t>1.2</w:t>
            </w:r>
          </w:p>
        </w:tc>
        <w:tc>
          <w:tcPr>
            <w:tcW w:w="12890" w:type="dxa"/>
            <w:tcBorders/>
            <w:tcMar>
              <w:top w:w="50" w:type="dxa"/>
              <w:left w:w="100" w:type="dxa"/>
            </w:tcMar>
            <w:vAlign w:val="center"/>
          </w:tcPr>
          <w:p>
            <w:pPr>
              <w:spacing w:before="0" w:after="0" w:line="336"/>
              <w:ind w:left="228"/>
              <w:jc w:val="both"/>
            </w:pPr>
            <w:r>
              <w:rPr>
                <w:rFonts w:ascii="Times New Roman" w:hAnsi="Times New Roman"/>
                <w:b w:val="false"/>
                <w:i/>
                <w:color w:val="000000"/>
                <w:sz w:val="24"/>
              </w:rPr>
              <w:t>Аудирование</w:t>
            </w:r>
          </w:p>
          <w:p>
            <w:pPr>
              <w:spacing w:before="0" w:after="0" w:line="336"/>
              <w:ind w:left="228"/>
              <w:jc w:val="both"/>
            </w:pPr>
            <w:r>
              <w:rPr>
                <w:rFonts w:ascii="Times New Roman" w:hAnsi="Times New Roman"/>
                <w:b w:val="false"/>
                <w:i w:val="false"/>
                <w:color w:val="000000"/>
                <w:sz w:val="24"/>
              </w:rPr>
              <w:t xml:space="preserve">При непосредственном общении: понимание на слух речи учителя и одноклассников и вербальная (невербальная) реакция на услышанное, использование переспроса или просьбы повторить для уточнения отдельных деталей. </w:t>
            </w:r>
            <w:r>
              <w:rPr>
                <w:rFonts w:ascii="Times New Roman" w:hAnsi="Times New Roman"/>
                <w:b w:val="false"/>
                <w:i w:val="false"/>
                <w:color w:val="000000"/>
                <w:sz w:val="24"/>
              </w:rPr>
              <w:t xml:space="preserve">При опосредованном общении: дальнейшее развитие восприятия </w:t>
            </w:r>
            <w:r>
              <w:rPr>
                <w:rFonts w:ascii="Times New Roman" w:hAnsi="Times New Roman"/>
                <w:b w:val="false"/>
                <w:i w:val="false"/>
                <w:color w:val="000000"/>
                <w:sz w:val="24"/>
              </w:rPr>
              <w:t xml:space="preserve">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w:t>
            </w:r>
            <w:r>
              <w:rPr>
                <w:rFonts w:ascii="Times New Roman" w:hAnsi="Times New Roman"/>
                <w:b w:val="false"/>
                <w:i w:val="false"/>
                <w:color w:val="000000"/>
                <w:sz w:val="24"/>
              </w:rPr>
              <w:t>с пониманием нужной (интересующей, запрашиваемой) информации (время звучания текста (текстов) для аудирования – до 2 минут)</w:t>
            </w:r>
          </w:p>
        </w:tc>
      </w:tr>
      <w:tr>
        <w:trPr>
          <w:trHeight w:val="1875" w:hRule="atLeast"/>
          <w:trHeight w:val="144" w:hRule="atLeast"/>
        </w:trPr>
        <w:tc>
          <w:tcPr>
            <w:tcW w:w="14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1.2.1</w:t>
            </w:r>
          </w:p>
        </w:tc>
        <w:tc>
          <w:tcPr>
            <w:tcW w:w="1289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Аудирование с пониманием основного содержания текста – умения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tc>
      </w:tr>
      <w:tr>
        <w:trPr>
          <w:trHeight w:val="2220" w:hRule="atLeast"/>
          <w:trHeight w:val="144" w:hRule="atLeast"/>
        </w:trPr>
        <w:tc>
          <w:tcPr>
            <w:tcW w:w="14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1.2.</w:t>
            </w:r>
            <w:r>
              <w:rPr>
                <w:rFonts w:ascii="Times New Roman" w:hAnsi="Times New Roman"/>
                <w:b w:val="false"/>
                <w:i w:val="false"/>
                <w:color w:val="000000"/>
                <w:sz w:val="24"/>
              </w:rPr>
              <w:t>2</w:t>
            </w:r>
          </w:p>
        </w:tc>
        <w:tc>
          <w:tcPr>
            <w:tcW w:w="1289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Аудирование с пониманием нужной (интересующей, запрашиваемой) информации – умение выделять нужную (интересующую, запрашиваемую) информацию, представленную в эксплицитной (явной) форме, в воспринимаемом на слух тексте</w:t>
            </w:r>
          </w:p>
        </w:tc>
      </w:tr>
      <w:tr>
        <w:trPr>
          <w:trHeight w:val="3285" w:hRule="atLeast"/>
          <w:trHeight w:val="144" w:hRule="atLeast"/>
        </w:trPr>
        <w:tc>
          <w:tcPr>
            <w:tcW w:w="1423" w:type="dxa"/>
            <w:tcBorders/>
            <w:tcMar>
              <w:top w:w="50" w:type="dxa"/>
              <w:left w:w="100" w:type="dxa"/>
            </w:tcMar>
            <w:vAlign w:val="center"/>
          </w:tcPr>
          <w:p>
            <w:pPr>
              <w:spacing w:before="0" w:after="0" w:line="336"/>
              <w:ind w:left="228"/>
              <w:jc w:val="center"/>
            </w:pPr>
            <w:r>
              <w:rPr>
                <w:rFonts w:ascii="Times New Roman" w:hAnsi="Times New Roman"/>
                <w:b w:val="false"/>
                <w:i/>
                <w:color w:val="000000"/>
                <w:sz w:val="24"/>
              </w:rPr>
              <w:t>1.3</w:t>
            </w:r>
          </w:p>
        </w:tc>
        <w:tc>
          <w:tcPr>
            <w:tcW w:w="12890" w:type="dxa"/>
            <w:tcBorders/>
            <w:tcMar>
              <w:top w:w="50" w:type="dxa"/>
              <w:left w:w="100" w:type="dxa"/>
            </w:tcMar>
            <w:vAlign w:val="center"/>
          </w:tcPr>
          <w:p>
            <w:pPr>
              <w:spacing w:before="0" w:after="0" w:line="336"/>
              <w:ind w:left="228"/>
              <w:jc w:val="both"/>
            </w:pPr>
            <w:r>
              <w:rPr>
                <w:rFonts w:ascii="Times New Roman" w:hAnsi="Times New Roman"/>
                <w:b w:val="false"/>
                <w:i/>
                <w:color w:val="000000"/>
                <w:sz w:val="24"/>
              </w:rPr>
              <w:t>Смысловое чтение</w:t>
            </w:r>
          </w:p>
          <w:p>
            <w:pPr>
              <w:spacing w:before="0" w:after="0" w:line="336"/>
              <w:ind w:left="228"/>
              <w:jc w:val="both"/>
            </w:pPr>
            <w:r>
              <w:rPr>
                <w:rFonts w:ascii="Times New Roman" w:hAnsi="Times New Roman"/>
                <w:b w:val="false"/>
                <w:i w:val="false"/>
                <w:color w:val="000000"/>
                <w:sz w:val="24"/>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 (объём текста (текстов) для чтения – 350 – 500 слов)</w:t>
            </w:r>
          </w:p>
        </w:tc>
      </w:tr>
      <w:tr>
        <w:trPr>
          <w:trHeight w:val="2340" w:hRule="atLeast"/>
          <w:trHeight w:val="144" w:hRule="atLeast"/>
        </w:trPr>
        <w:tc>
          <w:tcPr>
            <w:tcW w:w="14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1.3.1</w:t>
            </w:r>
          </w:p>
        </w:tc>
        <w:tc>
          <w:tcPr>
            <w:tcW w:w="1289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Чтение с пониманием основного содержания текста –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tc>
      </w:tr>
      <w:tr>
        <w:trPr>
          <w:trHeight w:val="1875" w:hRule="atLeast"/>
          <w:trHeight w:val="144" w:hRule="atLeast"/>
        </w:trPr>
        <w:tc>
          <w:tcPr>
            <w:tcW w:w="14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1.3.2</w:t>
            </w:r>
          </w:p>
        </w:tc>
        <w:tc>
          <w:tcPr>
            <w:tcW w:w="1289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Чтение с пониманием нужной (интересующей, запрашиваемой) информации – умение находить в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tc>
      </w:tr>
      <w:tr>
        <w:trPr>
          <w:trHeight w:val="930" w:hRule="atLeast"/>
          <w:trHeight w:val="144" w:hRule="atLeast"/>
        </w:trPr>
        <w:tc>
          <w:tcPr>
            <w:tcW w:w="14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1.3.3</w:t>
            </w:r>
          </w:p>
        </w:tc>
        <w:tc>
          <w:tcPr>
            <w:tcW w:w="1289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Чтение несплошных текстов (таблиц, диаграмм, схем) и понимание представленной в них информации</w:t>
            </w:r>
          </w:p>
        </w:tc>
      </w:tr>
      <w:tr>
        <w:trPr>
          <w:trHeight w:val="2340" w:hRule="atLeast"/>
          <w:trHeight w:val="144" w:hRule="atLeast"/>
        </w:trPr>
        <w:tc>
          <w:tcPr>
            <w:tcW w:w="14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1.3.4</w:t>
            </w:r>
          </w:p>
        </w:tc>
        <w:tc>
          <w:tcPr>
            <w:tcW w:w="1289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Чтение с полным пониманием содержания несложных аутентичных текстов, содержащих отдельные неизученные языковые явления –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w:t>
            </w:r>
          </w:p>
        </w:tc>
      </w:tr>
      <w:tr>
        <w:trPr>
          <w:trHeight w:val="930" w:hRule="atLeast"/>
          <w:trHeight w:val="144" w:hRule="atLeast"/>
        </w:trPr>
        <w:tc>
          <w:tcPr>
            <w:tcW w:w="1423" w:type="dxa"/>
            <w:tcBorders/>
            <w:tcMar>
              <w:top w:w="50" w:type="dxa"/>
              <w:left w:w="100" w:type="dxa"/>
            </w:tcMar>
            <w:vAlign w:val="center"/>
          </w:tcPr>
          <w:p>
            <w:pPr>
              <w:spacing w:before="0" w:after="0" w:line="336"/>
              <w:ind w:left="228"/>
              <w:jc w:val="center"/>
            </w:pPr>
            <w:r>
              <w:rPr>
                <w:rFonts w:ascii="Times New Roman" w:hAnsi="Times New Roman"/>
                <w:b w:val="false"/>
                <w:i/>
                <w:color w:val="000000"/>
                <w:sz w:val="24"/>
              </w:rPr>
              <w:t>1.4</w:t>
            </w:r>
          </w:p>
        </w:tc>
        <w:tc>
          <w:tcPr>
            <w:tcW w:w="12890" w:type="dxa"/>
            <w:tcBorders/>
            <w:tcMar>
              <w:top w:w="50" w:type="dxa"/>
              <w:left w:w="100" w:type="dxa"/>
            </w:tcMar>
            <w:vAlign w:val="center"/>
          </w:tcPr>
          <w:p>
            <w:pPr>
              <w:spacing w:before="0" w:after="0" w:line="336"/>
              <w:ind w:left="228"/>
              <w:jc w:val="both"/>
            </w:pPr>
            <w:r>
              <w:rPr>
                <w:rFonts w:ascii="Times New Roman" w:hAnsi="Times New Roman"/>
                <w:b w:val="false"/>
                <w:i/>
                <w:color w:val="000000"/>
                <w:sz w:val="24"/>
              </w:rPr>
              <w:t>Письменная речь</w:t>
            </w:r>
          </w:p>
          <w:p>
            <w:pPr>
              <w:spacing w:before="0" w:after="0" w:line="336"/>
              <w:ind w:left="228"/>
              <w:jc w:val="left"/>
            </w:pPr>
            <w:r>
              <w:rPr>
                <w:rFonts w:ascii="Times New Roman" w:hAnsi="Times New Roman"/>
                <w:b w:val="false"/>
                <w:i w:val="false"/>
                <w:color w:val="000000"/>
                <w:sz w:val="24"/>
              </w:rPr>
              <w:t>Развитие умений письменной речи</w:t>
            </w:r>
          </w:p>
        </w:tc>
      </w:tr>
      <w:tr>
        <w:trPr>
          <w:trHeight w:val="465" w:hRule="atLeast"/>
          <w:trHeight w:val="144" w:hRule="atLeast"/>
        </w:trPr>
        <w:tc>
          <w:tcPr>
            <w:tcW w:w="14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1.4.1</w:t>
            </w:r>
          </w:p>
        </w:tc>
        <w:tc>
          <w:tcPr>
            <w:tcW w:w="1289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Составление плана (тезисов) устного или письменного сообщения</w:t>
            </w:r>
          </w:p>
        </w:tc>
      </w:tr>
      <w:tr>
        <w:trPr>
          <w:trHeight w:val="930" w:hRule="atLeast"/>
          <w:trHeight w:val="144" w:hRule="atLeast"/>
        </w:trPr>
        <w:tc>
          <w:tcPr>
            <w:tcW w:w="14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1.4.2</w:t>
            </w:r>
          </w:p>
        </w:tc>
        <w:tc>
          <w:tcPr>
            <w:tcW w:w="1289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Заполнение анкет и формуляров: сообщение о себе основных сведений в соответствии с нормами, принятыми в стране (странах) изучаемого языка</w:t>
            </w:r>
          </w:p>
        </w:tc>
      </w:tr>
      <w:tr>
        <w:trPr>
          <w:trHeight w:val="2220" w:hRule="atLeast"/>
          <w:trHeight w:val="144" w:hRule="atLeast"/>
        </w:trPr>
        <w:tc>
          <w:tcPr>
            <w:tcW w:w="14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1.4.3</w:t>
            </w:r>
          </w:p>
        </w:tc>
        <w:tc>
          <w:tcPr>
            <w:tcW w:w="1289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tc>
      </w:tr>
      <w:tr>
        <w:trPr>
          <w:trHeight w:val="1410" w:hRule="atLeast"/>
          <w:trHeight w:val="144" w:hRule="atLeast"/>
        </w:trPr>
        <w:tc>
          <w:tcPr>
            <w:tcW w:w="14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1.4.4</w:t>
            </w:r>
          </w:p>
        </w:tc>
        <w:tc>
          <w:tcPr>
            <w:tcW w:w="1289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tc>
      </w:tr>
      <w:tr>
        <w:trPr>
          <w:trHeight w:val="465" w:hRule="atLeast"/>
          <w:trHeight w:val="144" w:hRule="atLeast"/>
        </w:trPr>
        <w:tc>
          <w:tcPr>
            <w:tcW w:w="14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w:t>
            </w:r>
          </w:p>
        </w:tc>
        <w:tc>
          <w:tcPr>
            <w:tcW w:w="12890" w:type="dxa"/>
            <w:tcBorders/>
            <w:tcMar>
              <w:top w:w="50" w:type="dxa"/>
              <w:left w:w="100" w:type="dxa"/>
            </w:tcMar>
            <w:vAlign w:val="center"/>
          </w:tcPr>
          <w:p>
            <w:pPr>
              <w:spacing w:before="0" w:after="0" w:line="336"/>
              <w:ind w:left="228"/>
              <w:jc w:val="left"/>
            </w:pPr>
            <w:r>
              <w:rPr>
                <w:rFonts w:ascii="Times New Roman" w:hAnsi="Times New Roman"/>
                <w:b w:val="false"/>
                <w:i w:val="false"/>
                <w:color w:val="000000"/>
                <w:sz w:val="24"/>
              </w:rPr>
              <w:t>Языковые знания и навыки</w:t>
            </w:r>
          </w:p>
        </w:tc>
      </w:tr>
      <w:tr>
        <w:trPr>
          <w:trHeight w:val="465" w:hRule="atLeast"/>
          <w:trHeight w:val="144" w:hRule="atLeast"/>
        </w:trPr>
        <w:tc>
          <w:tcPr>
            <w:tcW w:w="1423" w:type="dxa"/>
            <w:tcBorders/>
            <w:tcMar>
              <w:top w:w="50" w:type="dxa"/>
              <w:left w:w="100" w:type="dxa"/>
            </w:tcMar>
            <w:vAlign w:val="center"/>
          </w:tcPr>
          <w:p>
            <w:pPr>
              <w:spacing w:before="0" w:after="0" w:line="336"/>
              <w:ind w:left="228"/>
              <w:jc w:val="center"/>
            </w:pPr>
            <w:r>
              <w:rPr>
                <w:rFonts w:ascii="Times New Roman" w:hAnsi="Times New Roman"/>
                <w:b w:val="false"/>
                <w:i/>
                <w:color w:val="000000"/>
                <w:sz w:val="24"/>
              </w:rPr>
              <w:t>2.1</w:t>
            </w:r>
          </w:p>
        </w:tc>
        <w:tc>
          <w:tcPr>
            <w:tcW w:w="12890" w:type="dxa"/>
            <w:tcBorders/>
            <w:tcMar>
              <w:top w:w="50" w:type="dxa"/>
              <w:left w:w="100" w:type="dxa"/>
            </w:tcMar>
            <w:vAlign w:val="center"/>
          </w:tcPr>
          <w:p>
            <w:pPr>
              <w:spacing w:before="0" w:after="0" w:line="336"/>
              <w:ind w:left="228"/>
              <w:jc w:val="left"/>
            </w:pPr>
            <w:r>
              <w:rPr>
                <w:rFonts w:ascii="Times New Roman" w:hAnsi="Times New Roman"/>
                <w:b w:val="false"/>
                <w:i/>
                <w:color w:val="000000"/>
                <w:sz w:val="24"/>
              </w:rPr>
              <w:t>Фонетическая сторона речи</w:t>
            </w:r>
          </w:p>
        </w:tc>
      </w:tr>
      <w:tr>
        <w:trPr>
          <w:trHeight w:val="1875" w:hRule="atLeast"/>
          <w:trHeight w:val="144" w:hRule="atLeast"/>
        </w:trPr>
        <w:tc>
          <w:tcPr>
            <w:tcW w:w="14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2.1.1</w:t>
            </w:r>
          </w:p>
        </w:tc>
        <w:tc>
          <w:tcPr>
            <w:tcW w:w="1289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Различение на слух и адекватное,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tc>
      </w:tr>
      <w:tr>
        <w:trPr>
          <w:trHeight w:val="1410" w:hRule="atLeast"/>
          <w:trHeight w:val="144" w:hRule="atLeast"/>
        </w:trPr>
        <w:tc>
          <w:tcPr>
            <w:tcW w:w="14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2.1.2</w:t>
            </w:r>
          </w:p>
        </w:tc>
        <w:tc>
          <w:tcPr>
            <w:tcW w:w="1289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 (объём текста для чтения вслух – до 110 слов)</w:t>
            </w:r>
          </w:p>
        </w:tc>
      </w:tr>
      <w:tr>
        <w:trPr>
          <w:trHeight w:val="465" w:hRule="atLeast"/>
          <w:trHeight w:val="144" w:hRule="atLeast"/>
        </w:trPr>
        <w:tc>
          <w:tcPr>
            <w:tcW w:w="1423" w:type="dxa"/>
            <w:tcBorders/>
            <w:tcMar>
              <w:top w:w="50" w:type="dxa"/>
              <w:left w:w="100" w:type="dxa"/>
            </w:tcMar>
            <w:vAlign w:val="center"/>
          </w:tcPr>
          <w:p>
            <w:pPr>
              <w:spacing w:before="0" w:after="0" w:line="336"/>
              <w:ind w:left="228"/>
              <w:jc w:val="center"/>
            </w:pPr>
            <w:r>
              <w:rPr>
                <w:rFonts w:ascii="Times New Roman" w:hAnsi="Times New Roman"/>
                <w:b w:val="false"/>
                <w:i/>
                <w:color w:val="000000"/>
                <w:sz w:val="24"/>
              </w:rPr>
              <w:t>2.2</w:t>
            </w:r>
          </w:p>
        </w:tc>
        <w:tc>
          <w:tcPr>
            <w:tcW w:w="12890" w:type="dxa"/>
            <w:tcBorders/>
            <w:tcMar>
              <w:top w:w="50" w:type="dxa"/>
              <w:left w:w="100" w:type="dxa"/>
            </w:tcMar>
            <w:vAlign w:val="center"/>
          </w:tcPr>
          <w:p>
            <w:pPr>
              <w:spacing w:before="0" w:after="0" w:line="336"/>
              <w:ind w:left="228"/>
              <w:jc w:val="left"/>
            </w:pPr>
            <w:r>
              <w:rPr>
                <w:rFonts w:ascii="Times New Roman" w:hAnsi="Times New Roman"/>
                <w:b w:val="false"/>
                <w:i/>
                <w:color w:val="000000"/>
                <w:sz w:val="24"/>
              </w:rPr>
              <w:t>Графика, орфография и пунктуация</w:t>
            </w:r>
          </w:p>
        </w:tc>
      </w:tr>
      <w:tr>
        <w:trPr>
          <w:trHeight w:val="465" w:hRule="atLeast"/>
          <w:trHeight w:val="144" w:hRule="atLeast"/>
        </w:trPr>
        <w:tc>
          <w:tcPr>
            <w:tcW w:w="14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2.2.1</w:t>
            </w:r>
          </w:p>
        </w:tc>
        <w:tc>
          <w:tcPr>
            <w:tcW w:w="1289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Правильное написание изученных слов</w:t>
            </w:r>
          </w:p>
        </w:tc>
      </w:tr>
      <w:tr>
        <w:trPr>
          <w:trHeight w:val="1875" w:hRule="atLeast"/>
          <w:trHeight w:val="144" w:hRule="atLeast"/>
        </w:trPr>
        <w:tc>
          <w:tcPr>
            <w:tcW w:w="14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2.2.2</w:t>
            </w:r>
          </w:p>
        </w:tc>
        <w:tc>
          <w:tcPr>
            <w:tcW w:w="1289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b w:val="false"/>
                <w:i/>
                <w:color w:val="000000"/>
                <w:sz w:val="24"/>
              </w:rPr>
              <w:t>firstly / first of all</w:t>
            </w:r>
            <w:r>
              <w:rPr>
                <w:rFonts w:ascii="Times New Roman" w:hAnsi="Times New Roman"/>
                <w:b w:val="false"/>
                <w:i w:val="false"/>
                <w:color w:val="000000"/>
                <w:sz w:val="24"/>
              </w:rPr>
              <w:t xml:space="preserve">, </w:t>
            </w:r>
            <w:r>
              <w:rPr>
                <w:rFonts w:ascii="Times New Roman" w:hAnsi="Times New Roman"/>
                <w:b w:val="false"/>
                <w:i/>
                <w:color w:val="000000"/>
                <w:sz w:val="24"/>
              </w:rPr>
              <w:t>secondly</w:t>
            </w:r>
            <w:r>
              <w:rPr>
                <w:rFonts w:ascii="Times New Roman" w:hAnsi="Times New Roman"/>
                <w:b w:val="false"/>
                <w:i w:val="false"/>
                <w:color w:val="000000"/>
                <w:sz w:val="24"/>
              </w:rPr>
              <w:t xml:space="preserve">, </w:t>
            </w:r>
            <w:r>
              <w:rPr>
                <w:rFonts w:ascii="Times New Roman" w:hAnsi="Times New Roman"/>
                <w:b w:val="false"/>
                <w:i/>
                <w:color w:val="000000"/>
                <w:sz w:val="24"/>
              </w:rPr>
              <w:t>finally</w:t>
            </w:r>
            <w:r>
              <w:rPr>
                <w:rFonts w:ascii="Times New Roman" w:hAnsi="Times New Roman"/>
                <w:b w:val="false"/>
                <w:i w:val="false"/>
                <w:color w:val="000000"/>
                <w:sz w:val="24"/>
              </w:rPr>
              <w:t xml:space="preserve">; </w:t>
            </w:r>
            <w:r>
              <w:rPr>
                <w:rFonts w:ascii="Times New Roman" w:hAnsi="Times New Roman"/>
                <w:b w:val="false"/>
                <w:i/>
                <w:color w:val="000000"/>
                <w:sz w:val="24"/>
              </w:rPr>
              <w:t>on the one hand</w:t>
            </w:r>
            <w:r>
              <w:rPr>
                <w:rFonts w:ascii="Times New Roman" w:hAnsi="Times New Roman"/>
                <w:b w:val="false"/>
                <w:i w:val="false"/>
                <w:color w:val="000000"/>
                <w:sz w:val="24"/>
              </w:rPr>
              <w:t xml:space="preserve">, </w:t>
            </w:r>
            <w:r>
              <w:rPr>
                <w:rFonts w:ascii="Times New Roman" w:hAnsi="Times New Roman"/>
                <w:b w:val="false"/>
                <w:i/>
                <w:color w:val="000000"/>
                <w:sz w:val="24"/>
              </w:rPr>
              <w:t>on the other hand</w:t>
            </w:r>
            <w:r>
              <w:rPr>
                <w:rFonts w:ascii="Times New Roman" w:hAnsi="Times New Roman"/>
                <w:b w:val="false"/>
                <w:i w:val="false"/>
                <w:color w:val="000000"/>
                <w:sz w:val="24"/>
              </w:rPr>
              <w:t>), апострофа</w:t>
            </w:r>
          </w:p>
        </w:tc>
      </w:tr>
      <w:tr>
        <w:trPr>
          <w:trHeight w:val="930" w:hRule="atLeast"/>
          <w:trHeight w:val="144" w:hRule="atLeast"/>
        </w:trPr>
        <w:tc>
          <w:tcPr>
            <w:tcW w:w="14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2.2.3</w:t>
            </w:r>
          </w:p>
        </w:tc>
        <w:tc>
          <w:tcPr>
            <w:tcW w:w="1289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tc>
      </w:tr>
      <w:tr>
        <w:trPr>
          <w:trHeight w:val="465" w:hRule="atLeast"/>
          <w:trHeight w:val="144" w:hRule="atLeast"/>
        </w:trPr>
        <w:tc>
          <w:tcPr>
            <w:tcW w:w="1423" w:type="dxa"/>
            <w:tcBorders/>
            <w:tcMar>
              <w:top w:w="50" w:type="dxa"/>
              <w:left w:w="100" w:type="dxa"/>
            </w:tcMar>
            <w:vAlign w:val="center"/>
          </w:tcPr>
          <w:p>
            <w:pPr>
              <w:spacing w:before="0" w:after="0" w:line="336"/>
              <w:ind w:left="228"/>
              <w:jc w:val="center"/>
            </w:pPr>
            <w:r>
              <w:rPr>
                <w:rFonts w:ascii="Times New Roman" w:hAnsi="Times New Roman"/>
                <w:b w:val="false"/>
                <w:i/>
                <w:color w:val="000000"/>
                <w:sz w:val="24"/>
              </w:rPr>
              <w:t>2.3</w:t>
            </w:r>
          </w:p>
        </w:tc>
        <w:tc>
          <w:tcPr>
            <w:tcW w:w="12890" w:type="dxa"/>
            <w:tcBorders/>
            <w:tcMar>
              <w:top w:w="50" w:type="dxa"/>
              <w:left w:w="100" w:type="dxa"/>
            </w:tcMar>
            <w:vAlign w:val="center"/>
          </w:tcPr>
          <w:p>
            <w:pPr>
              <w:spacing w:before="0" w:after="0" w:line="336"/>
              <w:ind w:left="228"/>
              <w:jc w:val="left"/>
            </w:pPr>
            <w:r>
              <w:rPr>
                <w:rFonts w:ascii="Times New Roman" w:hAnsi="Times New Roman"/>
                <w:b w:val="false"/>
                <w:i/>
                <w:color w:val="000000"/>
                <w:sz w:val="24"/>
              </w:rPr>
              <w:t>Лексическая сторона речи</w:t>
            </w:r>
          </w:p>
        </w:tc>
      </w:tr>
      <w:tr>
        <w:trPr>
          <w:trHeight w:val="1875" w:hRule="atLeast"/>
          <w:trHeight w:val="144" w:hRule="atLeast"/>
        </w:trPr>
        <w:tc>
          <w:tcPr>
            <w:tcW w:w="14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2.3.1</w:t>
            </w:r>
          </w:p>
        </w:tc>
        <w:tc>
          <w:tcPr>
            <w:tcW w:w="1289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Распознавание в письменном и звучащем тексте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tc>
      </w:tr>
      <w:tr>
        <w:trPr>
          <w:trHeight w:val="1410" w:hRule="atLeast"/>
          <w:trHeight w:val="144" w:hRule="atLeast"/>
        </w:trPr>
        <w:tc>
          <w:tcPr>
            <w:tcW w:w="14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2.3.2</w:t>
            </w:r>
          </w:p>
        </w:tc>
        <w:tc>
          <w:tcPr>
            <w:tcW w:w="1289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Распознавание в звучащем и письменном тексте и употребление в устной и письменной речи различных средств связи для обеспечения логичности и целостности высказывания (</w:t>
            </w:r>
            <w:r>
              <w:rPr>
                <w:rFonts w:ascii="Times New Roman" w:hAnsi="Times New Roman"/>
                <w:b w:val="false"/>
                <w:i/>
                <w:color w:val="000000"/>
                <w:sz w:val="24"/>
              </w:rPr>
              <w:t>firstly</w:t>
            </w:r>
            <w:r>
              <w:rPr>
                <w:rFonts w:ascii="Times New Roman" w:hAnsi="Times New Roman"/>
                <w:b w:val="false"/>
                <w:i w:val="false"/>
                <w:color w:val="000000"/>
                <w:sz w:val="24"/>
              </w:rPr>
              <w:t xml:space="preserve">, </w:t>
            </w:r>
            <w:r>
              <w:rPr>
                <w:rFonts w:ascii="Times New Roman" w:hAnsi="Times New Roman"/>
                <w:b w:val="false"/>
                <w:i/>
                <w:color w:val="000000"/>
                <w:sz w:val="24"/>
              </w:rPr>
              <w:t>however</w:t>
            </w:r>
            <w:r>
              <w:rPr>
                <w:rFonts w:ascii="Times New Roman" w:hAnsi="Times New Roman"/>
                <w:b w:val="false"/>
                <w:i w:val="false"/>
                <w:color w:val="000000"/>
                <w:sz w:val="24"/>
              </w:rPr>
              <w:t xml:space="preserve">, </w:t>
            </w:r>
            <w:r>
              <w:rPr>
                <w:rFonts w:ascii="Times New Roman" w:hAnsi="Times New Roman"/>
                <w:b w:val="false"/>
                <w:i/>
                <w:color w:val="000000"/>
                <w:sz w:val="24"/>
              </w:rPr>
              <w:t>finally</w:t>
            </w:r>
            <w:r>
              <w:rPr>
                <w:rFonts w:ascii="Times New Roman" w:hAnsi="Times New Roman"/>
                <w:b w:val="false"/>
                <w:i w:val="false"/>
                <w:color w:val="000000"/>
                <w:sz w:val="24"/>
              </w:rPr>
              <w:t xml:space="preserve">, </w:t>
            </w:r>
            <w:r>
              <w:rPr>
                <w:rFonts w:ascii="Times New Roman" w:hAnsi="Times New Roman"/>
                <w:b w:val="false"/>
                <w:i/>
                <w:color w:val="000000"/>
                <w:sz w:val="24"/>
              </w:rPr>
              <w:t>at last</w:t>
            </w:r>
            <w:r>
              <w:rPr>
                <w:rFonts w:ascii="Times New Roman" w:hAnsi="Times New Roman"/>
                <w:b w:val="false"/>
                <w:i w:val="false"/>
                <w:color w:val="000000"/>
                <w:sz w:val="24"/>
              </w:rPr>
              <w:t xml:space="preserve">, </w:t>
            </w:r>
            <w:r>
              <w:rPr>
                <w:rFonts w:ascii="Times New Roman" w:hAnsi="Times New Roman"/>
                <w:b w:val="false"/>
                <w:i/>
                <w:color w:val="000000"/>
                <w:sz w:val="24"/>
              </w:rPr>
              <w:t>etc</w:t>
            </w:r>
            <w:r>
              <w:rPr>
                <w:rFonts w:ascii="Times New Roman" w:hAnsi="Times New Roman"/>
                <w:b w:val="false"/>
                <w:i w:val="false"/>
                <w:color w:val="000000"/>
                <w:sz w:val="24"/>
              </w:rPr>
              <w:t>.)</w:t>
            </w:r>
          </w:p>
        </w:tc>
      </w:tr>
      <w:tr>
        <w:trPr>
          <w:trHeight w:val="465" w:hRule="atLeast"/>
          <w:trHeight w:val="144" w:hRule="atLeast"/>
        </w:trPr>
        <w:tc>
          <w:tcPr>
            <w:tcW w:w="14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2.3.3</w:t>
            </w:r>
          </w:p>
        </w:tc>
        <w:tc>
          <w:tcPr>
            <w:tcW w:w="1289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Многозначные лексические единицы. Синонимы. Антонимы</w:t>
            </w:r>
          </w:p>
        </w:tc>
      </w:tr>
      <w:tr>
        <w:trPr>
          <w:trHeight w:val="810" w:hRule="atLeast"/>
          <w:trHeight w:val="144" w:hRule="atLeast"/>
        </w:trPr>
        <w:tc>
          <w:tcPr>
            <w:tcW w:w="14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2.3.4</w:t>
            </w:r>
          </w:p>
        </w:tc>
        <w:tc>
          <w:tcPr>
            <w:tcW w:w="1289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Интернациональные слова</w:t>
            </w:r>
          </w:p>
        </w:tc>
      </w:tr>
      <w:tr>
        <w:trPr>
          <w:trHeight w:val="465" w:hRule="atLeast"/>
          <w:trHeight w:val="144" w:hRule="atLeast"/>
        </w:trPr>
        <w:tc>
          <w:tcPr>
            <w:tcW w:w="14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2.3.5</w:t>
            </w:r>
          </w:p>
        </w:tc>
        <w:tc>
          <w:tcPr>
            <w:tcW w:w="1289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Наиболее частотные фразовые глаголы</w:t>
            </w:r>
          </w:p>
        </w:tc>
      </w:tr>
      <w:tr>
        <w:trPr>
          <w:trHeight w:val="465" w:hRule="atLeast"/>
          <w:trHeight w:val="144" w:hRule="atLeast"/>
        </w:trPr>
        <w:tc>
          <w:tcPr>
            <w:tcW w:w="14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2.3.6</w:t>
            </w:r>
          </w:p>
        </w:tc>
        <w:tc>
          <w:tcPr>
            <w:tcW w:w="1289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Сокращения и аббревиатуры</w:t>
            </w:r>
          </w:p>
        </w:tc>
      </w:tr>
      <w:tr>
        <w:trPr>
          <w:trHeight w:val="465" w:hRule="atLeast"/>
          <w:trHeight w:val="144" w:hRule="atLeast"/>
        </w:trPr>
        <w:tc>
          <w:tcPr>
            <w:tcW w:w="14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2.3.7</w:t>
            </w:r>
          </w:p>
        </w:tc>
        <w:tc>
          <w:tcPr>
            <w:tcW w:w="1289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Основные способы словообразования – аффиксация:</w:t>
            </w:r>
          </w:p>
        </w:tc>
      </w:tr>
      <w:tr>
        <w:trPr>
          <w:trHeight w:val="930" w:hRule="atLeast"/>
          <w:trHeight w:val="144" w:hRule="atLeast"/>
        </w:trPr>
        <w:tc>
          <w:tcPr>
            <w:tcW w:w="14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2.3.7.1</w:t>
            </w:r>
          </w:p>
        </w:tc>
        <w:tc>
          <w:tcPr>
            <w:tcW w:w="1289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образование</w:t>
            </w:r>
            <w:r>
              <w:rPr>
                <w:rFonts w:ascii="Times New Roman" w:hAnsi="Times New Roman"/>
                <w:b w:val="false"/>
                <w:i w:val="false"/>
                <w:color w:val="000000"/>
                <w:sz w:val="24"/>
              </w:rPr>
              <w:t xml:space="preserve"> </w:t>
            </w:r>
            <w:r>
              <w:rPr>
                <w:rFonts w:ascii="Times New Roman" w:hAnsi="Times New Roman"/>
                <w:b w:val="false"/>
                <w:i w:val="false"/>
                <w:color w:val="000000"/>
                <w:sz w:val="24"/>
              </w:rPr>
              <w:t>имён</w:t>
            </w:r>
            <w:r>
              <w:rPr>
                <w:rFonts w:ascii="Times New Roman" w:hAnsi="Times New Roman"/>
                <w:b w:val="false"/>
                <w:i w:val="false"/>
                <w:color w:val="000000"/>
                <w:sz w:val="24"/>
              </w:rPr>
              <w:t xml:space="preserve"> </w:t>
            </w:r>
            <w:r>
              <w:rPr>
                <w:rFonts w:ascii="Times New Roman" w:hAnsi="Times New Roman"/>
                <w:b w:val="false"/>
                <w:i w:val="false"/>
                <w:color w:val="000000"/>
                <w:sz w:val="24"/>
              </w:rPr>
              <w:t>существительных</w:t>
            </w:r>
            <w:r>
              <w:rPr>
                <w:rFonts w:ascii="Times New Roman" w:hAnsi="Times New Roman"/>
                <w:b w:val="false"/>
                <w:i w:val="false"/>
                <w:color w:val="000000"/>
                <w:sz w:val="24"/>
              </w:rPr>
              <w:t xml:space="preserve"> </w:t>
            </w:r>
            <w:r>
              <w:rPr>
                <w:rFonts w:ascii="Times New Roman" w:hAnsi="Times New Roman"/>
                <w:b w:val="false"/>
                <w:i w:val="false"/>
                <w:color w:val="000000"/>
                <w:sz w:val="24"/>
              </w:rPr>
              <w:t>при</w:t>
            </w:r>
            <w:r>
              <w:rPr>
                <w:rFonts w:ascii="Times New Roman" w:hAnsi="Times New Roman"/>
                <w:b w:val="false"/>
                <w:i w:val="false"/>
                <w:color w:val="000000"/>
                <w:sz w:val="24"/>
              </w:rPr>
              <w:t xml:space="preserve"> </w:t>
            </w:r>
            <w:r>
              <w:rPr>
                <w:rFonts w:ascii="Times New Roman" w:hAnsi="Times New Roman"/>
                <w:b w:val="false"/>
                <w:i w:val="false"/>
                <w:color w:val="000000"/>
                <w:sz w:val="24"/>
              </w:rPr>
              <w:t>помощи</w:t>
            </w:r>
            <w:r>
              <w:rPr>
                <w:rFonts w:ascii="Times New Roman" w:hAnsi="Times New Roman"/>
                <w:b w:val="false"/>
                <w:i w:val="false"/>
                <w:color w:val="000000"/>
                <w:sz w:val="24"/>
              </w:rPr>
              <w:t xml:space="preserve"> </w:t>
            </w:r>
            <w:r>
              <w:rPr>
                <w:rFonts w:ascii="Times New Roman" w:hAnsi="Times New Roman"/>
                <w:b w:val="false"/>
                <w:i w:val="false"/>
                <w:color w:val="000000"/>
                <w:sz w:val="24"/>
              </w:rPr>
              <w:t>суффиксов</w:t>
            </w:r>
            <w:r>
              <w:rPr>
                <w:rFonts w:ascii="Times New Roman" w:hAnsi="Times New Roman"/>
                <w:b w:val="false"/>
                <w:i w:val="false"/>
                <w:color w:val="000000"/>
                <w:sz w:val="24"/>
              </w:rPr>
              <w:t xml:space="preserve">: </w:t>
            </w:r>
            <w:r>
              <w:rPr>
                <w:rFonts w:ascii="Times New Roman" w:hAnsi="Times New Roman"/>
                <w:b w:val="false"/>
                <w:i/>
                <w:color w:val="000000"/>
                <w:sz w:val="24"/>
              </w:rPr>
              <w:t>-ance/-ence</w:t>
            </w:r>
            <w:r>
              <w:rPr>
                <w:rFonts w:ascii="Times New Roman" w:hAnsi="Times New Roman"/>
                <w:b w:val="false"/>
                <w:i w:val="false"/>
                <w:color w:val="000000"/>
                <w:sz w:val="24"/>
              </w:rPr>
              <w:t xml:space="preserve"> (</w:t>
            </w:r>
            <w:r>
              <w:rPr>
                <w:rFonts w:ascii="Times New Roman" w:hAnsi="Times New Roman"/>
                <w:b w:val="false"/>
                <w:i/>
                <w:color w:val="000000"/>
                <w:sz w:val="24"/>
              </w:rPr>
              <w:t>performance</w:t>
            </w:r>
            <w:r>
              <w:rPr>
                <w:rFonts w:ascii="Times New Roman" w:hAnsi="Times New Roman"/>
                <w:b w:val="false"/>
                <w:i w:val="false"/>
                <w:color w:val="000000"/>
                <w:sz w:val="24"/>
              </w:rPr>
              <w:t>/</w:t>
            </w:r>
            <w:r>
              <w:rPr>
                <w:rFonts w:ascii="Times New Roman" w:hAnsi="Times New Roman"/>
                <w:b w:val="false"/>
                <w:i/>
                <w:color w:val="000000"/>
                <w:sz w:val="24"/>
              </w:rPr>
              <w:t>residence</w:t>
            </w:r>
            <w:r>
              <w:rPr>
                <w:rFonts w:ascii="Times New Roman" w:hAnsi="Times New Roman"/>
                <w:b w:val="false"/>
                <w:i w:val="false"/>
                <w:color w:val="000000"/>
                <w:sz w:val="24"/>
              </w:rPr>
              <w:t xml:space="preserve">), </w:t>
            </w:r>
            <w:r>
              <w:rPr>
                <w:rFonts w:ascii="Times New Roman" w:hAnsi="Times New Roman"/>
                <w:b w:val="false"/>
                <w:i/>
                <w:color w:val="000000"/>
                <w:sz w:val="24"/>
              </w:rPr>
              <w:t>-ity</w:t>
            </w:r>
            <w:r>
              <w:rPr>
                <w:rFonts w:ascii="Times New Roman" w:hAnsi="Times New Roman"/>
                <w:b w:val="false"/>
                <w:i w:val="false"/>
                <w:color w:val="000000"/>
                <w:sz w:val="24"/>
              </w:rPr>
              <w:t xml:space="preserve"> (</w:t>
            </w:r>
            <w:r>
              <w:rPr>
                <w:rFonts w:ascii="Times New Roman" w:hAnsi="Times New Roman"/>
                <w:b w:val="false"/>
                <w:i/>
                <w:color w:val="000000"/>
                <w:sz w:val="24"/>
              </w:rPr>
              <w:t>activity</w:t>
            </w:r>
            <w:r>
              <w:rPr>
                <w:rFonts w:ascii="Times New Roman" w:hAnsi="Times New Roman"/>
                <w:b w:val="false"/>
                <w:i w:val="false"/>
                <w:color w:val="000000"/>
                <w:sz w:val="24"/>
              </w:rPr>
              <w:t xml:space="preserve">), </w:t>
            </w:r>
            <w:r>
              <w:rPr>
                <w:rFonts w:ascii="Times New Roman" w:hAnsi="Times New Roman"/>
                <w:b w:val="false"/>
                <w:i/>
                <w:color w:val="000000"/>
                <w:sz w:val="24"/>
              </w:rPr>
              <w:t>-ship</w:t>
            </w:r>
            <w:r>
              <w:rPr>
                <w:rFonts w:ascii="Times New Roman" w:hAnsi="Times New Roman"/>
                <w:b w:val="false"/>
                <w:i w:val="false"/>
                <w:color w:val="000000"/>
                <w:sz w:val="24"/>
              </w:rPr>
              <w:t xml:space="preserve"> (</w:t>
            </w:r>
            <w:r>
              <w:rPr>
                <w:rFonts w:ascii="Times New Roman" w:hAnsi="Times New Roman"/>
                <w:b w:val="false"/>
                <w:i/>
                <w:color w:val="000000"/>
                <w:sz w:val="24"/>
              </w:rPr>
              <w:t>friendship</w:t>
            </w:r>
            <w:r>
              <w:rPr>
                <w:rFonts w:ascii="Times New Roman" w:hAnsi="Times New Roman"/>
                <w:b w:val="false"/>
                <w:i w:val="false"/>
                <w:color w:val="000000"/>
                <w:sz w:val="24"/>
              </w:rPr>
              <w:t>)</w:t>
            </w:r>
          </w:p>
        </w:tc>
      </w:tr>
      <w:tr>
        <w:trPr>
          <w:trHeight w:val="465" w:hRule="atLeast"/>
          <w:trHeight w:val="144" w:hRule="atLeast"/>
        </w:trPr>
        <w:tc>
          <w:tcPr>
            <w:tcW w:w="14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2.3.7.2</w:t>
            </w:r>
          </w:p>
        </w:tc>
        <w:tc>
          <w:tcPr>
            <w:tcW w:w="1289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образование имён прилагательных при помощи префикса </w:t>
            </w:r>
            <w:r>
              <w:rPr>
                <w:rFonts w:ascii="Times New Roman" w:hAnsi="Times New Roman"/>
                <w:b w:val="false"/>
                <w:i/>
                <w:color w:val="000000"/>
                <w:sz w:val="24"/>
              </w:rPr>
              <w:t>inter</w:t>
            </w:r>
            <w:r>
              <w:rPr>
                <w:rFonts w:ascii="Times New Roman" w:hAnsi="Times New Roman"/>
                <w:b w:val="false"/>
                <w:i w:val="false"/>
                <w:color w:val="000000"/>
                <w:sz w:val="24"/>
              </w:rPr>
              <w:t>- (</w:t>
            </w:r>
            <w:r>
              <w:rPr>
                <w:rFonts w:ascii="Times New Roman" w:hAnsi="Times New Roman"/>
                <w:b w:val="false"/>
                <w:i/>
                <w:color w:val="000000"/>
                <w:sz w:val="24"/>
              </w:rPr>
              <w:t>international</w:t>
            </w:r>
            <w:r>
              <w:rPr>
                <w:rFonts w:ascii="Times New Roman" w:hAnsi="Times New Roman"/>
                <w:b w:val="false"/>
                <w:i w:val="false"/>
                <w:color w:val="000000"/>
                <w:sz w:val="24"/>
              </w:rPr>
              <w:t>)</w:t>
            </w:r>
          </w:p>
        </w:tc>
      </w:tr>
      <w:tr>
        <w:trPr>
          <w:trHeight w:val="465" w:hRule="atLeast"/>
          <w:trHeight w:val="144" w:hRule="atLeast"/>
        </w:trPr>
        <w:tc>
          <w:tcPr>
            <w:tcW w:w="14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2.3.7.3</w:t>
            </w:r>
          </w:p>
        </w:tc>
        <w:tc>
          <w:tcPr>
            <w:tcW w:w="1289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образование имён прилагательных при помощи суффиксов </w:t>
            </w:r>
            <w:r>
              <w:rPr>
                <w:rFonts w:ascii="Times New Roman" w:hAnsi="Times New Roman"/>
                <w:b w:val="false"/>
                <w:i/>
                <w:color w:val="000000"/>
                <w:sz w:val="24"/>
              </w:rPr>
              <w:t>-ed</w:t>
            </w:r>
            <w:r>
              <w:rPr>
                <w:rFonts w:ascii="Times New Roman" w:hAnsi="Times New Roman"/>
                <w:b w:val="false"/>
                <w:i w:val="false"/>
                <w:color w:val="000000"/>
                <w:sz w:val="24"/>
              </w:rPr>
              <w:t xml:space="preserve"> и </w:t>
            </w:r>
            <w:r>
              <w:rPr>
                <w:rFonts w:ascii="Times New Roman" w:hAnsi="Times New Roman"/>
                <w:b w:val="false"/>
                <w:i/>
                <w:color w:val="000000"/>
                <w:sz w:val="24"/>
              </w:rPr>
              <w:t>-ing</w:t>
            </w:r>
            <w:r>
              <w:rPr>
                <w:rFonts w:ascii="Times New Roman" w:hAnsi="Times New Roman"/>
                <w:b w:val="false"/>
                <w:i w:val="false"/>
                <w:color w:val="000000"/>
                <w:sz w:val="24"/>
              </w:rPr>
              <w:t xml:space="preserve"> (</w:t>
            </w:r>
            <w:r>
              <w:rPr>
                <w:rFonts w:ascii="Times New Roman" w:hAnsi="Times New Roman"/>
                <w:b w:val="false"/>
                <w:i/>
                <w:color w:val="000000"/>
                <w:sz w:val="24"/>
              </w:rPr>
              <w:t>interested</w:t>
            </w:r>
            <w:r>
              <w:rPr>
                <w:rFonts w:ascii="Times New Roman" w:hAnsi="Times New Roman"/>
                <w:b w:val="false"/>
                <w:i w:val="false"/>
                <w:color w:val="000000"/>
                <w:sz w:val="24"/>
              </w:rPr>
              <w:t>/</w:t>
            </w:r>
            <w:r>
              <w:rPr>
                <w:rFonts w:ascii="Times New Roman" w:hAnsi="Times New Roman"/>
                <w:b w:val="false"/>
                <w:i/>
                <w:color w:val="000000"/>
                <w:sz w:val="24"/>
              </w:rPr>
              <w:t>interesting</w:t>
            </w:r>
            <w:r>
              <w:rPr>
                <w:rFonts w:ascii="Times New Roman" w:hAnsi="Times New Roman"/>
                <w:b w:val="false"/>
                <w:i w:val="false"/>
                <w:color w:val="000000"/>
                <w:sz w:val="24"/>
              </w:rPr>
              <w:t>)</w:t>
            </w:r>
          </w:p>
        </w:tc>
      </w:tr>
      <w:tr>
        <w:trPr>
          <w:trHeight w:val="465" w:hRule="atLeast"/>
          <w:trHeight w:val="144" w:hRule="atLeast"/>
        </w:trPr>
        <w:tc>
          <w:tcPr>
            <w:tcW w:w="14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2.3.</w:t>
            </w:r>
            <w:r>
              <w:rPr>
                <w:rFonts w:ascii="Times New Roman" w:hAnsi="Times New Roman"/>
                <w:b w:val="false"/>
                <w:i w:val="false"/>
                <w:color w:val="000000"/>
                <w:sz w:val="24"/>
              </w:rPr>
              <w:t>8</w:t>
            </w:r>
          </w:p>
        </w:tc>
        <w:tc>
          <w:tcPr>
            <w:tcW w:w="12890" w:type="dxa"/>
            <w:tcBorders/>
            <w:tcMar>
              <w:top w:w="50" w:type="dxa"/>
              <w:left w:w="100" w:type="dxa"/>
            </w:tcMar>
            <w:vAlign w:val="center"/>
          </w:tcPr>
          <w:p>
            <w:pPr>
              <w:spacing w:before="0" w:after="0" w:line="336"/>
              <w:ind w:left="228"/>
              <w:jc w:val="left"/>
            </w:pPr>
            <w:r>
              <w:rPr>
                <w:rFonts w:ascii="Times New Roman" w:hAnsi="Times New Roman"/>
                <w:b w:val="false"/>
                <w:i w:val="false"/>
                <w:color w:val="000000"/>
                <w:sz w:val="24"/>
              </w:rPr>
              <w:t>Основные способы словообразования – конверсия:</w:t>
            </w:r>
          </w:p>
        </w:tc>
      </w:tr>
      <w:tr>
        <w:trPr>
          <w:trHeight w:val="465" w:hRule="atLeast"/>
          <w:trHeight w:val="144" w:hRule="atLeast"/>
        </w:trPr>
        <w:tc>
          <w:tcPr>
            <w:tcW w:w="14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2.3.8.1</w:t>
            </w:r>
          </w:p>
        </w:tc>
        <w:tc>
          <w:tcPr>
            <w:tcW w:w="1289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образование имени существительного от неопределённой формы глагола (</w:t>
            </w:r>
            <w:r>
              <w:rPr>
                <w:rFonts w:ascii="Times New Roman" w:hAnsi="Times New Roman"/>
                <w:b w:val="false"/>
                <w:i/>
                <w:color w:val="000000"/>
                <w:sz w:val="24"/>
              </w:rPr>
              <w:t>to</w:t>
            </w:r>
            <w:r>
              <w:rPr>
                <w:rFonts w:ascii="Times New Roman" w:hAnsi="Times New Roman"/>
                <w:b w:val="false"/>
                <w:i w:val="false"/>
                <w:color w:val="000000"/>
                <w:sz w:val="24"/>
              </w:rPr>
              <w:t xml:space="preserve"> </w:t>
            </w:r>
            <w:r>
              <w:rPr>
                <w:rFonts w:ascii="Times New Roman" w:hAnsi="Times New Roman"/>
                <w:b w:val="false"/>
                <w:i/>
                <w:color w:val="000000"/>
                <w:sz w:val="24"/>
              </w:rPr>
              <w:t>walk – a walk</w:t>
            </w:r>
            <w:r>
              <w:rPr>
                <w:rFonts w:ascii="Times New Roman" w:hAnsi="Times New Roman"/>
                <w:b w:val="false"/>
                <w:i w:val="false"/>
                <w:color w:val="000000"/>
                <w:sz w:val="24"/>
              </w:rPr>
              <w:t>)</w:t>
            </w:r>
          </w:p>
        </w:tc>
      </w:tr>
      <w:tr>
        <w:trPr>
          <w:trHeight w:val="465" w:hRule="atLeast"/>
          <w:trHeight w:val="144" w:hRule="atLeast"/>
        </w:trPr>
        <w:tc>
          <w:tcPr>
            <w:tcW w:w="14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2.3.8.</w:t>
            </w:r>
            <w:r>
              <w:rPr>
                <w:rFonts w:ascii="Times New Roman" w:hAnsi="Times New Roman"/>
                <w:b w:val="false"/>
                <w:i w:val="false"/>
                <w:color w:val="000000"/>
                <w:sz w:val="24"/>
              </w:rPr>
              <w:t>2</w:t>
            </w:r>
          </w:p>
        </w:tc>
        <w:tc>
          <w:tcPr>
            <w:tcW w:w="1289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образование имени существительного от прилагательного (</w:t>
            </w:r>
            <w:r>
              <w:rPr>
                <w:rFonts w:ascii="Times New Roman" w:hAnsi="Times New Roman"/>
                <w:b w:val="false"/>
                <w:i/>
                <w:color w:val="000000"/>
                <w:sz w:val="24"/>
              </w:rPr>
              <w:t>rich</w:t>
            </w:r>
            <w:r>
              <w:rPr>
                <w:rFonts w:ascii="Times New Roman" w:hAnsi="Times New Roman"/>
                <w:b w:val="false"/>
                <w:i w:val="false"/>
                <w:color w:val="000000"/>
                <w:sz w:val="24"/>
              </w:rPr>
              <w:t xml:space="preserve"> – </w:t>
            </w:r>
            <w:r>
              <w:rPr>
                <w:rFonts w:ascii="Times New Roman" w:hAnsi="Times New Roman"/>
                <w:b w:val="false"/>
                <w:i/>
                <w:color w:val="000000"/>
                <w:sz w:val="24"/>
              </w:rPr>
              <w:t>the rich</w:t>
            </w:r>
            <w:r>
              <w:rPr>
                <w:rFonts w:ascii="Times New Roman" w:hAnsi="Times New Roman"/>
                <w:b w:val="false"/>
                <w:i w:val="false"/>
                <w:color w:val="000000"/>
                <w:sz w:val="24"/>
              </w:rPr>
              <w:t>)</w:t>
            </w:r>
          </w:p>
        </w:tc>
      </w:tr>
      <w:tr>
        <w:trPr>
          <w:trHeight w:val="465" w:hRule="atLeast"/>
          <w:trHeight w:val="144" w:hRule="atLeast"/>
        </w:trPr>
        <w:tc>
          <w:tcPr>
            <w:tcW w:w="14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2.3.8.</w:t>
            </w:r>
            <w:r>
              <w:rPr>
                <w:rFonts w:ascii="Times New Roman" w:hAnsi="Times New Roman"/>
                <w:b w:val="false"/>
                <w:i w:val="false"/>
                <w:color w:val="000000"/>
                <w:sz w:val="24"/>
              </w:rPr>
              <w:t>3</w:t>
            </w:r>
          </w:p>
        </w:tc>
        <w:tc>
          <w:tcPr>
            <w:tcW w:w="1289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образование глагола от имени существительного (</w:t>
            </w:r>
            <w:r>
              <w:rPr>
                <w:rFonts w:ascii="Times New Roman" w:hAnsi="Times New Roman"/>
                <w:b w:val="false"/>
                <w:i/>
                <w:color w:val="000000"/>
                <w:sz w:val="24"/>
              </w:rPr>
              <w:t>water</w:t>
            </w:r>
            <w:r>
              <w:rPr>
                <w:rFonts w:ascii="Times New Roman" w:hAnsi="Times New Roman"/>
                <w:b w:val="false"/>
                <w:i w:val="false"/>
                <w:color w:val="000000"/>
                <w:sz w:val="24"/>
              </w:rPr>
              <w:t xml:space="preserve"> – </w:t>
            </w:r>
            <w:r>
              <w:rPr>
                <w:rFonts w:ascii="Times New Roman" w:hAnsi="Times New Roman"/>
                <w:b w:val="false"/>
                <w:i/>
                <w:color w:val="000000"/>
                <w:sz w:val="24"/>
              </w:rPr>
              <w:t xml:space="preserve">to </w:t>
            </w:r>
            <w:r>
              <w:rPr>
                <w:rFonts w:ascii="Times New Roman" w:hAnsi="Times New Roman"/>
                <w:b w:val="false"/>
                <w:i/>
                <w:color w:val="000000"/>
                <w:sz w:val="24"/>
              </w:rPr>
              <w:t>water</w:t>
            </w:r>
            <w:r>
              <w:rPr>
                <w:rFonts w:ascii="Times New Roman" w:hAnsi="Times New Roman"/>
                <w:b w:val="false"/>
                <w:i w:val="false"/>
                <w:color w:val="000000"/>
                <w:sz w:val="24"/>
              </w:rPr>
              <w:t>)</w:t>
            </w:r>
          </w:p>
        </w:tc>
      </w:tr>
      <w:tr>
        <w:trPr>
          <w:trHeight w:val="1410" w:hRule="atLeast"/>
          <w:trHeight w:val="144" w:hRule="atLeast"/>
        </w:trPr>
        <w:tc>
          <w:tcPr>
            <w:tcW w:w="1423" w:type="dxa"/>
            <w:tcBorders/>
            <w:tcMar>
              <w:top w:w="50" w:type="dxa"/>
              <w:left w:w="100" w:type="dxa"/>
            </w:tcMar>
            <w:vAlign w:val="center"/>
          </w:tcPr>
          <w:p>
            <w:pPr>
              <w:spacing w:before="0" w:after="0" w:line="336"/>
              <w:ind w:left="228"/>
              <w:jc w:val="center"/>
            </w:pPr>
            <w:r>
              <w:rPr>
                <w:rFonts w:ascii="Times New Roman" w:hAnsi="Times New Roman"/>
                <w:b w:val="false"/>
                <w:i/>
                <w:color w:val="000000"/>
                <w:sz w:val="24"/>
              </w:rPr>
              <w:t>2.4</w:t>
            </w:r>
          </w:p>
        </w:tc>
        <w:tc>
          <w:tcPr>
            <w:tcW w:w="12890" w:type="dxa"/>
            <w:tcBorders/>
            <w:tcMar>
              <w:top w:w="50" w:type="dxa"/>
              <w:left w:w="100" w:type="dxa"/>
            </w:tcMar>
            <w:vAlign w:val="center"/>
          </w:tcPr>
          <w:p>
            <w:pPr>
              <w:spacing w:before="0" w:after="0" w:line="336"/>
              <w:ind w:left="228"/>
              <w:jc w:val="both"/>
            </w:pPr>
            <w:r>
              <w:rPr>
                <w:rFonts w:ascii="Times New Roman" w:hAnsi="Times New Roman"/>
                <w:b w:val="false"/>
                <w:i/>
                <w:color w:val="000000"/>
                <w:sz w:val="24"/>
              </w:rPr>
              <w:t>Грамматическая сторона речи</w:t>
            </w:r>
          </w:p>
          <w:p>
            <w:pPr>
              <w:spacing w:before="0" w:after="0" w:line="336"/>
              <w:ind w:left="228"/>
              <w:jc w:val="both"/>
            </w:pPr>
            <w:r>
              <w:rPr>
                <w:rFonts w:ascii="Times New Roman" w:hAnsi="Times New Roman"/>
                <w:b w:val="false"/>
                <w:i w:val="false"/>
                <w:color w:val="000000"/>
                <w:sz w:val="24"/>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tc>
      </w:tr>
      <w:tr>
        <w:trPr>
          <w:trHeight w:val="465" w:hRule="atLeast"/>
          <w:trHeight w:val="144" w:hRule="atLeast"/>
        </w:trPr>
        <w:tc>
          <w:tcPr>
            <w:tcW w:w="14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2.4.1</w:t>
            </w:r>
          </w:p>
        </w:tc>
        <w:tc>
          <w:tcPr>
            <w:tcW w:w="1289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Предложения</w:t>
            </w:r>
            <w:r>
              <w:rPr>
                <w:rFonts w:ascii="Times New Roman" w:hAnsi="Times New Roman"/>
                <w:b w:val="false"/>
                <w:i w:val="false"/>
                <w:color w:val="000000"/>
                <w:sz w:val="24"/>
              </w:rPr>
              <w:t xml:space="preserve"> </w:t>
            </w:r>
            <w:r>
              <w:rPr>
                <w:rFonts w:ascii="Times New Roman" w:hAnsi="Times New Roman"/>
                <w:b w:val="false"/>
                <w:i w:val="false"/>
                <w:color w:val="000000"/>
                <w:sz w:val="24"/>
              </w:rPr>
              <w:t>со</w:t>
            </w:r>
            <w:r>
              <w:rPr>
                <w:rFonts w:ascii="Times New Roman" w:hAnsi="Times New Roman"/>
                <w:b w:val="false"/>
                <w:i w:val="false"/>
                <w:color w:val="000000"/>
                <w:sz w:val="24"/>
              </w:rPr>
              <w:t xml:space="preserve"> </w:t>
            </w:r>
            <w:r>
              <w:rPr>
                <w:rFonts w:ascii="Times New Roman" w:hAnsi="Times New Roman"/>
                <w:b w:val="false"/>
                <w:i w:val="false"/>
                <w:color w:val="000000"/>
                <w:sz w:val="24"/>
              </w:rPr>
              <w:t>сложным</w:t>
            </w:r>
            <w:r>
              <w:rPr>
                <w:rFonts w:ascii="Times New Roman" w:hAnsi="Times New Roman"/>
                <w:b w:val="false"/>
                <w:i w:val="false"/>
                <w:color w:val="000000"/>
                <w:sz w:val="24"/>
              </w:rPr>
              <w:t xml:space="preserve"> </w:t>
            </w:r>
            <w:r>
              <w:rPr>
                <w:rFonts w:ascii="Times New Roman" w:hAnsi="Times New Roman"/>
                <w:b w:val="false"/>
                <w:i w:val="false"/>
                <w:color w:val="000000"/>
                <w:sz w:val="24"/>
              </w:rPr>
              <w:t>дополнением</w:t>
            </w:r>
            <w:r>
              <w:rPr>
                <w:rFonts w:ascii="Times New Roman" w:hAnsi="Times New Roman"/>
                <w:b w:val="false"/>
                <w:i w:val="false"/>
                <w:color w:val="000000"/>
                <w:sz w:val="24"/>
              </w:rPr>
              <w:t xml:space="preserve"> (Complex Object) (</w:t>
            </w:r>
            <w:r>
              <w:rPr>
                <w:rFonts w:ascii="Times New Roman" w:hAnsi="Times New Roman"/>
                <w:b w:val="false"/>
                <w:i/>
                <w:color w:val="000000"/>
                <w:sz w:val="24"/>
              </w:rPr>
              <w:t>I saw her cross/ crossing the road.</w:t>
            </w:r>
            <w:r>
              <w:rPr>
                <w:rFonts w:ascii="Times New Roman" w:hAnsi="Times New Roman"/>
                <w:b w:val="false"/>
                <w:i w:val="false"/>
                <w:color w:val="000000"/>
                <w:sz w:val="24"/>
              </w:rPr>
              <w:t>)</w:t>
            </w:r>
          </w:p>
        </w:tc>
      </w:tr>
      <w:tr>
        <w:trPr>
          <w:trHeight w:val="930" w:hRule="atLeast"/>
          <w:trHeight w:val="144" w:hRule="atLeast"/>
        </w:trPr>
        <w:tc>
          <w:tcPr>
            <w:tcW w:w="14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2.4.2</w:t>
            </w:r>
          </w:p>
        </w:tc>
        <w:tc>
          <w:tcPr>
            <w:tcW w:w="1289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tc>
      </w:tr>
      <w:tr>
        <w:trPr>
          <w:trHeight w:val="930" w:hRule="atLeast"/>
          <w:trHeight w:val="144" w:hRule="atLeast"/>
        </w:trPr>
        <w:tc>
          <w:tcPr>
            <w:tcW w:w="14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2.4.3</w:t>
            </w:r>
          </w:p>
        </w:tc>
        <w:tc>
          <w:tcPr>
            <w:tcW w:w="1289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Все типы вопросительных предложений в Past Perfect Tense. Согласование времён в рамках сложного предложения</w:t>
            </w:r>
          </w:p>
        </w:tc>
      </w:tr>
      <w:tr>
        <w:trPr>
          <w:trHeight w:val="930" w:hRule="atLeast"/>
          <w:trHeight w:val="144" w:hRule="atLeast"/>
        </w:trPr>
        <w:tc>
          <w:tcPr>
            <w:tcW w:w="14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2.4.4</w:t>
            </w:r>
          </w:p>
        </w:tc>
        <w:tc>
          <w:tcPr>
            <w:tcW w:w="1289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Согласование подлежащего, выраженного собирательным существительным (</w:t>
            </w:r>
            <w:r>
              <w:rPr>
                <w:rFonts w:ascii="Times New Roman" w:hAnsi="Times New Roman"/>
                <w:b w:val="false"/>
                <w:i/>
                <w:color w:val="000000"/>
                <w:sz w:val="24"/>
              </w:rPr>
              <w:t>family</w:t>
            </w:r>
            <w:r>
              <w:rPr>
                <w:rFonts w:ascii="Times New Roman" w:hAnsi="Times New Roman"/>
                <w:b w:val="false"/>
                <w:i w:val="false"/>
                <w:color w:val="000000"/>
                <w:sz w:val="24"/>
              </w:rPr>
              <w:t xml:space="preserve">, </w:t>
            </w:r>
            <w:r>
              <w:rPr>
                <w:rFonts w:ascii="Times New Roman" w:hAnsi="Times New Roman"/>
                <w:b w:val="false"/>
                <w:i/>
                <w:color w:val="000000"/>
                <w:sz w:val="24"/>
              </w:rPr>
              <w:t>police</w:t>
            </w:r>
            <w:r>
              <w:rPr>
                <w:rFonts w:ascii="Times New Roman" w:hAnsi="Times New Roman"/>
                <w:b w:val="false"/>
                <w:i w:val="false"/>
                <w:color w:val="000000"/>
                <w:sz w:val="24"/>
              </w:rPr>
              <w:t>) со сказуемым</w:t>
            </w:r>
          </w:p>
        </w:tc>
      </w:tr>
      <w:tr>
        <w:trPr>
          <w:trHeight w:val="465" w:hRule="atLeast"/>
          <w:trHeight w:val="144" w:hRule="atLeast"/>
        </w:trPr>
        <w:tc>
          <w:tcPr>
            <w:tcW w:w="14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2.4.5</w:t>
            </w:r>
          </w:p>
        </w:tc>
        <w:tc>
          <w:tcPr>
            <w:tcW w:w="1289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Конструкции</w:t>
            </w:r>
            <w:r>
              <w:rPr>
                <w:rFonts w:ascii="Times New Roman" w:hAnsi="Times New Roman"/>
                <w:b w:val="false"/>
                <w:i w:val="false"/>
                <w:color w:val="000000"/>
                <w:sz w:val="24"/>
              </w:rPr>
              <w:t xml:space="preserve"> </w:t>
            </w:r>
            <w:r>
              <w:rPr>
                <w:rFonts w:ascii="Times New Roman" w:hAnsi="Times New Roman"/>
                <w:b w:val="false"/>
                <w:i w:val="false"/>
                <w:color w:val="000000"/>
                <w:sz w:val="24"/>
              </w:rPr>
              <w:t>с</w:t>
            </w:r>
            <w:r>
              <w:rPr>
                <w:rFonts w:ascii="Times New Roman" w:hAnsi="Times New Roman"/>
                <w:b w:val="false"/>
                <w:i w:val="false"/>
                <w:color w:val="000000"/>
                <w:sz w:val="24"/>
              </w:rPr>
              <w:t xml:space="preserve"> </w:t>
            </w:r>
            <w:r>
              <w:rPr>
                <w:rFonts w:ascii="Times New Roman" w:hAnsi="Times New Roman"/>
                <w:b w:val="false"/>
                <w:i w:val="false"/>
                <w:color w:val="000000"/>
                <w:sz w:val="24"/>
              </w:rPr>
              <w:t>глаголами</w:t>
            </w:r>
            <w:r>
              <w:rPr>
                <w:rFonts w:ascii="Times New Roman" w:hAnsi="Times New Roman"/>
                <w:b w:val="false"/>
                <w:i w:val="false"/>
                <w:color w:val="000000"/>
                <w:sz w:val="24"/>
              </w:rPr>
              <w:t xml:space="preserve"> </w:t>
            </w:r>
            <w:r>
              <w:rPr>
                <w:rFonts w:ascii="Times New Roman" w:hAnsi="Times New Roman"/>
                <w:b w:val="false"/>
                <w:i w:val="false"/>
                <w:color w:val="000000"/>
                <w:sz w:val="24"/>
              </w:rPr>
              <w:t>на</w:t>
            </w:r>
            <w:r>
              <w:rPr>
                <w:rFonts w:ascii="Times New Roman" w:hAnsi="Times New Roman"/>
                <w:b w:val="false"/>
                <w:i w:val="false"/>
                <w:color w:val="000000"/>
                <w:sz w:val="24"/>
              </w:rPr>
              <w:t xml:space="preserve"> </w:t>
            </w:r>
            <w:r>
              <w:rPr>
                <w:rFonts w:ascii="Times New Roman" w:hAnsi="Times New Roman"/>
                <w:b w:val="false"/>
                <w:i/>
                <w:color w:val="000000"/>
                <w:sz w:val="24"/>
              </w:rPr>
              <w:t>-ing</w:t>
            </w:r>
            <w:r>
              <w:rPr>
                <w:rFonts w:ascii="Times New Roman" w:hAnsi="Times New Roman"/>
                <w:b w:val="false"/>
                <w:i w:val="false"/>
                <w:color w:val="000000"/>
                <w:sz w:val="24"/>
              </w:rPr>
              <w:t xml:space="preserve">: </w:t>
            </w:r>
            <w:r>
              <w:rPr>
                <w:rFonts w:ascii="Times New Roman" w:hAnsi="Times New Roman"/>
                <w:b w:val="false"/>
                <w:i/>
                <w:color w:val="000000"/>
                <w:sz w:val="24"/>
              </w:rPr>
              <w:t>to love/hate doing something</w:t>
            </w:r>
          </w:p>
        </w:tc>
      </w:tr>
      <w:tr>
        <w:trPr>
          <w:trHeight w:val="465" w:hRule="atLeast"/>
          <w:trHeight w:val="144" w:hRule="atLeast"/>
        </w:trPr>
        <w:tc>
          <w:tcPr>
            <w:tcW w:w="14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2.4.6</w:t>
            </w:r>
          </w:p>
        </w:tc>
        <w:tc>
          <w:tcPr>
            <w:tcW w:w="1289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Конструкции</w:t>
            </w:r>
            <w:r>
              <w:rPr>
                <w:rFonts w:ascii="Times New Roman" w:hAnsi="Times New Roman"/>
                <w:b w:val="false"/>
                <w:i w:val="false"/>
                <w:color w:val="000000"/>
                <w:sz w:val="24"/>
              </w:rPr>
              <w:t xml:space="preserve">, </w:t>
            </w:r>
            <w:r>
              <w:rPr>
                <w:rFonts w:ascii="Times New Roman" w:hAnsi="Times New Roman"/>
                <w:b w:val="false"/>
                <w:i w:val="false"/>
                <w:color w:val="000000"/>
                <w:sz w:val="24"/>
              </w:rPr>
              <w:t>содержащие</w:t>
            </w:r>
            <w:r>
              <w:rPr>
                <w:rFonts w:ascii="Times New Roman" w:hAnsi="Times New Roman"/>
                <w:b w:val="false"/>
                <w:i w:val="false"/>
                <w:color w:val="000000"/>
                <w:sz w:val="24"/>
              </w:rPr>
              <w:t xml:space="preserve"> </w:t>
            </w:r>
            <w:r>
              <w:rPr>
                <w:rFonts w:ascii="Times New Roman" w:hAnsi="Times New Roman"/>
                <w:b w:val="false"/>
                <w:i w:val="false"/>
                <w:color w:val="000000"/>
                <w:sz w:val="24"/>
              </w:rPr>
              <w:t>глаголы</w:t>
            </w:r>
            <w:r>
              <w:rPr>
                <w:rFonts w:ascii="Times New Roman" w:hAnsi="Times New Roman"/>
                <w:b w:val="false"/>
                <w:i w:val="false"/>
                <w:color w:val="000000"/>
                <w:sz w:val="24"/>
              </w:rPr>
              <w:t>-</w:t>
            </w:r>
            <w:r>
              <w:rPr>
                <w:rFonts w:ascii="Times New Roman" w:hAnsi="Times New Roman"/>
                <w:b w:val="false"/>
                <w:i w:val="false"/>
                <w:color w:val="000000"/>
                <w:sz w:val="24"/>
              </w:rPr>
              <w:t>связки</w:t>
            </w:r>
            <w:r>
              <w:rPr>
                <w:rFonts w:ascii="Times New Roman" w:hAnsi="Times New Roman"/>
                <w:b w:val="false"/>
                <w:i w:val="false"/>
                <w:color w:val="000000"/>
                <w:sz w:val="24"/>
              </w:rPr>
              <w:t xml:space="preserve"> </w:t>
            </w:r>
            <w:r>
              <w:rPr>
                <w:rFonts w:ascii="Times New Roman" w:hAnsi="Times New Roman"/>
                <w:b w:val="false"/>
                <w:i/>
                <w:color w:val="000000"/>
                <w:sz w:val="24"/>
              </w:rPr>
              <w:t>to be / to look / to feel / to seem</w:t>
            </w:r>
          </w:p>
        </w:tc>
      </w:tr>
      <w:tr>
        <w:trPr>
          <w:trHeight w:val="930" w:hRule="atLeast"/>
          <w:trHeight w:val="144" w:hRule="atLeast"/>
        </w:trPr>
        <w:tc>
          <w:tcPr>
            <w:tcW w:w="14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2.4.7</w:t>
            </w:r>
          </w:p>
        </w:tc>
        <w:tc>
          <w:tcPr>
            <w:tcW w:w="1289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Конструкции</w:t>
            </w:r>
            <w:r>
              <w:rPr>
                <w:rFonts w:ascii="Times New Roman" w:hAnsi="Times New Roman"/>
                <w:b w:val="false"/>
                <w:i w:val="false"/>
                <w:color w:val="000000"/>
                <w:sz w:val="24"/>
              </w:rPr>
              <w:t xml:space="preserve"> </w:t>
            </w:r>
            <w:r>
              <w:rPr>
                <w:rFonts w:ascii="Times New Roman" w:hAnsi="Times New Roman"/>
                <w:b w:val="false"/>
                <w:i/>
                <w:color w:val="000000"/>
                <w:sz w:val="24"/>
              </w:rPr>
              <w:t>be/get used to</w:t>
            </w:r>
            <w:r>
              <w:rPr>
                <w:rFonts w:ascii="Times New Roman" w:hAnsi="Times New Roman"/>
                <w:b w:val="false"/>
                <w:i w:val="false"/>
                <w:color w:val="000000"/>
                <w:sz w:val="24"/>
              </w:rPr>
              <w:t xml:space="preserve"> + </w:t>
            </w:r>
            <w:r>
              <w:rPr>
                <w:rFonts w:ascii="Times New Roman" w:hAnsi="Times New Roman"/>
                <w:b w:val="false"/>
                <w:i w:val="false"/>
                <w:color w:val="000000"/>
                <w:sz w:val="24"/>
              </w:rPr>
              <w:t>инфинитив</w:t>
            </w:r>
            <w:r>
              <w:rPr>
                <w:rFonts w:ascii="Times New Roman" w:hAnsi="Times New Roman"/>
                <w:b w:val="false"/>
                <w:i w:val="false"/>
                <w:color w:val="000000"/>
                <w:sz w:val="24"/>
              </w:rPr>
              <w:t xml:space="preserve"> </w:t>
            </w:r>
            <w:r>
              <w:rPr>
                <w:rFonts w:ascii="Times New Roman" w:hAnsi="Times New Roman"/>
                <w:b w:val="false"/>
                <w:i w:val="false"/>
                <w:color w:val="000000"/>
                <w:sz w:val="24"/>
              </w:rPr>
              <w:t>глагола</w:t>
            </w:r>
            <w:r>
              <w:rPr>
                <w:rFonts w:ascii="Times New Roman" w:hAnsi="Times New Roman"/>
                <w:b w:val="false"/>
                <w:i w:val="false"/>
                <w:color w:val="000000"/>
                <w:sz w:val="24"/>
              </w:rPr>
              <w:t xml:space="preserve">, </w:t>
            </w:r>
            <w:r>
              <w:rPr>
                <w:rFonts w:ascii="Times New Roman" w:hAnsi="Times New Roman"/>
                <w:b w:val="false"/>
                <w:i/>
                <w:color w:val="000000"/>
                <w:sz w:val="24"/>
              </w:rPr>
              <w:t>be/get used to doing something</w:t>
            </w:r>
            <w:r>
              <w:rPr>
                <w:rFonts w:ascii="Times New Roman" w:hAnsi="Times New Roman"/>
                <w:b w:val="false"/>
                <w:i w:val="false"/>
                <w:color w:val="000000"/>
                <w:sz w:val="24"/>
              </w:rPr>
              <w:t xml:space="preserve">, </w:t>
            </w:r>
            <w:r>
              <w:rPr>
                <w:rFonts w:ascii="Times New Roman" w:hAnsi="Times New Roman"/>
                <w:b w:val="false"/>
                <w:i/>
                <w:color w:val="000000"/>
                <w:sz w:val="24"/>
              </w:rPr>
              <w:t>be/get used to something</w:t>
            </w:r>
          </w:p>
        </w:tc>
      </w:tr>
      <w:tr>
        <w:trPr>
          <w:trHeight w:val="465" w:hRule="atLeast"/>
          <w:trHeight w:val="144" w:hRule="atLeast"/>
        </w:trPr>
        <w:tc>
          <w:tcPr>
            <w:tcW w:w="14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2.4.8</w:t>
            </w:r>
          </w:p>
        </w:tc>
        <w:tc>
          <w:tcPr>
            <w:tcW w:w="1289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Конструкция</w:t>
            </w:r>
            <w:r>
              <w:rPr>
                <w:rFonts w:ascii="Times New Roman" w:hAnsi="Times New Roman"/>
                <w:b w:val="false"/>
                <w:i w:val="false"/>
                <w:color w:val="000000"/>
                <w:sz w:val="24"/>
              </w:rPr>
              <w:t xml:space="preserve"> </w:t>
            </w:r>
            <w:r>
              <w:rPr>
                <w:rFonts w:ascii="Times New Roman" w:hAnsi="Times New Roman"/>
                <w:b w:val="false"/>
                <w:i/>
                <w:color w:val="000000"/>
                <w:sz w:val="24"/>
              </w:rPr>
              <w:t>both… and…</w:t>
            </w:r>
          </w:p>
        </w:tc>
      </w:tr>
      <w:tr>
        <w:trPr>
          <w:trHeight w:val="930" w:hRule="atLeast"/>
          <w:trHeight w:val="144" w:hRule="atLeast"/>
        </w:trPr>
        <w:tc>
          <w:tcPr>
            <w:tcW w:w="14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2.4.9</w:t>
            </w:r>
          </w:p>
        </w:tc>
        <w:tc>
          <w:tcPr>
            <w:tcW w:w="1289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Конструкции</w:t>
            </w:r>
            <w:r>
              <w:rPr>
                <w:rFonts w:ascii="Times New Roman" w:hAnsi="Times New Roman"/>
                <w:b w:val="false"/>
                <w:i w:val="false"/>
                <w:color w:val="000000"/>
                <w:sz w:val="24"/>
              </w:rPr>
              <w:t xml:space="preserve"> c </w:t>
            </w:r>
            <w:r>
              <w:rPr>
                <w:rFonts w:ascii="Times New Roman" w:hAnsi="Times New Roman"/>
                <w:b w:val="false"/>
                <w:i w:val="false"/>
                <w:color w:val="000000"/>
                <w:sz w:val="24"/>
              </w:rPr>
              <w:t>глаголами</w:t>
            </w:r>
            <w:r>
              <w:rPr>
                <w:rFonts w:ascii="Times New Roman" w:hAnsi="Times New Roman"/>
                <w:b w:val="false"/>
                <w:i w:val="false"/>
                <w:color w:val="000000"/>
                <w:sz w:val="24"/>
              </w:rPr>
              <w:t xml:space="preserve"> </w:t>
            </w:r>
            <w:r>
              <w:rPr>
                <w:rFonts w:ascii="Times New Roman" w:hAnsi="Times New Roman"/>
                <w:b w:val="false"/>
                <w:i/>
                <w:color w:val="000000"/>
                <w:sz w:val="24"/>
              </w:rPr>
              <w:t>to stop</w:t>
            </w:r>
            <w:r>
              <w:rPr>
                <w:rFonts w:ascii="Times New Roman" w:hAnsi="Times New Roman"/>
                <w:b w:val="false"/>
                <w:i w:val="false"/>
                <w:color w:val="000000"/>
                <w:sz w:val="24"/>
              </w:rPr>
              <w:t xml:space="preserve">, </w:t>
            </w:r>
            <w:r>
              <w:rPr>
                <w:rFonts w:ascii="Times New Roman" w:hAnsi="Times New Roman"/>
                <w:b w:val="false"/>
                <w:i/>
                <w:color w:val="000000"/>
                <w:sz w:val="24"/>
              </w:rPr>
              <w:t>to remember</w:t>
            </w:r>
            <w:r>
              <w:rPr>
                <w:rFonts w:ascii="Times New Roman" w:hAnsi="Times New Roman"/>
                <w:b w:val="false"/>
                <w:i w:val="false"/>
                <w:color w:val="000000"/>
                <w:sz w:val="24"/>
              </w:rPr>
              <w:t xml:space="preserve">, </w:t>
            </w:r>
            <w:r>
              <w:rPr>
                <w:rFonts w:ascii="Times New Roman" w:hAnsi="Times New Roman"/>
                <w:b w:val="false"/>
                <w:i/>
                <w:color w:val="000000"/>
                <w:sz w:val="24"/>
              </w:rPr>
              <w:t xml:space="preserve">to forget </w:t>
            </w:r>
            <w:r>
              <w:rPr>
                <w:rFonts w:ascii="Times New Roman" w:hAnsi="Times New Roman"/>
                <w:b w:val="false"/>
                <w:i w:val="false"/>
                <w:color w:val="000000"/>
                <w:sz w:val="24"/>
              </w:rPr>
              <w:t>(</w:t>
            </w:r>
            <w:r>
              <w:rPr>
                <w:rFonts w:ascii="Times New Roman" w:hAnsi="Times New Roman"/>
                <w:b w:val="false"/>
                <w:i w:val="false"/>
                <w:color w:val="000000"/>
                <w:sz w:val="24"/>
              </w:rPr>
              <w:t>разница</w:t>
            </w:r>
            <w:r>
              <w:rPr>
                <w:rFonts w:ascii="Times New Roman" w:hAnsi="Times New Roman"/>
                <w:b w:val="false"/>
                <w:i w:val="false"/>
                <w:color w:val="000000"/>
                <w:sz w:val="24"/>
              </w:rPr>
              <w:t xml:space="preserve"> </w:t>
            </w:r>
            <w:r>
              <w:rPr>
                <w:rFonts w:ascii="Times New Roman" w:hAnsi="Times New Roman"/>
                <w:b w:val="false"/>
                <w:i w:val="false"/>
                <w:color w:val="000000"/>
                <w:sz w:val="24"/>
              </w:rPr>
              <w:t>в</w:t>
            </w:r>
            <w:r>
              <w:rPr>
                <w:rFonts w:ascii="Times New Roman" w:hAnsi="Times New Roman"/>
                <w:b w:val="false"/>
                <w:i w:val="false"/>
                <w:color w:val="000000"/>
                <w:sz w:val="24"/>
              </w:rPr>
              <w:t xml:space="preserve"> </w:t>
            </w:r>
            <w:r>
              <w:rPr>
                <w:rFonts w:ascii="Times New Roman" w:hAnsi="Times New Roman"/>
                <w:b w:val="false"/>
                <w:i w:val="false"/>
                <w:color w:val="000000"/>
                <w:sz w:val="24"/>
              </w:rPr>
              <w:t>значении</w:t>
            </w:r>
            <w:r>
              <w:rPr>
                <w:rFonts w:ascii="Times New Roman" w:hAnsi="Times New Roman"/>
                <w:b w:val="false"/>
                <w:i w:val="false"/>
                <w:color w:val="000000"/>
                <w:sz w:val="24"/>
              </w:rPr>
              <w:t xml:space="preserve"> </w:t>
            </w:r>
            <w:r>
              <w:rPr>
                <w:rFonts w:ascii="Times New Roman" w:hAnsi="Times New Roman"/>
                <w:b w:val="false"/>
                <w:i/>
                <w:color w:val="000000"/>
                <w:sz w:val="24"/>
              </w:rPr>
              <w:t>to stop doing smth</w:t>
            </w:r>
            <w:r>
              <w:rPr>
                <w:rFonts w:ascii="Times New Roman" w:hAnsi="Times New Roman"/>
                <w:b w:val="false"/>
                <w:i w:val="false"/>
                <w:color w:val="000000"/>
                <w:sz w:val="24"/>
              </w:rPr>
              <w:t xml:space="preserve"> </w:t>
            </w:r>
            <w:r>
              <w:rPr>
                <w:rFonts w:ascii="Times New Roman" w:hAnsi="Times New Roman"/>
                <w:b w:val="false"/>
                <w:i w:val="false"/>
                <w:color w:val="000000"/>
                <w:sz w:val="24"/>
              </w:rPr>
              <w:t>и</w:t>
            </w:r>
            <w:r>
              <w:rPr>
                <w:rFonts w:ascii="Times New Roman" w:hAnsi="Times New Roman"/>
                <w:b w:val="false"/>
                <w:i w:val="false"/>
                <w:color w:val="000000"/>
                <w:sz w:val="24"/>
              </w:rPr>
              <w:t xml:space="preserve"> </w:t>
            </w:r>
            <w:r>
              <w:rPr>
                <w:rFonts w:ascii="Times New Roman" w:hAnsi="Times New Roman"/>
                <w:b w:val="false"/>
                <w:i/>
                <w:color w:val="000000"/>
                <w:sz w:val="24"/>
              </w:rPr>
              <w:t>to stop to do smth</w:t>
            </w:r>
            <w:r>
              <w:rPr>
                <w:rFonts w:ascii="Times New Roman" w:hAnsi="Times New Roman"/>
                <w:b w:val="false"/>
                <w:i w:val="false"/>
                <w:color w:val="000000"/>
                <w:sz w:val="24"/>
              </w:rPr>
              <w:t>)</w:t>
            </w:r>
          </w:p>
        </w:tc>
      </w:tr>
      <w:tr>
        <w:trPr>
          <w:trHeight w:val="930" w:hRule="atLeast"/>
          <w:trHeight w:val="144" w:hRule="atLeast"/>
        </w:trPr>
        <w:tc>
          <w:tcPr>
            <w:tcW w:w="14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2.4.10</w:t>
            </w:r>
          </w:p>
        </w:tc>
        <w:tc>
          <w:tcPr>
            <w:tcW w:w="1289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Глаголы в видо-временных формах действительного залога в изъявительном наклонении (</w:t>
            </w:r>
            <w:r>
              <w:rPr>
                <w:rFonts w:ascii="Times New Roman" w:hAnsi="Times New Roman"/>
                <w:b w:val="false"/>
                <w:i w:val="false"/>
                <w:color w:val="000000"/>
                <w:sz w:val="24"/>
              </w:rPr>
              <w:t>Past</w:t>
            </w:r>
            <w:r>
              <w:rPr>
                <w:rFonts w:ascii="Times New Roman" w:hAnsi="Times New Roman"/>
                <w:b w:val="false"/>
                <w:i w:val="false"/>
                <w:color w:val="000000"/>
                <w:sz w:val="24"/>
              </w:rPr>
              <w:t xml:space="preserve"> </w:t>
            </w:r>
            <w:r>
              <w:rPr>
                <w:rFonts w:ascii="Times New Roman" w:hAnsi="Times New Roman"/>
                <w:b w:val="false"/>
                <w:i w:val="false"/>
                <w:color w:val="000000"/>
                <w:sz w:val="24"/>
              </w:rPr>
              <w:t>Perfect</w:t>
            </w:r>
            <w:r>
              <w:rPr>
                <w:rFonts w:ascii="Times New Roman" w:hAnsi="Times New Roman"/>
                <w:b w:val="false"/>
                <w:i w:val="false"/>
                <w:color w:val="000000"/>
                <w:sz w:val="24"/>
              </w:rPr>
              <w:t xml:space="preserve"> </w:t>
            </w:r>
            <w:r>
              <w:rPr>
                <w:rFonts w:ascii="Times New Roman" w:hAnsi="Times New Roman"/>
                <w:b w:val="false"/>
                <w:i w:val="false"/>
                <w:color w:val="000000"/>
                <w:sz w:val="24"/>
              </w:rPr>
              <w:t>Tense</w:t>
            </w:r>
            <w:r>
              <w:rPr>
                <w:rFonts w:ascii="Times New Roman" w:hAnsi="Times New Roman"/>
                <w:b w:val="false"/>
                <w:i w:val="false"/>
                <w:color w:val="000000"/>
                <w:sz w:val="24"/>
              </w:rPr>
              <w:t xml:space="preserve">, </w:t>
            </w:r>
            <w:r>
              <w:rPr>
                <w:rFonts w:ascii="Times New Roman" w:hAnsi="Times New Roman"/>
                <w:b w:val="false"/>
                <w:i w:val="false"/>
                <w:color w:val="000000"/>
                <w:sz w:val="24"/>
              </w:rPr>
              <w:t>Present</w:t>
            </w:r>
            <w:r>
              <w:rPr>
                <w:rFonts w:ascii="Times New Roman" w:hAnsi="Times New Roman"/>
                <w:b w:val="false"/>
                <w:i w:val="false"/>
                <w:color w:val="000000"/>
                <w:sz w:val="24"/>
              </w:rPr>
              <w:t xml:space="preserve"> </w:t>
            </w:r>
            <w:r>
              <w:rPr>
                <w:rFonts w:ascii="Times New Roman" w:hAnsi="Times New Roman"/>
                <w:b w:val="false"/>
                <w:i w:val="false"/>
                <w:color w:val="000000"/>
                <w:sz w:val="24"/>
              </w:rPr>
              <w:t>Perfect</w:t>
            </w:r>
            <w:r>
              <w:rPr>
                <w:rFonts w:ascii="Times New Roman" w:hAnsi="Times New Roman"/>
                <w:b w:val="false"/>
                <w:i w:val="false"/>
                <w:color w:val="000000"/>
                <w:sz w:val="24"/>
              </w:rPr>
              <w:t xml:space="preserve"> </w:t>
            </w:r>
            <w:r>
              <w:rPr>
                <w:rFonts w:ascii="Times New Roman" w:hAnsi="Times New Roman"/>
                <w:b w:val="false"/>
                <w:i w:val="false"/>
                <w:color w:val="000000"/>
                <w:sz w:val="24"/>
              </w:rPr>
              <w:t>Continuous</w:t>
            </w:r>
            <w:r>
              <w:rPr>
                <w:rFonts w:ascii="Times New Roman" w:hAnsi="Times New Roman"/>
                <w:b w:val="false"/>
                <w:i w:val="false"/>
                <w:color w:val="000000"/>
                <w:sz w:val="24"/>
              </w:rPr>
              <w:t xml:space="preserve"> </w:t>
            </w:r>
            <w:r>
              <w:rPr>
                <w:rFonts w:ascii="Times New Roman" w:hAnsi="Times New Roman"/>
                <w:b w:val="false"/>
                <w:i w:val="false"/>
                <w:color w:val="000000"/>
                <w:sz w:val="24"/>
              </w:rPr>
              <w:t>Tense</w:t>
            </w:r>
            <w:r>
              <w:rPr>
                <w:rFonts w:ascii="Times New Roman" w:hAnsi="Times New Roman"/>
                <w:b w:val="false"/>
                <w:i w:val="false"/>
                <w:color w:val="000000"/>
                <w:sz w:val="24"/>
              </w:rPr>
              <w:t xml:space="preserve">, </w:t>
            </w:r>
            <w:r>
              <w:rPr>
                <w:rFonts w:ascii="Times New Roman" w:hAnsi="Times New Roman"/>
                <w:b w:val="false"/>
                <w:i w:val="false"/>
                <w:color w:val="000000"/>
                <w:sz w:val="24"/>
              </w:rPr>
              <w:t>Future</w:t>
            </w:r>
            <w:r>
              <w:rPr>
                <w:rFonts w:ascii="Times New Roman" w:hAnsi="Times New Roman"/>
                <w:b w:val="false"/>
                <w:i w:val="false"/>
                <w:color w:val="000000"/>
                <w:sz w:val="24"/>
              </w:rPr>
              <w:t>-</w:t>
            </w:r>
            <w:r>
              <w:rPr>
                <w:rFonts w:ascii="Times New Roman" w:hAnsi="Times New Roman"/>
                <w:b w:val="false"/>
                <w:i w:val="false"/>
                <w:color w:val="000000"/>
                <w:sz w:val="24"/>
              </w:rPr>
              <w:t>in</w:t>
            </w:r>
            <w:r>
              <w:rPr>
                <w:rFonts w:ascii="Times New Roman" w:hAnsi="Times New Roman"/>
                <w:b w:val="false"/>
                <w:i w:val="false"/>
                <w:color w:val="000000"/>
                <w:sz w:val="24"/>
              </w:rPr>
              <w:t>-</w:t>
            </w:r>
            <w:r>
              <w:rPr>
                <w:rFonts w:ascii="Times New Roman" w:hAnsi="Times New Roman"/>
                <w:b w:val="false"/>
                <w:i w:val="false"/>
                <w:color w:val="000000"/>
                <w:sz w:val="24"/>
              </w:rPr>
              <w:t>the</w:t>
            </w:r>
            <w:r>
              <w:rPr>
                <w:rFonts w:ascii="Times New Roman" w:hAnsi="Times New Roman"/>
                <w:b w:val="false"/>
                <w:i w:val="false"/>
                <w:color w:val="000000"/>
                <w:sz w:val="24"/>
              </w:rPr>
              <w:t>-</w:t>
            </w:r>
            <w:r>
              <w:rPr>
                <w:rFonts w:ascii="Times New Roman" w:hAnsi="Times New Roman"/>
                <w:b w:val="false"/>
                <w:i w:val="false"/>
                <w:color w:val="000000"/>
                <w:sz w:val="24"/>
              </w:rPr>
              <w:t>Past</w:t>
            </w:r>
            <w:r>
              <w:rPr>
                <w:rFonts w:ascii="Times New Roman" w:hAnsi="Times New Roman"/>
                <w:b w:val="false"/>
                <w:i w:val="false"/>
                <w:color w:val="000000"/>
                <w:sz w:val="24"/>
              </w:rPr>
              <w:t>)</w:t>
            </w:r>
          </w:p>
        </w:tc>
      </w:tr>
      <w:tr>
        <w:trPr>
          <w:trHeight w:val="465" w:hRule="atLeast"/>
          <w:trHeight w:val="144" w:hRule="atLeast"/>
        </w:trPr>
        <w:tc>
          <w:tcPr>
            <w:tcW w:w="14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2.4.11</w:t>
            </w:r>
          </w:p>
        </w:tc>
        <w:tc>
          <w:tcPr>
            <w:tcW w:w="1289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Модальные глаголы в косвенной речи в настоящем и прошедшем времени</w:t>
            </w:r>
          </w:p>
        </w:tc>
      </w:tr>
      <w:tr>
        <w:trPr>
          <w:trHeight w:val="810" w:hRule="atLeast"/>
          <w:trHeight w:val="144" w:hRule="atLeast"/>
        </w:trPr>
        <w:tc>
          <w:tcPr>
            <w:tcW w:w="14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2.4.12</w:t>
            </w:r>
          </w:p>
        </w:tc>
        <w:tc>
          <w:tcPr>
            <w:tcW w:w="1289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Неличные формы глагола (инфинитив, герундий, причастия настоящего и прошедшего времени)</w:t>
            </w:r>
          </w:p>
        </w:tc>
      </w:tr>
      <w:tr>
        <w:trPr>
          <w:trHeight w:val="465" w:hRule="atLeast"/>
          <w:trHeight w:val="144" w:hRule="atLeast"/>
        </w:trPr>
        <w:tc>
          <w:tcPr>
            <w:tcW w:w="14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2.4.13</w:t>
            </w:r>
          </w:p>
        </w:tc>
        <w:tc>
          <w:tcPr>
            <w:tcW w:w="1289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Наречия </w:t>
            </w:r>
            <w:r>
              <w:rPr>
                <w:rFonts w:ascii="Times New Roman" w:hAnsi="Times New Roman"/>
                <w:b w:val="false"/>
                <w:i/>
                <w:color w:val="000000"/>
                <w:sz w:val="24"/>
              </w:rPr>
              <w:t>too – enough</w:t>
            </w:r>
          </w:p>
        </w:tc>
      </w:tr>
      <w:tr>
        <w:trPr>
          <w:trHeight w:val="465" w:hRule="atLeast"/>
          <w:trHeight w:val="144" w:hRule="atLeast"/>
        </w:trPr>
        <w:tc>
          <w:tcPr>
            <w:tcW w:w="14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2.4.14</w:t>
            </w:r>
          </w:p>
        </w:tc>
        <w:tc>
          <w:tcPr>
            <w:tcW w:w="1289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Отрицательные местоимения </w:t>
            </w:r>
            <w:r>
              <w:rPr>
                <w:rFonts w:ascii="Times New Roman" w:hAnsi="Times New Roman"/>
                <w:b w:val="false"/>
                <w:i/>
                <w:color w:val="000000"/>
                <w:sz w:val="24"/>
              </w:rPr>
              <w:t>no</w:t>
            </w:r>
            <w:r>
              <w:rPr>
                <w:rFonts w:ascii="Times New Roman" w:hAnsi="Times New Roman"/>
                <w:b w:val="false"/>
                <w:i w:val="false"/>
                <w:color w:val="000000"/>
                <w:sz w:val="24"/>
              </w:rPr>
              <w:t xml:space="preserve"> (и его производные </w:t>
            </w:r>
            <w:r>
              <w:rPr>
                <w:rFonts w:ascii="Times New Roman" w:hAnsi="Times New Roman"/>
                <w:b w:val="false"/>
                <w:i/>
                <w:color w:val="000000"/>
                <w:sz w:val="24"/>
              </w:rPr>
              <w:t>nobody</w:t>
            </w:r>
            <w:r>
              <w:rPr>
                <w:rFonts w:ascii="Times New Roman" w:hAnsi="Times New Roman"/>
                <w:b w:val="false"/>
                <w:i w:val="false"/>
                <w:color w:val="000000"/>
                <w:sz w:val="24"/>
              </w:rPr>
              <w:t xml:space="preserve">, </w:t>
            </w:r>
            <w:r>
              <w:rPr>
                <w:rFonts w:ascii="Times New Roman" w:hAnsi="Times New Roman"/>
                <w:b w:val="false"/>
                <w:i/>
                <w:color w:val="000000"/>
                <w:sz w:val="24"/>
              </w:rPr>
              <w:t xml:space="preserve">nothing </w:t>
            </w:r>
            <w:r>
              <w:rPr>
                <w:rFonts w:ascii="Times New Roman" w:hAnsi="Times New Roman"/>
                <w:b w:val="false"/>
                <w:i w:val="false"/>
                <w:color w:val="000000"/>
                <w:sz w:val="24"/>
              </w:rPr>
              <w:t xml:space="preserve">и другие), </w:t>
            </w:r>
            <w:r>
              <w:rPr>
                <w:rFonts w:ascii="Times New Roman" w:hAnsi="Times New Roman"/>
                <w:b w:val="false"/>
                <w:i/>
                <w:color w:val="000000"/>
                <w:sz w:val="24"/>
              </w:rPr>
              <w:t>none</w:t>
            </w:r>
          </w:p>
        </w:tc>
      </w:tr>
      <w:tr>
        <w:trPr>
          <w:trHeight w:val="465" w:hRule="atLeast"/>
          <w:trHeight w:val="144" w:hRule="atLeast"/>
        </w:trPr>
        <w:tc>
          <w:tcPr>
            <w:tcW w:w="14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3</w:t>
            </w:r>
          </w:p>
        </w:tc>
        <w:tc>
          <w:tcPr>
            <w:tcW w:w="12890" w:type="dxa"/>
            <w:tcBorders/>
            <w:tcMar>
              <w:top w:w="50" w:type="dxa"/>
              <w:left w:w="100" w:type="dxa"/>
            </w:tcMar>
            <w:vAlign w:val="center"/>
          </w:tcPr>
          <w:p>
            <w:pPr>
              <w:spacing w:before="0" w:after="0" w:line="336"/>
              <w:ind w:left="228"/>
              <w:jc w:val="left"/>
            </w:pPr>
            <w:r>
              <w:rPr>
                <w:rFonts w:ascii="Times New Roman" w:hAnsi="Times New Roman"/>
                <w:b w:val="false"/>
                <w:i w:val="false"/>
                <w:color w:val="000000"/>
                <w:sz w:val="24"/>
              </w:rPr>
              <w:t>Социокультурные знания и умения</w:t>
            </w:r>
          </w:p>
        </w:tc>
      </w:tr>
      <w:tr>
        <w:trPr>
          <w:trHeight w:val="1875" w:hRule="atLeast"/>
          <w:trHeight w:val="144" w:hRule="atLeast"/>
        </w:trPr>
        <w:tc>
          <w:tcPr>
            <w:tcW w:w="14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3.1</w:t>
            </w:r>
          </w:p>
        </w:tc>
        <w:tc>
          <w:tcPr>
            <w:tcW w:w="1289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З</w:t>
            </w:r>
            <w:r>
              <w:rPr>
                <w:rFonts w:ascii="Times New Roman" w:hAnsi="Times New Roman"/>
                <w:b w:val="false"/>
                <w:i w:val="false"/>
                <w:color w:val="000000"/>
                <w:sz w:val="24"/>
              </w:rPr>
              <w:t>нани</w:t>
            </w:r>
            <w:r>
              <w:rPr>
                <w:rFonts w:ascii="Times New Roman" w:hAnsi="Times New Roman"/>
                <w:b w:val="false"/>
                <w:i w:val="false"/>
                <w:color w:val="000000"/>
                <w:sz w:val="24"/>
              </w:rPr>
              <w:t>е</w:t>
            </w:r>
            <w:r>
              <w:rPr>
                <w:rFonts w:ascii="Times New Roman" w:hAnsi="Times New Roman"/>
                <w:b w:val="false"/>
                <w:i w:val="false"/>
                <w:color w:val="000000"/>
                <w:sz w:val="24"/>
              </w:rPr>
              <w:t xml:space="preserve"> национально-культурных особенностях своей страны</w:t>
            </w:r>
            <w:r>
              <w:rPr>
                <w:rFonts w:ascii="Times New Roman" w:hAnsi="Times New Roman"/>
                <w:b w:val="false"/>
                <w:i w:val="false"/>
                <w:color w:val="000000"/>
                <w:sz w:val="24"/>
              </w:rPr>
              <w:t xml:space="preserve"> </w:t>
            </w:r>
            <w:r>
              <w:rPr>
                <w:rFonts w:ascii="Times New Roman" w:hAnsi="Times New Roman"/>
                <w:b w:val="false"/>
                <w:i w:val="false"/>
                <w:color w:val="000000"/>
                <w:sz w:val="24"/>
              </w:rPr>
              <w:t>и страны (стран) изучаемого языка, основных социокультурных элементов речевого поведен</w:t>
            </w:r>
            <w:r>
              <w:rPr>
                <w:rFonts w:ascii="Times New Roman" w:hAnsi="Times New Roman"/>
                <w:b w:val="false"/>
                <w:i w:val="false"/>
                <w:color w:val="000000"/>
                <w:sz w:val="24"/>
              </w:rPr>
              <w:t>ческого этикета в англоязычной среде, знание и использование в устной и</w:t>
            </w:r>
            <w:r>
              <w:rPr>
                <w:rFonts w:ascii="Times New Roman" w:hAnsi="Times New Roman"/>
                <w:b w:val="false"/>
                <w:i w:val="false"/>
                <w:color w:val="000000"/>
                <w:sz w:val="24"/>
              </w:rPr>
              <w:t xml:space="preserve"> </w:t>
            </w:r>
            <w:r>
              <w:rPr>
                <w:rFonts w:ascii="Times New Roman" w:hAnsi="Times New Roman"/>
                <w:b w:val="false"/>
                <w:i w:val="false"/>
                <w:color w:val="000000"/>
                <w:sz w:val="24"/>
              </w:rPr>
              <w:t>письменной речи наиболее употребительной тематической фоновой лексики в рамках тематического содержания</w:t>
            </w:r>
          </w:p>
        </w:tc>
      </w:tr>
      <w:tr>
        <w:trPr>
          <w:trHeight w:val="1410" w:hRule="atLeast"/>
          <w:trHeight w:val="144" w:hRule="atLeast"/>
        </w:trPr>
        <w:tc>
          <w:tcPr>
            <w:tcW w:w="14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3.2</w:t>
            </w:r>
          </w:p>
        </w:tc>
        <w:tc>
          <w:tcPr>
            <w:tcW w:w="1289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tc>
      </w:tr>
      <w:tr>
        <w:trPr>
          <w:trHeight w:val="1410" w:hRule="atLeast"/>
          <w:trHeight w:val="144" w:hRule="atLeast"/>
        </w:trPr>
        <w:tc>
          <w:tcPr>
            <w:tcW w:w="14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3.3</w:t>
            </w:r>
          </w:p>
        </w:tc>
        <w:tc>
          <w:tcPr>
            <w:tcW w:w="1289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Знание социокультурного портрета родной страны и страны (стран) изучаемого языка: </w:t>
            </w:r>
            <w:r>
              <w:rPr>
                <w:rFonts w:ascii="Times New Roman" w:hAnsi="Times New Roman"/>
                <w:b w:val="false"/>
                <w:i w:val="false"/>
                <w:color w:val="000000"/>
                <w:sz w:val="24"/>
              </w:rPr>
              <w:t>символики, достопримечательностей, культурных особенностей (национальные праздники, традиции), образцов поэзии и прозы, доступных</w:t>
            </w:r>
            <w:r>
              <w:rPr>
                <w:rFonts w:ascii="Times New Roman" w:hAnsi="Times New Roman"/>
                <w:b w:val="false"/>
                <w:i w:val="false"/>
                <w:color w:val="000000"/>
                <w:sz w:val="24"/>
              </w:rPr>
              <w:t xml:space="preserve"> </w:t>
            </w:r>
            <w:r>
              <w:rPr>
                <w:rFonts w:ascii="Times New Roman" w:hAnsi="Times New Roman"/>
                <w:b w:val="false"/>
                <w:i w:val="false"/>
                <w:color w:val="000000"/>
                <w:sz w:val="24"/>
              </w:rPr>
              <w:t>в</w:t>
            </w:r>
            <w:r>
              <w:rPr>
                <w:rFonts w:ascii="Times New Roman" w:hAnsi="Times New Roman"/>
                <w:b w:val="false"/>
                <w:i w:val="false"/>
                <w:color w:val="000000"/>
                <w:sz w:val="24"/>
              </w:rPr>
              <w:t xml:space="preserve"> </w:t>
            </w:r>
            <w:r>
              <w:rPr>
                <w:rFonts w:ascii="Times New Roman" w:hAnsi="Times New Roman"/>
                <w:b w:val="false"/>
                <w:i w:val="false"/>
                <w:color w:val="000000"/>
                <w:sz w:val="24"/>
              </w:rPr>
              <w:t>языковом отношении</w:t>
            </w:r>
          </w:p>
        </w:tc>
      </w:tr>
      <w:tr>
        <w:trPr>
          <w:trHeight w:val="465" w:hRule="atLeast"/>
          <w:trHeight w:val="144" w:hRule="atLeast"/>
        </w:trPr>
        <w:tc>
          <w:tcPr>
            <w:tcW w:w="14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3.</w:t>
            </w:r>
            <w:r>
              <w:rPr>
                <w:rFonts w:ascii="Times New Roman" w:hAnsi="Times New Roman"/>
                <w:b w:val="false"/>
                <w:i w:val="false"/>
                <w:color w:val="000000"/>
                <w:sz w:val="24"/>
              </w:rPr>
              <w:t>4</w:t>
            </w:r>
          </w:p>
        </w:tc>
        <w:tc>
          <w:tcPr>
            <w:tcW w:w="1289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Соблюдение норм вежливости в межкультурном общении</w:t>
            </w:r>
          </w:p>
        </w:tc>
      </w:tr>
      <w:tr>
        <w:trPr>
          <w:trHeight w:val="930" w:hRule="atLeast"/>
          <w:trHeight w:val="144" w:hRule="atLeast"/>
        </w:trPr>
        <w:tc>
          <w:tcPr>
            <w:tcW w:w="14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3.</w:t>
            </w:r>
            <w:r>
              <w:rPr>
                <w:rFonts w:ascii="Times New Roman" w:hAnsi="Times New Roman"/>
                <w:b w:val="false"/>
                <w:i w:val="false"/>
                <w:color w:val="000000"/>
                <w:sz w:val="24"/>
              </w:rPr>
              <w:t>5</w:t>
            </w:r>
          </w:p>
        </w:tc>
        <w:tc>
          <w:tcPr>
            <w:tcW w:w="1289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Умение кратко представлять Россию и страну (страны) изучаемого языка </w:t>
            </w:r>
            <w:r>
              <w:rPr>
                <w:rFonts w:ascii="Times New Roman" w:hAnsi="Times New Roman"/>
                <w:b w:val="false"/>
                <w:i w:val="false"/>
                <w:color w:val="000000"/>
                <w:sz w:val="24"/>
              </w:rPr>
              <w:t>(культурные явления, события, достопримечательности)</w:t>
            </w:r>
          </w:p>
        </w:tc>
      </w:tr>
      <w:tr>
        <w:trPr>
          <w:trHeight w:val="1410" w:hRule="atLeast"/>
          <w:trHeight w:val="144" w:hRule="atLeast"/>
        </w:trPr>
        <w:tc>
          <w:tcPr>
            <w:tcW w:w="14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3.</w:t>
            </w:r>
            <w:r>
              <w:rPr>
                <w:rFonts w:ascii="Times New Roman" w:hAnsi="Times New Roman"/>
                <w:b w:val="false"/>
                <w:i w:val="false"/>
                <w:color w:val="000000"/>
                <w:sz w:val="24"/>
              </w:rPr>
              <w:t>6</w:t>
            </w:r>
          </w:p>
        </w:tc>
        <w:tc>
          <w:tcPr>
            <w:tcW w:w="1289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Умение 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других)</w:t>
            </w:r>
          </w:p>
        </w:tc>
      </w:tr>
      <w:tr>
        <w:trPr>
          <w:trHeight w:val="930" w:hRule="atLeast"/>
          <w:trHeight w:val="144" w:hRule="atLeast"/>
        </w:trPr>
        <w:tc>
          <w:tcPr>
            <w:tcW w:w="14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3.</w:t>
            </w:r>
            <w:r>
              <w:rPr>
                <w:rFonts w:ascii="Times New Roman" w:hAnsi="Times New Roman"/>
                <w:b w:val="false"/>
                <w:i w:val="false"/>
                <w:color w:val="000000"/>
                <w:sz w:val="24"/>
              </w:rPr>
              <w:t>7</w:t>
            </w:r>
          </w:p>
        </w:tc>
        <w:tc>
          <w:tcPr>
            <w:tcW w:w="1289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Уметь 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tc>
      </w:tr>
      <w:tr>
        <w:trPr>
          <w:trHeight w:val="465" w:hRule="atLeast"/>
          <w:trHeight w:val="144" w:hRule="atLeast"/>
        </w:trPr>
        <w:tc>
          <w:tcPr>
            <w:tcW w:w="14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4</w:t>
            </w:r>
          </w:p>
        </w:tc>
        <w:tc>
          <w:tcPr>
            <w:tcW w:w="12890" w:type="dxa"/>
            <w:tcBorders/>
            <w:tcMar>
              <w:top w:w="50" w:type="dxa"/>
              <w:left w:w="100" w:type="dxa"/>
            </w:tcMar>
            <w:vAlign w:val="center"/>
          </w:tcPr>
          <w:p>
            <w:pPr>
              <w:spacing w:before="0" w:after="0" w:line="336"/>
              <w:ind w:left="228"/>
              <w:jc w:val="left"/>
            </w:pPr>
            <w:r>
              <w:rPr>
                <w:rFonts w:ascii="Times New Roman" w:hAnsi="Times New Roman"/>
                <w:b w:val="false"/>
                <w:i w:val="false"/>
                <w:color w:val="000000"/>
                <w:sz w:val="24"/>
              </w:rPr>
              <w:t>Компенсаторные умения</w:t>
            </w:r>
          </w:p>
        </w:tc>
      </w:tr>
      <w:tr>
        <w:trPr>
          <w:trHeight w:val="1410" w:hRule="atLeast"/>
          <w:trHeight w:val="144" w:hRule="atLeast"/>
        </w:trPr>
        <w:tc>
          <w:tcPr>
            <w:tcW w:w="14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4.1</w:t>
            </w:r>
          </w:p>
        </w:tc>
        <w:tc>
          <w:tcPr>
            <w:tcW w:w="1289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описания предмета вместо его названия</w:t>
            </w:r>
          </w:p>
        </w:tc>
      </w:tr>
      <w:tr>
        <w:trPr>
          <w:trHeight w:val="930" w:hRule="atLeast"/>
          <w:trHeight w:val="144" w:hRule="atLeast"/>
        </w:trPr>
        <w:tc>
          <w:tcPr>
            <w:tcW w:w="14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4.2</w:t>
            </w:r>
          </w:p>
        </w:tc>
        <w:tc>
          <w:tcPr>
            <w:tcW w:w="1289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При непосредственном общении умение догадываться о значении незнакомых слов с помощью используемых собеседником жестов и мимики</w:t>
            </w:r>
          </w:p>
        </w:tc>
      </w:tr>
      <w:tr>
        <w:trPr>
          <w:trHeight w:val="465" w:hRule="atLeast"/>
          <w:trHeight w:val="144" w:hRule="atLeast"/>
        </w:trPr>
        <w:tc>
          <w:tcPr>
            <w:tcW w:w="14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4.3</w:t>
            </w:r>
          </w:p>
        </w:tc>
        <w:tc>
          <w:tcPr>
            <w:tcW w:w="1289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Умение переспрашивать, просить повторить, уточняя значение незнакомых слов</w:t>
            </w:r>
          </w:p>
        </w:tc>
      </w:tr>
      <w:tr>
        <w:trPr>
          <w:trHeight w:val="465" w:hRule="atLeast"/>
          <w:trHeight w:val="144" w:hRule="atLeast"/>
        </w:trPr>
        <w:tc>
          <w:tcPr>
            <w:tcW w:w="14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4.4</w:t>
            </w:r>
          </w:p>
        </w:tc>
        <w:tc>
          <w:tcPr>
            <w:tcW w:w="1289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Использование при формулировании собственных высказываний ключевых слов, плана</w:t>
            </w:r>
          </w:p>
        </w:tc>
      </w:tr>
      <w:tr>
        <w:trPr>
          <w:trHeight w:val="2700" w:hRule="atLeast"/>
          <w:trHeight w:val="144" w:hRule="atLeast"/>
        </w:trPr>
        <w:tc>
          <w:tcPr>
            <w:tcW w:w="14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4.5</w:t>
            </w:r>
          </w:p>
        </w:tc>
        <w:tc>
          <w:tcPr>
            <w:tcW w:w="1289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tc>
      </w:tr>
      <w:tr>
        <w:trPr>
          <w:trHeight w:val="465" w:hRule="atLeast"/>
          <w:trHeight w:val="144" w:hRule="atLeast"/>
        </w:trPr>
        <w:tc>
          <w:tcPr>
            <w:tcW w:w="0" w:type="auto"/>
            <w:gridSpan w:val="2"/>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Тематическое содержание речи</w:t>
            </w:r>
          </w:p>
        </w:tc>
      </w:tr>
      <w:tr>
        <w:trPr>
          <w:trHeight w:val="465" w:hRule="atLeast"/>
          <w:trHeight w:val="144" w:hRule="atLeast"/>
        </w:trPr>
        <w:tc>
          <w:tcPr>
            <w:tcW w:w="14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А</w:t>
            </w:r>
          </w:p>
        </w:tc>
        <w:tc>
          <w:tcPr>
            <w:tcW w:w="1289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Взаимоотношения в семье и с друзьями</w:t>
            </w:r>
          </w:p>
        </w:tc>
      </w:tr>
      <w:tr>
        <w:trPr>
          <w:trHeight w:val="465" w:hRule="atLeast"/>
          <w:trHeight w:val="144" w:hRule="atLeast"/>
        </w:trPr>
        <w:tc>
          <w:tcPr>
            <w:tcW w:w="14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Б</w:t>
            </w:r>
          </w:p>
        </w:tc>
        <w:tc>
          <w:tcPr>
            <w:tcW w:w="1289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Внешность и характер человека (литературного персонажа)</w:t>
            </w:r>
          </w:p>
        </w:tc>
      </w:tr>
      <w:tr>
        <w:trPr>
          <w:trHeight w:val="930" w:hRule="atLeast"/>
          <w:trHeight w:val="144" w:hRule="atLeast"/>
        </w:trPr>
        <w:tc>
          <w:tcPr>
            <w:tcW w:w="14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В</w:t>
            </w:r>
          </w:p>
        </w:tc>
        <w:tc>
          <w:tcPr>
            <w:tcW w:w="1289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pacing w:val="-4"/>
                <w:sz w:val="24"/>
              </w:rPr>
              <w:t>Досуг и увлечения (хобби) современного подростка (чтение, кино, театр, музыка, музей, спорт, музыка)</w:t>
            </w:r>
          </w:p>
        </w:tc>
      </w:tr>
      <w:tr>
        <w:trPr>
          <w:trHeight w:val="930" w:hRule="atLeast"/>
          <w:trHeight w:val="144" w:hRule="atLeast"/>
        </w:trPr>
        <w:tc>
          <w:tcPr>
            <w:tcW w:w="14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Г</w:t>
            </w:r>
          </w:p>
        </w:tc>
        <w:tc>
          <w:tcPr>
            <w:tcW w:w="1289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Здоровый образ жизни: режим труда и отдыха, фитнес, сбалансированное питание. Посещение врача</w:t>
            </w:r>
          </w:p>
        </w:tc>
      </w:tr>
      <w:tr>
        <w:trPr>
          <w:trHeight w:val="465" w:hRule="atLeast"/>
          <w:trHeight w:val="144" w:hRule="atLeast"/>
        </w:trPr>
        <w:tc>
          <w:tcPr>
            <w:tcW w:w="14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Д</w:t>
            </w:r>
          </w:p>
        </w:tc>
        <w:tc>
          <w:tcPr>
            <w:tcW w:w="1289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pacing w:val="-2"/>
                <w:sz w:val="24"/>
              </w:rPr>
              <w:t>Покупки: одежда, обувь и продукты питания. Карманные деньги</w:t>
            </w:r>
          </w:p>
        </w:tc>
      </w:tr>
      <w:tr>
        <w:trPr>
          <w:trHeight w:val="930" w:hRule="atLeast"/>
          <w:trHeight w:val="144" w:hRule="atLeast"/>
        </w:trPr>
        <w:tc>
          <w:tcPr>
            <w:tcW w:w="14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Е</w:t>
            </w:r>
          </w:p>
        </w:tc>
        <w:tc>
          <w:tcPr>
            <w:tcW w:w="1289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Школа, школьная жизнь, изучаемые предметы и отношение к ним. Посещение школьной библиотеки (ресурсного центра). Переписка с зарубежными сверстниками</w:t>
            </w:r>
          </w:p>
        </w:tc>
      </w:tr>
      <w:tr>
        <w:trPr>
          <w:trHeight w:val="465" w:hRule="atLeast"/>
          <w:trHeight w:val="144" w:hRule="atLeast"/>
        </w:trPr>
        <w:tc>
          <w:tcPr>
            <w:tcW w:w="14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Ж</w:t>
            </w:r>
          </w:p>
        </w:tc>
        <w:tc>
          <w:tcPr>
            <w:tcW w:w="1289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Мир современных профессий</w:t>
            </w:r>
          </w:p>
        </w:tc>
      </w:tr>
      <w:tr>
        <w:trPr>
          <w:trHeight w:val="465" w:hRule="atLeast"/>
          <w:trHeight w:val="144" w:hRule="atLeast"/>
        </w:trPr>
        <w:tc>
          <w:tcPr>
            <w:tcW w:w="14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З</w:t>
            </w:r>
          </w:p>
        </w:tc>
        <w:tc>
          <w:tcPr>
            <w:tcW w:w="1289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Виды отдыха в различное время года. Путешествия по России и зарубежным странам</w:t>
            </w:r>
          </w:p>
        </w:tc>
      </w:tr>
      <w:tr>
        <w:trPr>
          <w:trHeight w:val="465" w:hRule="atLeast"/>
          <w:trHeight w:val="144" w:hRule="atLeast"/>
        </w:trPr>
        <w:tc>
          <w:tcPr>
            <w:tcW w:w="14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И</w:t>
            </w:r>
          </w:p>
        </w:tc>
        <w:tc>
          <w:tcPr>
            <w:tcW w:w="1289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Природа: флора и фауна. Проблемы экологии. Климат, погода. Стихийные бедствия</w:t>
            </w:r>
          </w:p>
        </w:tc>
      </w:tr>
      <w:tr>
        <w:trPr>
          <w:trHeight w:val="465" w:hRule="atLeast"/>
          <w:trHeight w:val="144" w:hRule="atLeast"/>
        </w:trPr>
        <w:tc>
          <w:tcPr>
            <w:tcW w:w="14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К</w:t>
            </w:r>
          </w:p>
        </w:tc>
        <w:tc>
          <w:tcPr>
            <w:tcW w:w="1289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Условия проживания в городской (сельской) местности. Транспорт</w:t>
            </w:r>
          </w:p>
        </w:tc>
      </w:tr>
      <w:tr>
        <w:trPr>
          <w:trHeight w:val="465" w:hRule="atLeast"/>
          <w:trHeight w:val="144" w:hRule="atLeast"/>
        </w:trPr>
        <w:tc>
          <w:tcPr>
            <w:tcW w:w="14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Л</w:t>
            </w:r>
          </w:p>
        </w:tc>
        <w:tc>
          <w:tcPr>
            <w:tcW w:w="1289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Средства массовой информации (телевидение, радио, пресса, Интернет)</w:t>
            </w:r>
          </w:p>
        </w:tc>
      </w:tr>
      <w:tr>
        <w:trPr>
          <w:trHeight w:val="1410" w:hRule="atLeast"/>
          <w:trHeight w:val="144" w:hRule="atLeast"/>
        </w:trPr>
        <w:tc>
          <w:tcPr>
            <w:tcW w:w="14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М</w:t>
            </w:r>
          </w:p>
        </w:tc>
        <w:tc>
          <w:tcPr>
            <w:tcW w:w="1289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r>
      <w:tr>
        <w:trPr>
          <w:trHeight w:val="930" w:hRule="atLeast"/>
          <w:trHeight w:val="144" w:hRule="atLeast"/>
        </w:trPr>
        <w:tc>
          <w:tcPr>
            <w:tcW w:w="1423"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Н</w:t>
            </w:r>
          </w:p>
        </w:tc>
        <w:tc>
          <w:tcPr>
            <w:tcW w:w="1289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Выдающиеся люди родной страны и страны (стран) изучаемого языка: учёные, писатели, поэты, художники, музыканты, спортсмены</w:t>
            </w:r>
          </w:p>
        </w:tc>
      </w:tr>
    </w:tbl>
    <w:p>
      <w:pPr>
        <w:spacing w:before="0" w:after="0"/>
        <w:ind w:left="120"/>
        <w:jc w:val="left"/>
      </w:pPr>
    </w:p>
    <w:p>
      <w:pPr>
        <w:spacing w:before="199" w:after="199"/>
        <w:ind w:left="120"/>
        <w:jc w:val="left"/>
      </w:pPr>
      <w:r>
        <w:rPr>
          <w:rFonts w:ascii="Times New Roman" w:hAnsi="Times New Roman"/>
          <w:b/>
          <w:i w:val="false"/>
          <w:color w:val="000000"/>
          <w:sz w:val="28"/>
        </w:rPr>
        <w:t>9 КЛАСС</w:t>
      </w:r>
    </w:p>
    <w:p>
      <w:pPr>
        <w:spacing w:before="0" w:after="0"/>
        <w:ind w:left="120"/>
        <w:jc w:val="left"/>
      </w:pPr>
    </w:p>
    <w:tbl>
      <w:tblPr>
        <w:tblW w:w="0" w:type="auto"/>
        <w:tblCellSpacing w:w="0" w:type="nil"/>
        <w:tblBorders>
          <w:top w:val="single"/>
          <w:left w:val="single"/>
          <w:bottom w:val="single"/>
          <w:right w:val="single"/>
          <w:insideH w:val="single"/>
          <w:insideV w:val="single"/>
        </w:tblBorders>
      </w:tblPr>
      <w:tblGrid>
        <w:gridCol w:w="2114"/>
        <w:gridCol w:w="1"/>
        <w:gridCol w:w="11637"/>
      </w:tblGrid>
      <w:tr>
        <w:trPr>
          <w:trHeight w:val="465" w:hRule="atLeast"/>
          <w:trHeight w:val="144" w:hRule="atLeast"/>
        </w:trPr>
        <w:tc>
          <w:tcPr>
            <w:tcW w:w="147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Код</w:t>
            </w:r>
          </w:p>
        </w:tc>
        <w:tc>
          <w:tcPr>
            <w:tcW w:w="0" w:type="auto"/>
            <w:gridSpan w:val="2"/>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Проверяемый элемент содержания</w:t>
            </w:r>
          </w:p>
        </w:tc>
      </w:tr>
      <w:tr>
        <w:trPr>
          <w:trHeight w:val="465" w:hRule="atLeast"/>
          <w:trHeight w:val="144" w:hRule="atLeast"/>
        </w:trPr>
        <w:tc>
          <w:tcPr>
            <w:tcW w:w="147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w:t>
            </w:r>
          </w:p>
        </w:tc>
        <w:tc>
          <w:tcPr>
            <w:tcW w:w="0" w:type="auto"/>
            <w:gridSpan w:val="2"/>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Коммуникативные умения</w:t>
            </w:r>
          </w:p>
        </w:tc>
      </w:tr>
      <w:tr>
        <w:trPr>
          <w:trHeight w:val="465" w:hRule="atLeast"/>
          <w:trHeight w:val="144" w:hRule="atLeast"/>
        </w:trPr>
        <w:tc>
          <w:tcPr>
            <w:tcW w:w="1479" w:type="dxa"/>
            <w:tcBorders/>
            <w:tcMar>
              <w:top w:w="50" w:type="dxa"/>
              <w:left w:w="100" w:type="dxa"/>
            </w:tcMar>
            <w:vAlign w:val="center"/>
          </w:tcPr>
          <w:p>
            <w:pPr>
              <w:spacing w:before="0" w:after="0" w:line="336"/>
              <w:ind w:left="228"/>
              <w:jc w:val="center"/>
            </w:pPr>
            <w:r>
              <w:rPr>
                <w:rFonts w:ascii="Times New Roman" w:hAnsi="Times New Roman"/>
                <w:b w:val="false"/>
                <w:i/>
                <w:color w:val="000000"/>
                <w:sz w:val="24"/>
              </w:rPr>
              <w:t>1.1</w:t>
            </w:r>
          </w:p>
        </w:tc>
        <w:tc>
          <w:tcPr>
            <w:tcW w:w="0" w:type="auto"/>
            <w:gridSpan w:val="2"/>
            <w:tcBorders/>
            <w:tcMar>
              <w:top w:w="50" w:type="dxa"/>
              <w:left w:w="100" w:type="dxa"/>
            </w:tcMar>
            <w:vAlign w:val="center"/>
          </w:tcPr>
          <w:p>
            <w:pPr>
              <w:spacing w:before="0" w:after="0" w:line="336"/>
              <w:ind w:left="228"/>
              <w:jc w:val="both"/>
            </w:pPr>
            <w:r>
              <w:rPr>
                <w:rFonts w:ascii="Times New Roman" w:hAnsi="Times New Roman"/>
                <w:b w:val="false"/>
                <w:i/>
                <w:color w:val="000000"/>
                <w:sz w:val="24"/>
              </w:rPr>
              <w:t>Говорение</w:t>
            </w:r>
          </w:p>
        </w:tc>
      </w:tr>
      <w:tr>
        <w:trPr>
          <w:trHeight w:val="3465" w:hRule="atLeast"/>
          <w:trHeight w:val="144" w:hRule="atLeast"/>
        </w:trPr>
        <w:tc>
          <w:tcPr>
            <w:tcW w:w="147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1.1.1</w:t>
            </w:r>
          </w:p>
        </w:tc>
        <w:tc>
          <w:tcPr>
            <w:tcW w:w="0" w:type="auto"/>
            <w:gridSpan w:val="2"/>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Диалогическая речь</w:t>
            </w:r>
          </w:p>
          <w:p>
            <w:pPr>
              <w:spacing w:before="0" w:after="0" w:line="336"/>
              <w:ind w:left="228"/>
              <w:jc w:val="both"/>
            </w:pPr>
            <w:r>
              <w:rPr>
                <w:rFonts w:ascii="Times New Roman" w:hAnsi="Times New Roman"/>
                <w:b w:val="false"/>
                <w:i w:val="false"/>
                <w:color w:val="000000"/>
                <w:sz w:val="24"/>
              </w:rPr>
              <w:t>Развитие коммуникативных умений диалогической речи, а именно умений вести различные виды диалогов,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 (объём диалога – до 8 реплик со стороны каждого собеседника)</w:t>
            </w:r>
          </w:p>
        </w:tc>
      </w:tr>
      <w:tr>
        <w:trPr>
          <w:trHeight w:val="1875" w:hRule="atLeast"/>
          <w:trHeight w:val="144" w:hRule="atLeast"/>
        </w:trPr>
        <w:tc>
          <w:tcPr>
            <w:tcW w:w="147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1.1.1.1</w:t>
            </w:r>
          </w:p>
        </w:tc>
        <w:tc>
          <w:tcPr>
            <w:tcW w:w="0" w:type="auto"/>
            <w:gridSpan w:val="2"/>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tc>
      </w:tr>
      <w:tr>
        <w:trPr>
          <w:trHeight w:val="1875" w:hRule="atLeast"/>
          <w:trHeight w:val="144" w:hRule="atLeast"/>
        </w:trPr>
        <w:tc>
          <w:tcPr>
            <w:tcW w:w="147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1.1.1.2</w:t>
            </w:r>
          </w:p>
        </w:tc>
        <w:tc>
          <w:tcPr>
            <w:tcW w:w="0" w:type="auto"/>
            <w:gridSpan w:val="2"/>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Диалог – 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tc>
      </w:tr>
      <w:tr>
        <w:trPr>
          <w:trHeight w:val="1410" w:hRule="atLeast"/>
          <w:trHeight w:val="144" w:hRule="atLeast"/>
        </w:trPr>
        <w:tc>
          <w:tcPr>
            <w:tcW w:w="147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1.1.1.3</w:t>
            </w:r>
          </w:p>
        </w:tc>
        <w:tc>
          <w:tcPr>
            <w:tcW w:w="0" w:type="auto"/>
            <w:gridSpan w:val="2"/>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tc>
      </w:tr>
      <w:tr>
        <w:trPr>
          <w:trHeight w:val="930" w:hRule="atLeast"/>
          <w:trHeight w:val="144" w:hRule="atLeast"/>
        </w:trPr>
        <w:tc>
          <w:tcPr>
            <w:tcW w:w="147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1.1.1.4</w:t>
            </w:r>
          </w:p>
        </w:tc>
        <w:tc>
          <w:tcPr>
            <w:tcW w:w="0" w:type="auto"/>
            <w:gridSpan w:val="2"/>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Комбинированный диалог, включающий различные виды диалогов (этикетный диалог, диалог – побуждение к действию, диалог-расспрос)</w:t>
            </w:r>
          </w:p>
        </w:tc>
      </w:tr>
      <w:tr>
        <w:trPr>
          <w:trHeight w:val="1875" w:hRule="atLeast"/>
          <w:trHeight w:val="144" w:hRule="atLeast"/>
        </w:trPr>
        <w:tc>
          <w:tcPr>
            <w:tcW w:w="147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1.1.1.5</w:t>
            </w:r>
          </w:p>
        </w:tc>
        <w:tc>
          <w:tcPr>
            <w:tcW w:w="0" w:type="auto"/>
            <w:gridSpan w:val="2"/>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Диалог – обмен мнениями: выражать свою точку мнения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w:t>
            </w:r>
          </w:p>
        </w:tc>
      </w:tr>
      <w:tr>
        <w:trPr>
          <w:trHeight w:val="2820" w:hRule="atLeast"/>
          <w:trHeight w:val="144" w:hRule="atLeast"/>
        </w:trPr>
        <w:tc>
          <w:tcPr>
            <w:tcW w:w="147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1.1.2</w:t>
            </w:r>
          </w:p>
        </w:tc>
        <w:tc>
          <w:tcPr>
            <w:tcW w:w="0" w:type="auto"/>
            <w:gridSpan w:val="2"/>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Монологическая речь </w:t>
            </w:r>
          </w:p>
          <w:p>
            <w:pPr>
              <w:spacing w:before="0" w:after="0" w:line="336"/>
              <w:ind w:left="228"/>
              <w:jc w:val="both"/>
            </w:pPr>
            <w:r>
              <w:rPr>
                <w:rFonts w:ascii="Times New Roman" w:hAnsi="Times New Roman"/>
                <w:b w:val="false"/>
                <w:i w:val="false"/>
                <w:color w:val="000000"/>
                <w:sz w:val="24"/>
              </w:rPr>
              <w:t>Развитие коммуникативных умений монологической речи: создание устных связных монологических высказываний с использованием основных коммуникативных типов речи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 (объём монологического высказывания – 10 – 12 фраз)</w:t>
            </w:r>
          </w:p>
        </w:tc>
      </w:tr>
      <w:tr>
        <w:trPr>
          <w:trHeight w:val="930" w:hRule="atLeast"/>
          <w:trHeight w:val="144" w:hRule="atLeast"/>
        </w:trPr>
        <w:tc>
          <w:tcPr>
            <w:tcW w:w="147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1.1.2.1</w:t>
            </w:r>
          </w:p>
        </w:tc>
        <w:tc>
          <w:tcPr>
            <w:tcW w:w="0" w:type="auto"/>
            <w:gridSpan w:val="2"/>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tc>
      </w:tr>
      <w:tr>
        <w:trPr>
          <w:trHeight w:val="465" w:hRule="atLeast"/>
          <w:trHeight w:val="144" w:hRule="atLeast"/>
        </w:trPr>
        <w:tc>
          <w:tcPr>
            <w:tcW w:w="147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1.1.2.2</w:t>
            </w:r>
          </w:p>
        </w:tc>
        <w:tc>
          <w:tcPr>
            <w:tcW w:w="0" w:type="auto"/>
            <w:gridSpan w:val="2"/>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Повествование (сообщение)</w:t>
            </w:r>
          </w:p>
        </w:tc>
      </w:tr>
      <w:tr>
        <w:trPr>
          <w:trHeight w:val="465" w:hRule="atLeast"/>
          <w:trHeight w:val="144" w:hRule="atLeast"/>
        </w:trPr>
        <w:tc>
          <w:tcPr>
            <w:tcW w:w="147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1.1.2.3</w:t>
            </w:r>
          </w:p>
        </w:tc>
        <w:tc>
          <w:tcPr>
            <w:tcW w:w="0" w:type="auto"/>
            <w:gridSpan w:val="2"/>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Рассуждение</w:t>
            </w:r>
          </w:p>
        </w:tc>
      </w:tr>
      <w:tr>
        <w:trPr>
          <w:trHeight w:val="930" w:hRule="atLeast"/>
          <w:trHeight w:val="144" w:hRule="atLeast"/>
        </w:trPr>
        <w:tc>
          <w:tcPr>
            <w:tcW w:w="147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1.1.2.4</w:t>
            </w:r>
          </w:p>
        </w:tc>
        <w:tc>
          <w:tcPr>
            <w:tcW w:w="0" w:type="auto"/>
            <w:gridSpan w:val="2"/>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Выражение и краткое аргументирование своего мнения по отношению к услышанному (прочитанному)</w:t>
            </w:r>
          </w:p>
        </w:tc>
      </w:tr>
      <w:tr>
        <w:trPr>
          <w:trHeight w:val="1290" w:hRule="atLeast"/>
          <w:trHeight w:val="144" w:hRule="atLeast"/>
        </w:trPr>
        <w:tc>
          <w:tcPr>
            <w:tcW w:w="147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1.1.2.5</w:t>
            </w:r>
          </w:p>
        </w:tc>
        <w:tc>
          <w:tcPr>
            <w:tcW w:w="0" w:type="auto"/>
            <w:gridSpan w:val="2"/>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tc>
      </w:tr>
      <w:tr>
        <w:trPr>
          <w:trHeight w:val="465" w:hRule="atLeast"/>
          <w:trHeight w:val="144" w:hRule="atLeast"/>
        </w:trPr>
        <w:tc>
          <w:tcPr>
            <w:tcW w:w="147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1.1.2.6</w:t>
            </w:r>
          </w:p>
        </w:tc>
        <w:tc>
          <w:tcPr>
            <w:tcW w:w="0" w:type="auto"/>
            <w:gridSpan w:val="2"/>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Составление рассказа по картинкам</w:t>
            </w:r>
          </w:p>
        </w:tc>
      </w:tr>
      <w:tr>
        <w:trPr>
          <w:trHeight w:val="465" w:hRule="atLeast"/>
          <w:trHeight w:val="144" w:hRule="atLeast"/>
        </w:trPr>
        <w:tc>
          <w:tcPr>
            <w:tcW w:w="147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1.1.2.7</w:t>
            </w:r>
          </w:p>
        </w:tc>
        <w:tc>
          <w:tcPr>
            <w:tcW w:w="0" w:type="auto"/>
            <w:gridSpan w:val="2"/>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Изложение результатов выполненной проектной работы</w:t>
            </w:r>
          </w:p>
        </w:tc>
      </w:tr>
      <w:tr>
        <w:trPr>
          <w:trHeight w:val="4695" w:hRule="atLeast"/>
          <w:trHeight w:val="144" w:hRule="atLeast"/>
        </w:trPr>
        <w:tc>
          <w:tcPr>
            <w:tcW w:w="1479" w:type="dxa"/>
            <w:tcBorders/>
            <w:tcMar>
              <w:top w:w="50" w:type="dxa"/>
              <w:left w:w="100" w:type="dxa"/>
            </w:tcMar>
            <w:vAlign w:val="center"/>
          </w:tcPr>
          <w:p>
            <w:pPr>
              <w:spacing w:before="0" w:after="0" w:line="336"/>
              <w:ind w:left="228"/>
              <w:jc w:val="center"/>
            </w:pPr>
            <w:r>
              <w:rPr>
                <w:rFonts w:ascii="Times New Roman" w:hAnsi="Times New Roman"/>
                <w:b w:val="false"/>
                <w:i/>
                <w:color w:val="000000"/>
                <w:sz w:val="24"/>
              </w:rPr>
              <w:t>1.2</w:t>
            </w:r>
          </w:p>
        </w:tc>
        <w:tc>
          <w:tcPr>
            <w:tcW w:w="0" w:type="auto"/>
            <w:gridSpan w:val="2"/>
            <w:tcBorders/>
            <w:tcMar>
              <w:top w:w="50" w:type="dxa"/>
              <w:left w:w="100" w:type="dxa"/>
            </w:tcMar>
            <w:vAlign w:val="center"/>
          </w:tcPr>
          <w:p>
            <w:pPr>
              <w:spacing w:before="0" w:after="0" w:line="336"/>
              <w:ind w:left="228"/>
              <w:jc w:val="both"/>
            </w:pPr>
            <w:r>
              <w:rPr>
                <w:rFonts w:ascii="Times New Roman" w:hAnsi="Times New Roman"/>
                <w:b w:val="false"/>
                <w:i/>
                <w:color w:val="000000"/>
                <w:sz w:val="24"/>
              </w:rPr>
              <w:t>Аудирование</w:t>
            </w:r>
          </w:p>
          <w:p>
            <w:pPr>
              <w:spacing w:before="0" w:after="0" w:line="336"/>
              <w:ind w:left="228"/>
              <w:jc w:val="both"/>
            </w:pPr>
            <w:r>
              <w:rPr>
                <w:rFonts w:ascii="Times New Roman" w:hAnsi="Times New Roman"/>
                <w:b w:val="false"/>
                <w:i w:val="false"/>
                <w:color w:val="000000"/>
                <w:sz w:val="24"/>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переспроса или просьбы повторить для уточнения отдельных деталей.</w:t>
            </w:r>
          </w:p>
          <w:p>
            <w:pPr>
              <w:spacing w:before="0" w:after="0" w:line="336"/>
              <w:ind w:left="228"/>
              <w:jc w:val="both"/>
            </w:pPr>
            <w:r>
              <w:rPr>
                <w:rFonts w:ascii="Times New Roman" w:hAnsi="Times New Roman"/>
                <w:b w:val="false"/>
                <w:i w:val="false"/>
                <w:color w:val="000000"/>
                <w:sz w:val="24"/>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tc>
      </w:tr>
      <w:tr>
        <w:trPr>
          <w:trHeight w:val="1875" w:hRule="atLeast"/>
          <w:trHeight w:val="144" w:hRule="atLeast"/>
        </w:trPr>
        <w:tc>
          <w:tcPr>
            <w:tcW w:w="147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1.2.1</w:t>
            </w:r>
          </w:p>
        </w:tc>
        <w:tc>
          <w:tcPr>
            <w:tcW w:w="0" w:type="auto"/>
            <w:gridSpan w:val="2"/>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Аудирование с пониманием основного содержания текста –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tc>
      </w:tr>
      <w:tr>
        <w:trPr>
          <w:trHeight w:val="1410" w:hRule="atLeast"/>
          <w:trHeight w:val="144" w:hRule="atLeast"/>
        </w:trPr>
        <w:tc>
          <w:tcPr>
            <w:tcW w:w="147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1.2.2</w:t>
            </w:r>
          </w:p>
        </w:tc>
        <w:tc>
          <w:tcPr>
            <w:tcW w:w="0" w:type="auto"/>
            <w:gridSpan w:val="2"/>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Аудирование с пониманием нужной (интересующей, запрашиваемой) информации – умение выделять нужную (интересующую, запрашиваемую) информацию, представленную в эксплицитной (явной) форме, в воспринимаемом на слух тексте</w:t>
            </w:r>
          </w:p>
        </w:tc>
      </w:tr>
      <w:tr>
        <w:trPr>
          <w:trHeight w:val="3285" w:hRule="atLeast"/>
          <w:trHeight w:val="144" w:hRule="atLeast"/>
        </w:trPr>
        <w:tc>
          <w:tcPr>
            <w:tcW w:w="1479" w:type="dxa"/>
            <w:tcBorders/>
            <w:tcMar>
              <w:top w:w="50" w:type="dxa"/>
              <w:left w:w="100" w:type="dxa"/>
            </w:tcMar>
            <w:vAlign w:val="center"/>
          </w:tcPr>
          <w:p>
            <w:pPr>
              <w:spacing w:before="0" w:after="0" w:line="336"/>
              <w:ind w:left="228"/>
              <w:jc w:val="center"/>
            </w:pPr>
            <w:r>
              <w:rPr>
                <w:rFonts w:ascii="Times New Roman" w:hAnsi="Times New Roman"/>
                <w:b w:val="false"/>
                <w:i/>
                <w:color w:val="000000"/>
                <w:sz w:val="24"/>
              </w:rPr>
              <w:t>1.3</w:t>
            </w:r>
          </w:p>
        </w:tc>
        <w:tc>
          <w:tcPr>
            <w:tcW w:w="0" w:type="auto"/>
            <w:gridSpan w:val="2"/>
            <w:tcBorders/>
            <w:tcMar>
              <w:top w:w="50" w:type="dxa"/>
              <w:left w:w="100" w:type="dxa"/>
            </w:tcMar>
            <w:vAlign w:val="center"/>
          </w:tcPr>
          <w:p>
            <w:pPr>
              <w:spacing w:before="0" w:after="0" w:line="336"/>
              <w:ind w:left="228"/>
              <w:jc w:val="both"/>
            </w:pPr>
            <w:r>
              <w:rPr>
                <w:rFonts w:ascii="Times New Roman" w:hAnsi="Times New Roman"/>
                <w:b w:val="false"/>
                <w:i/>
                <w:color w:val="000000"/>
                <w:sz w:val="24"/>
              </w:rPr>
              <w:t>Смысловое чтение</w:t>
            </w:r>
          </w:p>
          <w:p>
            <w:pPr>
              <w:spacing w:before="0" w:after="0" w:line="336"/>
              <w:ind w:left="228"/>
              <w:jc w:val="both"/>
            </w:pPr>
            <w:r>
              <w:rPr>
                <w:rFonts w:ascii="Times New Roman" w:hAnsi="Times New Roman"/>
                <w:b w:val="false"/>
                <w:i w:val="false"/>
                <w:color w:val="000000"/>
                <w:sz w:val="24"/>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 (объём текста (текстов) для чтения – 450 – 500 слов)</w:t>
            </w:r>
          </w:p>
        </w:tc>
      </w:tr>
      <w:tr>
        <w:trPr>
          <w:trHeight w:val="3630" w:hRule="atLeast"/>
          <w:trHeight w:val="144" w:hRule="atLeast"/>
        </w:trPr>
        <w:tc>
          <w:tcPr>
            <w:tcW w:w="147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1.3.1</w:t>
            </w:r>
          </w:p>
        </w:tc>
        <w:tc>
          <w:tcPr>
            <w:tcW w:w="0" w:type="auto"/>
            <w:gridSpan w:val="2"/>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Чтение с пониманием основного содержания текста –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tc>
      </w:tr>
      <w:tr>
        <w:trPr>
          <w:trHeight w:val="1875" w:hRule="atLeast"/>
          <w:trHeight w:val="144" w:hRule="atLeast"/>
        </w:trPr>
        <w:tc>
          <w:tcPr>
            <w:tcW w:w="147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1.3.2</w:t>
            </w:r>
          </w:p>
        </w:tc>
        <w:tc>
          <w:tcPr>
            <w:tcW w:w="0" w:type="auto"/>
            <w:gridSpan w:val="2"/>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Чтение с пониманием нужной (интересующей, запрашиваемой) информации – умение находить прочитанном тексте и понимать запрашиваемую информацию, представленную в эксплицитной (явной) и имплицитной (неявной) форме, оценивать найденную информацию с точки зрения её значимости для решения коммуникативной задачи</w:t>
            </w:r>
          </w:p>
        </w:tc>
      </w:tr>
      <w:tr>
        <w:trPr>
          <w:trHeight w:val="930" w:hRule="atLeast"/>
          <w:trHeight w:val="144" w:hRule="atLeast"/>
        </w:trPr>
        <w:tc>
          <w:tcPr>
            <w:tcW w:w="147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1.3.3</w:t>
            </w:r>
          </w:p>
        </w:tc>
        <w:tc>
          <w:tcPr>
            <w:tcW w:w="0" w:type="auto"/>
            <w:gridSpan w:val="2"/>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Чтение несплошных текстов (таблиц, диаграмм, схем) и понимание представленной в них информации</w:t>
            </w:r>
          </w:p>
        </w:tc>
      </w:tr>
      <w:tr>
        <w:trPr>
          <w:trHeight w:val="2820" w:hRule="atLeast"/>
          <w:trHeight w:val="144" w:hRule="atLeast"/>
        </w:trPr>
        <w:tc>
          <w:tcPr>
            <w:tcW w:w="147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1.3.4</w:t>
            </w:r>
          </w:p>
        </w:tc>
        <w:tc>
          <w:tcPr>
            <w:tcW w:w="0" w:type="auto"/>
            <w:gridSpan w:val="2"/>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Чтение с полным пониманием содержания несложных аутентичных текстов, содержащих отдельные неизученные языковые явления, –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пропущенных фрагментов</w:t>
            </w:r>
          </w:p>
        </w:tc>
      </w:tr>
      <w:tr>
        <w:trPr>
          <w:trHeight w:val="930" w:hRule="atLeast"/>
          <w:trHeight w:val="144" w:hRule="atLeast"/>
        </w:trPr>
        <w:tc>
          <w:tcPr>
            <w:tcW w:w="1479" w:type="dxa"/>
            <w:tcBorders/>
            <w:tcMar>
              <w:top w:w="50" w:type="dxa"/>
              <w:left w:w="100" w:type="dxa"/>
            </w:tcMar>
            <w:vAlign w:val="center"/>
          </w:tcPr>
          <w:p>
            <w:pPr>
              <w:spacing w:before="0" w:after="0" w:line="336"/>
              <w:ind w:left="228"/>
              <w:jc w:val="center"/>
            </w:pPr>
            <w:r>
              <w:rPr>
                <w:rFonts w:ascii="Times New Roman" w:hAnsi="Times New Roman"/>
                <w:b w:val="false"/>
                <w:i/>
                <w:color w:val="000000"/>
                <w:sz w:val="24"/>
              </w:rPr>
              <w:t>1.4</w:t>
            </w:r>
          </w:p>
        </w:tc>
        <w:tc>
          <w:tcPr>
            <w:tcW w:w="0" w:type="auto"/>
            <w:gridSpan w:val="2"/>
            <w:tcBorders/>
            <w:tcMar>
              <w:top w:w="50" w:type="dxa"/>
              <w:left w:w="100" w:type="dxa"/>
            </w:tcMar>
            <w:vAlign w:val="center"/>
          </w:tcPr>
          <w:p>
            <w:pPr>
              <w:spacing w:before="0" w:after="0" w:line="336"/>
              <w:ind w:left="228"/>
              <w:jc w:val="both"/>
            </w:pPr>
            <w:r>
              <w:rPr>
                <w:rFonts w:ascii="Times New Roman" w:hAnsi="Times New Roman"/>
                <w:b w:val="false"/>
                <w:i/>
                <w:color w:val="000000"/>
                <w:sz w:val="24"/>
              </w:rPr>
              <w:t>Письменная речь</w:t>
            </w:r>
          </w:p>
          <w:p>
            <w:pPr>
              <w:spacing w:before="0" w:after="0" w:line="336"/>
              <w:ind w:left="228"/>
              <w:jc w:val="left"/>
            </w:pPr>
            <w:r>
              <w:rPr>
                <w:rFonts w:ascii="Times New Roman" w:hAnsi="Times New Roman"/>
                <w:b w:val="false"/>
                <w:i w:val="false"/>
                <w:color w:val="000000"/>
                <w:sz w:val="24"/>
              </w:rPr>
              <w:t>Развитие умений письменной речи</w:t>
            </w:r>
          </w:p>
        </w:tc>
      </w:tr>
      <w:tr>
        <w:trPr>
          <w:trHeight w:val="465" w:hRule="atLeast"/>
          <w:trHeight w:val="144" w:hRule="atLeast"/>
        </w:trPr>
        <w:tc>
          <w:tcPr>
            <w:tcW w:w="147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1.4.1</w:t>
            </w:r>
          </w:p>
        </w:tc>
        <w:tc>
          <w:tcPr>
            <w:tcW w:w="0" w:type="auto"/>
            <w:gridSpan w:val="2"/>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Составление плана (тезисов) устного или письменного сообщения</w:t>
            </w:r>
          </w:p>
        </w:tc>
      </w:tr>
      <w:tr>
        <w:trPr>
          <w:trHeight w:val="930" w:hRule="atLeast"/>
          <w:trHeight w:val="144" w:hRule="atLeast"/>
        </w:trPr>
        <w:tc>
          <w:tcPr>
            <w:tcW w:w="147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1.4.2</w:t>
            </w:r>
          </w:p>
        </w:tc>
        <w:tc>
          <w:tcPr>
            <w:tcW w:w="0" w:type="auto"/>
            <w:gridSpan w:val="2"/>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Заполнение анкет и формуляров: сообщение о себе основных сведений в соответствии с нормами, принятыми в стране (странах) изучаемого языка</w:t>
            </w:r>
          </w:p>
        </w:tc>
      </w:tr>
      <w:tr>
        <w:trPr>
          <w:trHeight w:val="1410" w:hRule="atLeast"/>
          <w:trHeight w:val="144" w:hRule="atLeast"/>
        </w:trPr>
        <w:tc>
          <w:tcPr>
            <w:tcW w:w="147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1.4.3</w:t>
            </w:r>
          </w:p>
        </w:tc>
        <w:tc>
          <w:tcPr>
            <w:tcW w:w="0" w:type="auto"/>
            <w:gridSpan w:val="2"/>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tc>
      </w:tr>
      <w:tr>
        <w:trPr>
          <w:trHeight w:val="1410" w:hRule="atLeast"/>
          <w:trHeight w:val="144" w:hRule="atLeast"/>
        </w:trPr>
        <w:tc>
          <w:tcPr>
            <w:tcW w:w="147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1.4.4</w:t>
            </w:r>
          </w:p>
        </w:tc>
        <w:tc>
          <w:tcPr>
            <w:tcW w:w="0" w:type="auto"/>
            <w:gridSpan w:val="2"/>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120 слов)</w:t>
            </w:r>
          </w:p>
        </w:tc>
      </w:tr>
      <w:tr>
        <w:trPr>
          <w:trHeight w:val="465" w:hRule="atLeast"/>
          <w:trHeight w:val="144" w:hRule="atLeast"/>
        </w:trPr>
        <w:tc>
          <w:tcPr>
            <w:tcW w:w="147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1.4.5</w:t>
            </w:r>
          </w:p>
        </w:tc>
        <w:tc>
          <w:tcPr>
            <w:tcW w:w="0" w:type="auto"/>
            <w:gridSpan w:val="2"/>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Заполнение таблицы с краткой фиксацией содержания прочитанного (прослушанного) текста</w:t>
            </w:r>
          </w:p>
        </w:tc>
      </w:tr>
      <w:tr>
        <w:trPr>
          <w:trHeight w:val="465" w:hRule="atLeast"/>
          <w:trHeight w:val="144" w:hRule="atLeast"/>
        </w:trPr>
        <w:tc>
          <w:tcPr>
            <w:tcW w:w="147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1.4.6</w:t>
            </w:r>
          </w:p>
        </w:tc>
        <w:tc>
          <w:tcPr>
            <w:tcW w:w="0" w:type="auto"/>
            <w:gridSpan w:val="2"/>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Преобразование таблицы, схемы в текстовый вариант представления информации</w:t>
            </w:r>
          </w:p>
        </w:tc>
      </w:tr>
      <w:tr>
        <w:trPr>
          <w:trHeight w:val="930" w:hRule="atLeast"/>
          <w:trHeight w:val="144" w:hRule="atLeast"/>
        </w:trPr>
        <w:tc>
          <w:tcPr>
            <w:tcW w:w="147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1.4.7</w:t>
            </w:r>
          </w:p>
        </w:tc>
        <w:tc>
          <w:tcPr>
            <w:tcW w:w="0" w:type="auto"/>
            <w:gridSpan w:val="2"/>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Письменное представление результатов выполненной проектной работы (объём – 100 – 120 слов)</w:t>
            </w:r>
          </w:p>
        </w:tc>
      </w:tr>
      <w:tr>
        <w:trPr>
          <w:trHeight w:val="465" w:hRule="atLeast"/>
          <w:trHeight w:val="144" w:hRule="atLeast"/>
        </w:trPr>
        <w:tc>
          <w:tcPr>
            <w:tcW w:w="147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w:t>
            </w:r>
          </w:p>
        </w:tc>
        <w:tc>
          <w:tcPr>
            <w:tcW w:w="0" w:type="auto"/>
            <w:gridSpan w:val="2"/>
            <w:tcBorders/>
            <w:tcMar>
              <w:top w:w="50" w:type="dxa"/>
              <w:left w:w="100" w:type="dxa"/>
            </w:tcMar>
            <w:vAlign w:val="center"/>
          </w:tcPr>
          <w:p>
            <w:pPr>
              <w:spacing w:before="0" w:after="0" w:line="336"/>
              <w:ind w:left="228"/>
              <w:jc w:val="left"/>
            </w:pPr>
            <w:r>
              <w:rPr>
                <w:rFonts w:ascii="Times New Roman" w:hAnsi="Times New Roman"/>
                <w:b w:val="false"/>
                <w:i w:val="false"/>
                <w:color w:val="000000"/>
                <w:sz w:val="24"/>
              </w:rPr>
              <w:t>Языковые знания и навыки</w:t>
            </w:r>
          </w:p>
        </w:tc>
      </w:tr>
      <w:tr>
        <w:trPr>
          <w:trHeight w:val="465" w:hRule="atLeast"/>
          <w:trHeight w:val="144" w:hRule="atLeast"/>
        </w:trPr>
        <w:tc>
          <w:tcPr>
            <w:tcW w:w="1479" w:type="dxa"/>
            <w:tcBorders/>
            <w:tcMar>
              <w:top w:w="50" w:type="dxa"/>
              <w:left w:w="100" w:type="dxa"/>
            </w:tcMar>
            <w:vAlign w:val="center"/>
          </w:tcPr>
          <w:p>
            <w:pPr>
              <w:spacing w:before="0" w:after="0" w:line="336"/>
              <w:ind w:left="228"/>
              <w:jc w:val="center"/>
            </w:pPr>
            <w:r>
              <w:rPr>
                <w:rFonts w:ascii="Times New Roman" w:hAnsi="Times New Roman"/>
                <w:b w:val="false"/>
                <w:i/>
                <w:color w:val="000000"/>
                <w:sz w:val="24"/>
              </w:rPr>
              <w:t>2.1</w:t>
            </w:r>
          </w:p>
        </w:tc>
        <w:tc>
          <w:tcPr>
            <w:tcW w:w="0" w:type="auto"/>
            <w:gridSpan w:val="2"/>
            <w:tcBorders/>
            <w:tcMar>
              <w:top w:w="50" w:type="dxa"/>
              <w:left w:w="100" w:type="dxa"/>
            </w:tcMar>
            <w:vAlign w:val="center"/>
          </w:tcPr>
          <w:p>
            <w:pPr>
              <w:spacing w:before="0" w:after="0" w:line="336"/>
              <w:ind w:left="228"/>
              <w:jc w:val="left"/>
            </w:pPr>
            <w:r>
              <w:rPr>
                <w:rFonts w:ascii="Times New Roman" w:hAnsi="Times New Roman"/>
                <w:b w:val="false"/>
                <w:i/>
                <w:color w:val="000000"/>
                <w:sz w:val="24"/>
              </w:rPr>
              <w:t>Фонетическая сторона речи</w:t>
            </w:r>
          </w:p>
        </w:tc>
      </w:tr>
      <w:tr>
        <w:trPr>
          <w:trHeight w:val="2220" w:hRule="atLeast"/>
          <w:trHeight w:val="144" w:hRule="atLeast"/>
        </w:trPr>
        <w:tc>
          <w:tcPr>
            <w:tcW w:w="147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2.1.1</w:t>
            </w:r>
          </w:p>
        </w:tc>
        <w:tc>
          <w:tcPr>
            <w:tcW w:w="0" w:type="auto"/>
            <w:gridSpan w:val="2"/>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Различение на слух и адекватное,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tc>
      </w:tr>
      <w:tr>
        <w:trPr>
          <w:trHeight w:val="465" w:hRule="atLeast"/>
          <w:trHeight w:val="144" w:hRule="atLeast"/>
        </w:trPr>
        <w:tc>
          <w:tcPr>
            <w:tcW w:w="147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2.1.2</w:t>
            </w:r>
          </w:p>
        </w:tc>
        <w:tc>
          <w:tcPr>
            <w:tcW w:w="0" w:type="auto"/>
            <w:gridSpan w:val="2"/>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Выражение модального значения, чувства и эмоции</w:t>
            </w:r>
          </w:p>
        </w:tc>
      </w:tr>
      <w:tr>
        <w:trPr>
          <w:trHeight w:val="930" w:hRule="atLeast"/>
          <w:trHeight w:val="144" w:hRule="atLeast"/>
        </w:trPr>
        <w:tc>
          <w:tcPr>
            <w:tcW w:w="147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2.1.3</w:t>
            </w:r>
          </w:p>
        </w:tc>
        <w:tc>
          <w:tcPr>
            <w:tcW w:w="0" w:type="auto"/>
            <w:gridSpan w:val="2"/>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Различение на слух британского и американского вариантов произношения в прослушанных текстах или услышанных высказываниях</w:t>
            </w:r>
          </w:p>
        </w:tc>
      </w:tr>
      <w:tr>
        <w:trPr>
          <w:trHeight w:val="1410" w:hRule="atLeast"/>
          <w:trHeight w:val="144" w:hRule="atLeast"/>
        </w:trPr>
        <w:tc>
          <w:tcPr>
            <w:tcW w:w="147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2.1.4</w:t>
            </w:r>
          </w:p>
        </w:tc>
        <w:tc>
          <w:tcPr>
            <w:tcW w:w="0" w:type="auto"/>
            <w:gridSpan w:val="2"/>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 (объём текста для чтения вслух – до 110 слов)</w:t>
            </w:r>
          </w:p>
        </w:tc>
      </w:tr>
      <w:tr>
        <w:trPr>
          <w:trHeight w:val="465" w:hRule="atLeast"/>
          <w:trHeight w:val="144" w:hRule="atLeast"/>
        </w:trPr>
        <w:tc>
          <w:tcPr>
            <w:tcW w:w="1479" w:type="dxa"/>
            <w:tcBorders/>
            <w:tcMar>
              <w:top w:w="50" w:type="dxa"/>
              <w:left w:w="100" w:type="dxa"/>
            </w:tcMar>
            <w:vAlign w:val="center"/>
          </w:tcPr>
          <w:p>
            <w:pPr>
              <w:spacing w:before="0" w:after="0" w:line="336"/>
              <w:ind w:left="228"/>
              <w:jc w:val="center"/>
            </w:pPr>
            <w:r>
              <w:rPr>
                <w:rFonts w:ascii="Times New Roman" w:hAnsi="Times New Roman"/>
                <w:b w:val="false"/>
                <w:i/>
                <w:color w:val="000000"/>
                <w:sz w:val="24"/>
              </w:rPr>
              <w:t>2.2</w:t>
            </w:r>
          </w:p>
        </w:tc>
        <w:tc>
          <w:tcPr>
            <w:tcW w:w="0" w:type="auto"/>
            <w:gridSpan w:val="2"/>
            <w:tcBorders/>
            <w:tcMar>
              <w:top w:w="50" w:type="dxa"/>
              <w:left w:w="100" w:type="dxa"/>
            </w:tcMar>
            <w:vAlign w:val="center"/>
          </w:tcPr>
          <w:p>
            <w:pPr>
              <w:spacing w:before="0" w:after="0" w:line="336"/>
              <w:ind w:left="228"/>
              <w:jc w:val="left"/>
            </w:pPr>
            <w:r>
              <w:rPr>
                <w:rFonts w:ascii="Times New Roman" w:hAnsi="Times New Roman"/>
                <w:b w:val="false"/>
                <w:i/>
                <w:color w:val="000000"/>
                <w:sz w:val="24"/>
              </w:rPr>
              <w:t>Графика, орфография и пунктуация</w:t>
            </w:r>
          </w:p>
        </w:tc>
      </w:tr>
      <w:tr>
        <w:trPr>
          <w:trHeight w:val="465" w:hRule="atLeast"/>
          <w:trHeight w:val="144" w:hRule="atLeast"/>
        </w:trPr>
        <w:tc>
          <w:tcPr>
            <w:tcW w:w="147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2.2.1</w:t>
            </w:r>
          </w:p>
        </w:tc>
        <w:tc>
          <w:tcPr>
            <w:tcW w:w="0" w:type="auto"/>
            <w:gridSpan w:val="2"/>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Правильное написание изученных слов</w:t>
            </w:r>
          </w:p>
        </w:tc>
      </w:tr>
      <w:tr>
        <w:trPr>
          <w:trHeight w:val="1875" w:hRule="atLeast"/>
          <w:trHeight w:val="144" w:hRule="atLeast"/>
        </w:trPr>
        <w:tc>
          <w:tcPr>
            <w:tcW w:w="147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2.2.2</w:t>
            </w:r>
          </w:p>
        </w:tc>
        <w:tc>
          <w:tcPr>
            <w:tcW w:w="0" w:type="auto"/>
            <w:gridSpan w:val="2"/>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b w:val="false"/>
                <w:i/>
                <w:color w:val="000000"/>
                <w:sz w:val="24"/>
              </w:rPr>
              <w:t>firstly / first of all</w:t>
            </w:r>
            <w:r>
              <w:rPr>
                <w:rFonts w:ascii="Times New Roman" w:hAnsi="Times New Roman"/>
                <w:b w:val="false"/>
                <w:i w:val="false"/>
                <w:color w:val="000000"/>
                <w:sz w:val="24"/>
              </w:rPr>
              <w:t xml:space="preserve">, </w:t>
            </w:r>
            <w:r>
              <w:rPr>
                <w:rFonts w:ascii="Times New Roman" w:hAnsi="Times New Roman"/>
                <w:b w:val="false"/>
                <w:i/>
                <w:color w:val="000000"/>
                <w:sz w:val="24"/>
              </w:rPr>
              <w:t>secondly</w:t>
            </w:r>
            <w:r>
              <w:rPr>
                <w:rFonts w:ascii="Times New Roman" w:hAnsi="Times New Roman"/>
                <w:b w:val="false"/>
                <w:i w:val="false"/>
                <w:color w:val="000000"/>
                <w:sz w:val="24"/>
              </w:rPr>
              <w:t xml:space="preserve">, </w:t>
            </w:r>
            <w:r>
              <w:rPr>
                <w:rFonts w:ascii="Times New Roman" w:hAnsi="Times New Roman"/>
                <w:b w:val="false"/>
                <w:i/>
                <w:color w:val="000000"/>
                <w:sz w:val="24"/>
              </w:rPr>
              <w:t>finally</w:t>
            </w:r>
            <w:r>
              <w:rPr>
                <w:rFonts w:ascii="Times New Roman" w:hAnsi="Times New Roman"/>
                <w:b w:val="false"/>
                <w:i w:val="false"/>
                <w:color w:val="000000"/>
                <w:sz w:val="24"/>
              </w:rPr>
              <w:t xml:space="preserve">; </w:t>
            </w:r>
            <w:r>
              <w:rPr>
                <w:rFonts w:ascii="Times New Roman" w:hAnsi="Times New Roman"/>
                <w:b w:val="false"/>
                <w:i/>
                <w:color w:val="000000"/>
                <w:sz w:val="24"/>
              </w:rPr>
              <w:t>on the one hand</w:t>
            </w:r>
            <w:r>
              <w:rPr>
                <w:rFonts w:ascii="Times New Roman" w:hAnsi="Times New Roman"/>
                <w:b w:val="false"/>
                <w:i w:val="false"/>
                <w:color w:val="000000"/>
                <w:sz w:val="24"/>
              </w:rPr>
              <w:t xml:space="preserve">, </w:t>
            </w:r>
            <w:r>
              <w:rPr>
                <w:rFonts w:ascii="Times New Roman" w:hAnsi="Times New Roman"/>
                <w:b w:val="false"/>
                <w:i/>
                <w:color w:val="000000"/>
                <w:sz w:val="24"/>
              </w:rPr>
              <w:t>on the other hand</w:t>
            </w:r>
            <w:r>
              <w:rPr>
                <w:rFonts w:ascii="Times New Roman" w:hAnsi="Times New Roman"/>
                <w:b w:val="false"/>
                <w:i w:val="false"/>
                <w:color w:val="000000"/>
                <w:sz w:val="24"/>
              </w:rPr>
              <w:t>), апострофа</w:t>
            </w:r>
          </w:p>
        </w:tc>
      </w:tr>
      <w:tr>
        <w:trPr>
          <w:trHeight w:val="930" w:hRule="atLeast"/>
          <w:trHeight w:val="144" w:hRule="atLeast"/>
        </w:trPr>
        <w:tc>
          <w:tcPr>
            <w:tcW w:w="147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2.2.3</w:t>
            </w:r>
          </w:p>
        </w:tc>
        <w:tc>
          <w:tcPr>
            <w:tcW w:w="0" w:type="auto"/>
            <w:gridSpan w:val="2"/>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tc>
      </w:tr>
      <w:tr>
        <w:trPr>
          <w:trHeight w:val="465" w:hRule="atLeast"/>
          <w:trHeight w:val="144" w:hRule="atLeast"/>
        </w:trPr>
        <w:tc>
          <w:tcPr>
            <w:tcW w:w="1479" w:type="dxa"/>
            <w:tcBorders/>
            <w:tcMar>
              <w:top w:w="50" w:type="dxa"/>
              <w:left w:w="100" w:type="dxa"/>
            </w:tcMar>
            <w:vAlign w:val="center"/>
          </w:tcPr>
          <w:p>
            <w:pPr>
              <w:spacing w:before="0" w:after="0" w:line="336"/>
              <w:ind w:left="228"/>
              <w:jc w:val="center"/>
            </w:pPr>
            <w:r>
              <w:rPr>
                <w:rFonts w:ascii="Times New Roman" w:hAnsi="Times New Roman"/>
                <w:b w:val="false"/>
                <w:i/>
                <w:color w:val="000000"/>
                <w:sz w:val="24"/>
              </w:rPr>
              <w:t>2.3</w:t>
            </w:r>
          </w:p>
        </w:tc>
        <w:tc>
          <w:tcPr>
            <w:tcW w:w="0" w:type="auto"/>
            <w:gridSpan w:val="2"/>
            <w:tcBorders/>
            <w:tcMar>
              <w:top w:w="50" w:type="dxa"/>
              <w:left w:w="100" w:type="dxa"/>
            </w:tcMar>
            <w:vAlign w:val="center"/>
          </w:tcPr>
          <w:p>
            <w:pPr>
              <w:spacing w:before="0" w:after="0" w:line="336"/>
              <w:ind w:left="228"/>
              <w:jc w:val="left"/>
            </w:pPr>
            <w:r>
              <w:rPr>
                <w:rFonts w:ascii="Times New Roman" w:hAnsi="Times New Roman"/>
                <w:b w:val="false"/>
                <w:i/>
                <w:color w:val="000000"/>
                <w:sz w:val="24"/>
              </w:rPr>
              <w:t>Лексическая сторона речи</w:t>
            </w:r>
          </w:p>
        </w:tc>
      </w:tr>
      <w:tr>
        <w:trPr>
          <w:trHeight w:val="1875" w:hRule="atLeast"/>
          <w:trHeight w:val="144" w:hRule="atLeast"/>
        </w:trPr>
        <w:tc>
          <w:tcPr>
            <w:tcW w:w="147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2.3.1</w:t>
            </w:r>
          </w:p>
        </w:tc>
        <w:tc>
          <w:tcPr>
            <w:tcW w:w="0" w:type="auto"/>
            <w:gridSpan w:val="2"/>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Распознавание в письменном и звучащем тексте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tc>
      </w:tr>
      <w:tr>
        <w:trPr>
          <w:trHeight w:val="1410" w:hRule="atLeast"/>
          <w:trHeight w:val="144" w:hRule="atLeast"/>
        </w:trPr>
        <w:tc>
          <w:tcPr>
            <w:tcW w:w="147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2.3.2</w:t>
            </w:r>
          </w:p>
        </w:tc>
        <w:tc>
          <w:tcPr>
            <w:tcW w:w="0" w:type="auto"/>
            <w:gridSpan w:val="2"/>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Распознавание в звучащем и письменном тексте и употребление в устной и письменной речи различных средств связи для обеспечения логичности и целостности высказывания (</w:t>
            </w:r>
            <w:r>
              <w:rPr>
                <w:rFonts w:ascii="Times New Roman" w:hAnsi="Times New Roman"/>
                <w:b w:val="false"/>
                <w:i/>
                <w:color w:val="000000"/>
                <w:sz w:val="24"/>
              </w:rPr>
              <w:t>firstly</w:t>
            </w:r>
            <w:r>
              <w:rPr>
                <w:rFonts w:ascii="Times New Roman" w:hAnsi="Times New Roman"/>
                <w:b w:val="false"/>
                <w:i w:val="false"/>
                <w:color w:val="000000"/>
                <w:sz w:val="24"/>
              </w:rPr>
              <w:t xml:space="preserve">, </w:t>
            </w:r>
            <w:r>
              <w:rPr>
                <w:rFonts w:ascii="Times New Roman" w:hAnsi="Times New Roman"/>
                <w:b w:val="false"/>
                <w:i/>
                <w:color w:val="000000"/>
                <w:sz w:val="24"/>
              </w:rPr>
              <w:t>however</w:t>
            </w:r>
            <w:r>
              <w:rPr>
                <w:rFonts w:ascii="Times New Roman" w:hAnsi="Times New Roman"/>
                <w:b w:val="false"/>
                <w:i w:val="false"/>
                <w:color w:val="000000"/>
                <w:sz w:val="24"/>
              </w:rPr>
              <w:t xml:space="preserve">, </w:t>
            </w:r>
            <w:r>
              <w:rPr>
                <w:rFonts w:ascii="Times New Roman" w:hAnsi="Times New Roman"/>
                <w:b w:val="false"/>
                <w:i/>
                <w:color w:val="000000"/>
                <w:sz w:val="24"/>
              </w:rPr>
              <w:t>finally</w:t>
            </w:r>
            <w:r>
              <w:rPr>
                <w:rFonts w:ascii="Times New Roman" w:hAnsi="Times New Roman"/>
                <w:b w:val="false"/>
                <w:i w:val="false"/>
                <w:color w:val="000000"/>
                <w:sz w:val="24"/>
              </w:rPr>
              <w:t xml:space="preserve">, </w:t>
            </w:r>
            <w:r>
              <w:rPr>
                <w:rFonts w:ascii="Times New Roman" w:hAnsi="Times New Roman"/>
                <w:b w:val="false"/>
                <w:i/>
                <w:color w:val="000000"/>
                <w:sz w:val="24"/>
              </w:rPr>
              <w:t>at last</w:t>
            </w:r>
            <w:r>
              <w:rPr>
                <w:rFonts w:ascii="Times New Roman" w:hAnsi="Times New Roman"/>
                <w:b w:val="false"/>
                <w:i w:val="false"/>
                <w:color w:val="000000"/>
                <w:sz w:val="24"/>
              </w:rPr>
              <w:t xml:space="preserve">, </w:t>
            </w:r>
            <w:r>
              <w:rPr>
                <w:rFonts w:ascii="Times New Roman" w:hAnsi="Times New Roman"/>
                <w:b w:val="false"/>
                <w:i/>
                <w:color w:val="000000"/>
                <w:sz w:val="24"/>
              </w:rPr>
              <w:t>etc</w:t>
            </w:r>
            <w:r>
              <w:rPr>
                <w:rFonts w:ascii="Times New Roman" w:hAnsi="Times New Roman"/>
                <w:b w:val="false"/>
                <w:i w:val="false"/>
                <w:color w:val="000000"/>
                <w:sz w:val="24"/>
              </w:rPr>
              <w:t>.)</w:t>
            </w:r>
          </w:p>
        </w:tc>
      </w:tr>
      <w:tr>
        <w:trPr>
          <w:trHeight w:val="465" w:hRule="atLeast"/>
          <w:trHeight w:val="144" w:hRule="atLeast"/>
        </w:trPr>
        <w:tc>
          <w:tcPr>
            <w:tcW w:w="147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2.3.3</w:t>
            </w:r>
          </w:p>
        </w:tc>
        <w:tc>
          <w:tcPr>
            <w:tcW w:w="0" w:type="auto"/>
            <w:gridSpan w:val="2"/>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Многозначность лексических единиц. Синонимы. Антонимы</w:t>
            </w:r>
          </w:p>
        </w:tc>
      </w:tr>
      <w:tr>
        <w:trPr>
          <w:trHeight w:val="465" w:hRule="atLeast"/>
          <w:trHeight w:val="144" w:hRule="atLeast"/>
        </w:trPr>
        <w:tc>
          <w:tcPr>
            <w:tcW w:w="147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2.3.4</w:t>
            </w:r>
          </w:p>
        </w:tc>
        <w:tc>
          <w:tcPr>
            <w:tcW w:w="0" w:type="auto"/>
            <w:gridSpan w:val="2"/>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Интернациональные слова</w:t>
            </w:r>
          </w:p>
        </w:tc>
      </w:tr>
      <w:tr>
        <w:trPr>
          <w:trHeight w:val="465" w:hRule="atLeast"/>
          <w:trHeight w:val="144" w:hRule="atLeast"/>
        </w:trPr>
        <w:tc>
          <w:tcPr>
            <w:tcW w:w="147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2.3.5</w:t>
            </w:r>
          </w:p>
        </w:tc>
        <w:tc>
          <w:tcPr>
            <w:tcW w:w="0" w:type="auto"/>
            <w:gridSpan w:val="2"/>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Наиболее частотные фразовые глаголы</w:t>
            </w:r>
          </w:p>
        </w:tc>
      </w:tr>
      <w:tr>
        <w:trPr>
          <w:trHeight w:val="465" w:hRule="atLeast"/>
          <w:trHeight w:val="144" w:hRule="atLeast"/>
        </w:trPr>
        <w:tc>
          <w:tcPr>
            <w:tcW w:w="147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2.3.6</w:t>
            </w:r>
          </w:p>
        </w:tc>
        <w:tc>
          <w:tcPr>
            <w:tcW w:w="0" w:type="auto"/>
            <w:gridSpan w:val="2"/>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Сокращения и аббревиатуры</w:t>
            </w:r>
          </w:p>
        </w:tc>
      </w:tr>
      <w:tr>
        <w:trPr>
          <w:trHeight w:val="465" w:hRule="atLeast"/>
          <w:trHeight w:val="144" w:hRule="atLeast"/>
        </w:trPr>
        <w:tc>
          <w:tcPr>
            <w:tcW w:w="147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2.3.7</w:t>
            </w:r>
          </w:p>
        </w:tc>
        <w:tc>
          <w:tcPr>
            <w:tcW w:w="0" w:type="auto"/>
            <w:gridSpan w:val="2"/>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Основные способы словообразования – аффиксация:</w:t>
            </w:r>
          </w:p>
        </w:tc>
      </w:tr>
      <w:tr>
        <w:trPr>
          <w:trHeight w:val="465" w:hRule="atLeast"/>
          <w:trHeight w:val="144" w:hRule="atLeast"/>
        </w:trPr>
        <w:tc>
          <w:tcPr>
            <w:tcW w:w="147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2.3.7.1</w:t>
            </w:r>
          </w:p>
        </w:tc>
        <w:tc>
          <w:tcPr>
            <w:tcW w:w="0" w:type="auto"/>
            <w:gridSpan w:val="2"/>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образование глаголов с помощью префиксов </w:t>
            </w:r>
            <w:r>
              <w:rPr>
                <w:rFonts w:ascii="Times New Roman" w:hAnsi="Times New Roman"/>
                <w:b w:val="false"/>
                <w:i/>
                <w:color w:val="000000"/>
                <w:sz w:val="24"/>
              </w:rPr>
              <w:t>under</w:t>
            </w:r>
            <w:r>
              <w:rPr>
                <w:rFonts w:ascii="Times New Roman" w:hAnsi="Times New Roman"/>
                <w:b w:val="false"/>
                <w:i w:val="false"/>
                <w:color w:val="000000"/>
                <w:sz w:val="24"/>
              </w:rPr>
              <w:t xml:space="preserve">-, </w:t>
            </w:r>
            <w:r>
              <w:rPr>
                <w:rFonts w:ascii="Times New Roman" w:hAnsi="Times New Roman"/>
                <w:b w:val="false"/>
                <w:i/>
                <w:color w:val="000000"/>
                <w:sz w:val="24"/>
              </w:rPr>
              <w:t>over</w:t>
            </w:r>
            <w:r>
              <w:rPr>
                <w:rFonts w:ascii="Times New Roman" w:hAnsi="Times New Roman"/>
                <w:b w:val="false"/>
                <w:i w:val="false"/>
                <w:color w:val="000000"/>
                <w:sz w:val="24"/>
              </w:rPr>
              <w:t xml:space="preserve">-, </w:t>
            </w:r>
            <w:r>
              <w:rPr>
                <w:rFonts w:ascii="Times New Roman" w:hAnsi="Times New Roman"/>
                <w:b w:val="false"/>
                <w:i/>
                <w:color w:val="000000"/>
                <w:sz w:val="24"/>
              </w:rPr>
              <w:t>dis</w:t>
            </w:r>
            <w:r>
              <w:rPr>
                <w:rFonts w:ascii="Times New Roman" w:hAnsi="Times New Roman"/>
                <w:b w:val="false"/>
                <w:i w:val="false"/>
                <w:color w:val="000000"/>
                <w:sz w:val="24"/>
              </w:rPr>
              <w:t xml:space="preserve">-, </w:t>
            </w:r>
            <w:r>
              <w:rPr>
                <w:rFonts w:ascii="Times New Roman" w:hAnsi="Times New Roman"/>
                <w:b w:val="false"/>
                <w:i/>
                <w:color w:val="000000"/>
                <w:sz w:val="24"/>
              </w:rPr>
              <w:t>mis</w:t>
            </w:r>
            <w:r>
              <w:rPr>
                <w:rFonts w:ascii="Times New Roman" w:hAnsi="Times New Roman"/>
                <w:b w:val="false"/>
                <w:i w:val="false"/>
                <w:color w:val="000000"/>
                <w:sz w:val="24"/>
              </w:rPr>
              <w:t>-</w:t>
            </w:r>
          </w:p>
        </w:tc>
      </w:tr>
      <w:tr>
        <w:trPr>
          <w:trHeight w:val="810" w:hRule="atLeast"/>
          <w:trHeight w:val="144" w:hRule="atLeast"/>
        </w:trPr>
        <w:tc>
          <w:tcPr>
            <w:tcW w:w="147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2.3.7.2</w:t>
            </w:r>
          </w:p>
        </w:tc>
        <w:tc>
          <w:tcPr>
            <w:tcW w:w="0" w:type="auto"/>
            <w:gridSpan w:val="2"/>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образование имён прилагательных с помощью суффиксов </w:t>
            </w:r>
            <w:r>
              <w:rPr>
                <w:rFonts w:ascii="Times New Roman" w:hAnsi="Times New Roman"/>
                <w:b w:val="false"/>
                <w:i/>
                <w:color w:val="000000"/>
                <w:sz w:val="24"/>
              </w:rPr>
              <w:t>-able-/-ible-</w:t>
            </w:r>
          </w:p>
        </w:tc>
      </w:tr>
      <w:tr>
        <w:trPr>
          <w:trHeight w:val="465" w:hRule="atLeast"/>
          <w:trHeight w:val="144" w:hRule="atLeast"/>
        </w:trPr>
        <w:tc>
          <w:tcPr>
            <w:tcW w:w="147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2.3.7.3</w:t>
            </w:r>
          </w:p>
        </w:tc>
        <w:tc>
          <w:tcPr>
            <w:tcW w:w="0" w:type="auto"/>
            <w:gridSpan w:val="2"/>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образование имён существительных с помощью отрицательных префиксов </w:t>
            </w:r>
            <w:r>
              <w:rPr>
                <w:rFonts w:ascii="Times New Roman" w:hAnsi="Times New Roman"/>
                <w:b w:val="false"/>
                <w:i/>
                <w:color w:val="000000"/>
                <w:sz w:val="24"/>
              </w:rPr>
              <w:t>in-/im-</w:t>
            </w:r>
          </w:p>
        </w:tc>
      </w:tr>
      <w:tr>
        <w:trPr>
          <w:trHeight w:val="465" w:hRule="atLeast"/>
          <w:trHeight w:val="144" w:hRule="atLeast"/>
        </w:trPr>
        <w:tc>
          <w:tcPr>
            <w:tcW w:w="147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2.3.8</w:t>
            </w:r>
          </w:p>
        </w:tc>
        <w:tc>
          <w:tcPr>
            <w:tcW w:w="0" w:type="auto"/>
            <w:gridSpan w:val="2"/>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Основные способы словообразования – словосложение:</w:t>
            </w:r>
          </w:p>
        </w:tc>
      </w:tr>
      <w:tr>
        <w:trPr>
          <w:trHeight w:val="930" w:hRule="atLeast"/>
          <w:trHeight w:val="144" w:hRule="atLeast"/>
        </w:trPr>
        <w:tc>
          <w:tcPr>
            <w:tcW w:w="147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2.3.8.1</w:t>
            </w:r>
          </w:p>
        </w:tc>
        <w:tc>
          <w:tcPr>
            <w:tcW w:w="0" w:type="auto"/>
            <w:gridSpan w:val="2"/>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образование сложных существительных путём соединения основы числительного с основой существительного с добавлением суффикса </w:t>
            </w:r>
            <w:r>
              <w:rPr>
                <w:rFonts w:ascii="Times New Roman" w:hAnsi="Times New Roman"/>
                <w:b w:val="false"/>
                <w:i/>
                <w:color w:val="000000"/>
                <w:sz w:val="24"/>
              </w:rPr>
              <w:t>–ed-</w:t>
            </w:r>
            <w:r>
              <w:rPr>
                <w:rFonts w:ascii="Times New Roman" w:hAnsi="Times New Roman"/>
                <w:b w:val="false"/>
                <w:i w:val="false"/>
                <w:color w:val="000000"/>
                <w:sz w:val="24"/>
              </w:rPr>
              <w:t xml:space="preserve"> (</w:t>
            </w:r>
            <w:r>
              <w:rPr>
                <w:rFonts w:ascii="Times New Roman" w:hAnsi="Times New Roman"/>
                <w:b w:val="false"/>
                <w:i/>
                <w:color w:val="000000"/>
                <w:sz w:val="24"/>
              </w:rPr>
              <w:t>eight-legged</w:t>
            </w:r>
            <w:r>
              <w:rPr>
                <w:rFonts w:ascii="Times New Roman" w:hAnsi="Times New Roman"/>
                <w:b w:val="false"/>
                <w:i w:val="false"/>
                <w:color w:val="000000"/>
                <w:sz w:val="24"/>
              </w:rPr>
              <w:t>)</w:t>
            </w:r>
          </w:p>
        </w:tc>
      </w:tr>
      <w:tr>
        <w:trPr>
          <w:trHeight w:val="930" w:hRule="atLeast"/>
          <w:trHeight w:val="144" w:hRule="atLeast"/>
        </w:trPr>
        <w:tc>
          <w:tcPr>
            <w:tcW w:w="147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2.3.8.2</w:t>
            </w:r>
          </w:p>
        </w:tc>
        <w:tc>
          <w:tcPr>
            <w:tcW w:w="0" w:type="auto"/>
            <w:gridSpan w:val="2"/>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образование сложных существительных путём соединения основ существительных с предлогом (</w:t>
            </w:r>
            <w:r>
              <w:rPr>
                <w:rFonts w:ascii="Times New Roman" w:hAnsi="Times New Roman"/>
                <w:b w:val="false"/>
                <w:i/>
                <w:color w:val="000000"/>
                <w:sz w:val="24"/>
              </w:rPr>
              <w:t>father-in-law</w:t>
            </w:r>
            <w:r>
              <w:rPr>
                <w:rFonts w:ascii="Times New Roman" w:hAnsi="Times New Roman"/>
                <w:b w:val="false"/>
                <w:i w:val="false"/>
                <w:color w:val="000000"/>
                <w:sz w:val="24"/>
              </w:rPr>
              <w:t>)</w:t>
            </w:r>
          </w:p>
        </w:tc>
      </w:tr>
      <w:tr>
        <w:trPr>
          <w:trHeight w:val="930" w:hRule="atLeast"/>
          <w:trHeight w:val="144" w:hRule="atLeast"/>
        </w:trPr>
        <w:tc>
          <w:tcPr>
            <w:tcW w:w="147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2.3.8.3</w:t>
            </w:r>
          </w:p>
        </w:tc>
        <w:tc>
          <w:tcPr>
            <w:tcW w:w="0" w:type="auto"/>
            <w:gridSpan w:val="2"/>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образование сложных прилагательных путём соединения основы прилагательного с основой причастия настоящего времени (</w:t>
            </w:r>
            <w:r>
              <w:rPr>
                <w:rFonts w:ascii="Times New Roman" w:hAnsi="Times New Roman"/>
                <w:b w:val="false"/>
                <w:i/>
                <w:color w:val="000000"/>
                <w:sz w:val="24"/>
              </w:rPr>
              <w:t>nice-looking</w:t>
            </w:r>
            <w:r>
              <w:rPr>
                <w:rFonts w:ascii="Times New Roman" w:hAnsi="Times New Roman"/>
                <w:b w:val="false"/>
                <w:i w:val="false"/>
                <w:color w:val="000000"/>
                <w:sz w:val="24"/>
              </w:rPr>
              <w:t>)</w:t>
            </w:r>
          </w:p>
        </w:tc>
      </w:tr>
      <w:tr>
        <w:trPr>
          <w:trHeight w:val="930" w:hRule="atLeast"/>
          <w:trHeight w:val="144" w:hRule="atLeast"/>
        </w:trPr>
        <w:tc>
          <w:tcPr>
            <w:tcW w:w="147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2.3.8.4</w:t>
            </w:r>
          </w:p>
        </w:tc>
        <w:tc>
          <w:tcPr>
            <w:tcW w:w="0" w:type="auto"/>
            <w:gridSpan w:val="2"/>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образование сложных прилагательных путём соединения основы прилагательного с основой причастия прошедшего времени (</w:t>
            </w:r>
            <w:r>
              <w:rPr>
                <w:rFonts w:ascii="Times New Roman" w:hAnsi="Times New Roman"/>
                <w:b w:val="false"/>
                <w:i/>
                <w:color w:val="000000"/>
                <w:sz w:val="24"/>
              </w:rPr>
              <w:t>well-behaved</w:t>
            </w:r>
            <w:r>
              <w:rPr>
                <w:rFonts w:ascii="Times New Roman" w:hAnsi="Times New Roman"/>
                <w:b w:val="false"/>
                <w:i w:val="false"/>
                <w:color w:val="000000"/>
                <w:sz w:val="24"/>
              </w:rPr>
              <w:t>)</w:t>
            </w:r>
          </w:p>
        </w:tc>
      </w:tr>
      <w:tr>
        <w:trPr>
          <w:trHeight w:val="465" w:hRule="atLeast"/>
          <w:trHeight w:val="144" w:hRule="atLeast"/>
        </w:trPr>
        <w:tc>
          <w:tcPr>
            <w:tcW w:w="147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2.3.9</w:t>
            </w:r>
          </w:p>
        </w:tc>
        <w:tc>
          <w:tcPr>
            <w:tcW w:w="0" w:type="auto"/>
            <w:gridSpan w:val="2"/>
            <w:tcBorders/>
            <w:tcMar>
              <w:top w:w="50" w:type="dxa"/>
              <w:left w:w="100" w:type="dxa"/>
            </w:tcMar>
            <w:vAlign w:val="center"/>
          </w:tcPr>
          <w:p>
            <w:pPr>
              <w:spacing w:before="0" w:after="0" w:line="336"/>
              <w:ind w:left="228"/>
              <w:jc w:val="left"/>
            </w:pPr>
            <w:r>
              <w:rPr>
                <w:rFonts w:ascii="Times New Roman" w:hAnsi="Times New Roman"/>
                <w:b w:val="false"/>
                <w:i w:val="false"/>
                <w:color w:val="000000"/>
                <w:sz w:val="24"/>
              </w:rPr>
              <w:t>Основные способы словообразования – конверсия:</w:t>
            </w:r>
          </w:p>
        </w:tc>
      </w:tr>
      <w:tr>
        <w:trPr>
          <w:trHeight w:val="465" w:hRule="atLeast"/>
          <w:trHeight w:val="144" w:hRule="atLeast"/>
        </w:trPr>
        <w:tc>
          <w:tcPr>
            <w:tcW w:w="147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2.3.9.1</w:t>
            </w:r>
          </w:p>
        </w:tc>
        <w:tc>
          <w:tcPr>
            <w:tcW w:w="0" w:type="auto"/>
            <w:gridSpan w:val="2"/>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образование глагола от имени прилагательного (</w:t>
            </w:r>
            <w:r>
              <w:rPr>
                <w:rFonts w:ascii="Times New Roman" w:hAnsi="Times New Roman"/>
                <w:b w:val="false"/>
                <w:i/>
                <w:color w:val="000000"/>
                <w:sz w:val="24"/>
              </w:rPr>
              <w:t>cool – to cool</w:t>
            </w:r>
            <w:r>
              <w:rPr>
                <w:rFonts w:ascii="Times New Roman" w:hAnsi="Times New Roman"/>
                <w:b w:val="false"/>
                <w:i w:val="false"/>
                <w:color w:val="000000"/>
                <w:sz w:val="24"/>
              </w:rPr>
              <w:t>)</w:t>
            </w:r>
          </w:p>
        </w:tc>
      </w:tr>
      <w:tr>
        <w:trPr>
          <w:trHeight w:val="1410" w:hRule="atLeast"/>
          <w:trHeight w:val="144" w:hRule="atLeast"/>
        </w:trPr>
        <w:tc>
          <w:tcPr>
            <w:tcW w:w="1479" w:type="dxa"/>
            <w:tcBorders/>
            <w:tcMar>
              <w:top w:w="50" w:type="dxa"/>
              <w:left w:w="100" w:type="dxa"/>
            </w:tcMar>
            <w:vAlign w:val="center"/>
          </w:tcPr>
          <w:p>
            <w:pPr>
              <w:spacing w:before="0" w:after="0" w:line="336"/>
              <w:ind w:left="228"/>
              <w:jc w:val="center"/>
            </w:pPr>
            <w:r>
              <w:rPr>
                <w:rFonts w:ascii="Times New Roman" w:hAnsi="Times New Roman"/>
                <w:b w:val="false"/>
                <w:i/>
                <w:color w:val="000000"/>
                <w:sz w:val="24"/>
              </w:rPr>
              <w:t>2.4</w:t>
            </w:r>
          </w:p>
        </w:tc>
        <w:tc>
          <w:tcPr>
            <w:tcW w:w="0" w:type="auto"/>
            <w:gridSpan w:val="2"/>
            <w:tcBorders/>
            <w:tcMar>
              <w:top w:w="50" w:type="dxa"/>
              <w:left w:w="100" w:type="dxa"/>
            </w:tcMar>
            <w:vAlign w:val="center"/>
          </w:tcPr>
          <w:p>
            <w:pPr>
              <w:spacing w:before="0" w:after="0" w:line="336"/>
              <w:ind w:left="228"/>
              <w:jc w:val="both"/>
            </w:pPr>
            <w:r>
              <w:rPr>
                <w:rFonts w:ascii="Times New Roman" w:hAnsi="Times New Roman"/>
                <w:b w:val="false"/>
                <w:i/>
                <w:color w:val="000000"/>
                <w:sz w:val="24"/>
              </w:rPr>
              <w:t>Грамматическая сторона речи</w:t>
            </w:r>
          </w:p>
          <w:p>
            <w:pPr>
              <w:spacing w:before="0" w:after="0" w:line="336"/>
              <w:ind w:left="228"/>
              <w:jc w:val="both"/>
            </w:pPr>
            <w:r>
              <w:rPr>
                <w:rFonts w:ascii="Times New Roman" w:hAnsi="Times New Roman"/>
                <w:b w:val="false"/>
                <w:i w:val="false"/>
                <w:color w:val="000000"/>
                <w:sz w:val="24"/>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tc>
      </w:tr>
      <w:tr>
        <w:trPr>
          <w:trHeight w:val="465" w:hRule="atLeast"/>
          <w:trHeight w:val="144" w:hRule="atLeast"/>
        </w:trPr>
        <w:tc>
          <w:tcPr>
            <w:tcW w:w="147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2.4.1</w:t>
            </w:r>
          </w:p>
        </w:tc>
        <w:tc>
          <w:tcPr>
            <w:tcW w:w="0" w:type="auto"/>
            <w:gridSpan w:val="2"/>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Предложения</w:t>
            </w:r>
            <w:r>
              <w:rPr>
                <w:rFonts w:ascii="Times New Roman" w:hAnsi="Times New Roman"/>
                <w:b w:val="false"/>
                <w:i w:val="false"/>
                <w:color w:val="000000"/>
                <w:sz w:val="24"/>
              </w:rPr>
              <w:t xml:space="preserve"> </w:t>
            </w:r>
            <w:r>
              <w:rPr>
                <w:rFonts w:ascii="Times New Roman" w:hAnsi="Times New Roman"/>
                <w:b w:val="false"/>
                <w:i w:val="false"/>
                <w:color w:val="000000"/>
                <w:sz w:val="24"/>
              </w:rPr>
              <w:t>со</w:t>
            </w:r>
            <w:r>
              <w:rPr>
                <w:rFonts w:ascii="Times New Roman" w:hAnsi="Times New Roman"/>
                <w:b w:val="false"/>
                <w:i w:val="false"/>
                <w:color w:val="000000"/>
                <w:sz w:val="24"/>
              </w:rPr>
              <w:t xml:space="preserve"> </w:t>
            </w:r>
            <w:r>
              <w:rPr>
                <w:rFonts w:ascii="Times New Roman" w:hAnsi="Times New Roman"/>
                <w:b w:val="false"/>
                <w:i w:val="false"/>
                <w:color w:val="000000"/>
                <w:sz w:val="24"/>
              </w:rPr>
              <w:t>сложным</w:t>
            </w:r>
            <w:r>
              <w:rPr>
                <w:rFonts w:ascii="Times New Roman" w:hAnsi="Times New Roman"/>
                <w:b w:val="false"/>
                <w:i w:val="false"/>
                <w:color w:val="000000"/>
                <w:sz w:val="24"/>
              </w:rPr>
              <w:t xml:space="preserve"> </w:t>
            </w:r>
            <w:r>
              <w:rPr>
                <w:rFonts w:ascii="Times New Roman" w:hAnsi="Times New Roman"/>
                <w:b w:val="false"/>
                <w:i w:val="false"/>
                <w:color w:val="000000"/>
                <w:sz w:val="24"/>
              </w:rPr>
              <w:t>дополнением</w:t>
            </w:r>
            <w:r>
              <w:rPr>
                <w:rFonts w:ascii="Times New Roman" w:hAnsi="Times New Roman"/>
                <w:b w:val="false"/>
                <w:i w:val="false"/>
                <w:color w:val="000000"/>
                <w:sz w:val="24"/>
              </w:rPr>
              <w:t xml:space="preserve"> (Complex Object) (</w:t>
            </w:r>
            <w:r>
              <w:rPr>
                <w:rFonts w:ascii="Times New Roman" w:hAnsi="Times New Roman"/>
                <w:b w:val="false"/>
                <w:i/>
                <w:color w:val="000000"/>
                <w:sz w:val="24"/>
              </w:rPr>
              <w:t>I want to have my hair cut.</w:t>
            </w:r>
            <w:r>
              <w:rPr>
                <w:rFonts w:ascii="Times New Roman" w:hAnsi="Times New Roman"/>
                <w:b w:val="false"/>
                <w:i w:val="false"/>
                <w:color w:val="000000"/>
                <w:sz w:val="24"/>
              </w:rPr>
              <w:t>)</w:t>
            </w:r>
          </w:p>
        </w:tc>
      </w:tr>
      <w:tr>
        <w:trPr>
          <w:trHeight w:val="465" w:hRule="atLeast"/>
          <w:trHeight w:val="144" w:hRule="atLeast"/>
        </w:trPr>
        <w:tc>
          <w:tcPr>
            <w:tcW w:w="147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2.4.2</w:t>
            </w:r>
          </w:p>
        </w:tc>
        <w:tc>
          <w:tcPr>
            <w:tcW w:w="0" w:type="auto"/>
            <w:gridSpan w:val="2"/>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Условные предложения нереального характера (Conditional II)</w:t>
            </w:r>
          </w:p>
        </w:tc>
      </w:tr>
      <w:tr>
        <w:trPr>
          <w:trHeight w:val="465" w:hRule="atLeast"/>
          <w:trHeight w:val="144" w:hRule="atLeast"/>
        </w:trPr>
        <w:tc>
          <w:tcPr>
            <w:tcW w:w="147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2.4.3</w:t>
            </w:r>
          </w:p>
        </w:tc>
        <w:tc>
          <w:tcPr>
            <w:tcW w:w="0" w:type="auto"/>
            <w:gridSpan w:val="2"/>
            <w:tcBorders/>
            <w:tcMar>
              <w:top w:w="50" w:type="dxa"/>
              <w:left w:w="100" w:type="dxa"/>
            </w:tcMar>
            <w:vAlign w:val="center"/>
          </w:tcPr>
          <w:p>
            <w:pPr>
              <w:spacing w:before="0" w:after="0" w:line="336"/>
              <w:ind w:left="228"/>
              <w:jc w:val="both"/>
            </w:pPr>
            <w:r>
              <w:rPr>
                <w:rFonts w:ascii="Times New Roman" w:hAnsi="Times New Roman"/>
                <w:b w:val="false"/>
                <w:i w:val="false"/>
                <w:color w:val="000000"/>
                <w:spacing w:val="-2"/>
                <w:sz w:val="24"/>
              </w:rPr>
              <w:t xml:space="preserve">Конструкции для выражения предпочтения </w:t>
            </w:r>
            <w:r>
              <w:rPr>
                <w:rFonts w:ascii="Times New Roman" w:hAnsi="Times New Roman"/>
                <w:b w:val="false"/>
                <w:i/>
                <w:color w:val="000000"/>
                <w:spacing w:val="-2"/>
                <w:sz w:val="24"/>
              </w:rPr>
              <w:t>I prefer… / I’d prefer… / I’d rather…</w:t>
            </w:r>
          </w:p>
        </w:tc>
      </w:tr>
      <w:tr>
        <w:trPr>
          <w:trHeight w:val="465" w:hRule="atLeast"/>
          <w:trHeight w:val="144" w:hRule="atLeast"/>
        </w:trPr>
        <w:tc>
          <w:tcPr>
            <w:tcW w:w="147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2.4.4</w:t>
            </w:r>
          </w:p>
        </w:tc>
        <w:tc>
          <w:tcPr>
            <w:tcW w:w="0" w:type="auto"/>
            <w:gridSpan w:val="2"/>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Конструкция </w:t>
            </w:r>
            <w:r>
              <w:rPr>
                <w:rFonts w:ascii="Times New Roman" w:hAnsi="Times New Roman"/>
                <w:b w:val="false"/>
                <w:i/>
                <w:color w:val="000000"/>
                <w:sz w:val="24"/>
              </w:rPr>
              <w:t>I wish…</w:t>
            </w:r>
          </w:p>
        </w:tc>
      </w:tr>
      <w:tr>
        <w:trPr>
          <w:trHeight w:val="465" w:hRule="atLeast"/>
          <w:trHeight w:val="144" w:hRule="atLeast"/>
        </w:trPr>
        <w:tc>
          <w:tcPr>
            <w:tcW w:w="147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2.4.5</w:t>
            </w:r>
          </w:p>
        </w:tc>
        <w:tc>
          <w:tcPr>
            <w:tcW w:w="0" w:type="auto"/>
            <w:gridSpan w:val="2"/>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Предложения с конструкцией </w:t>
            </w:r>
            <w:r>
              <w:rPr>
                <w:rFonts w:ascii="Times New Roman" w:hAnsi="Times New Roman"/>
                <w:b w:val="false"/>
                <w:i/>
                <w:color w:val="000000"/>
                <w:sz w:val="24"/>
              </w:rPr>
              <w:t>either… or</w:t>
            </w:r>
            <w:r>
              <w:rPr>
                <w:rFonts w:ascii="Times New Roman" w:hAnsi="Times New Roman"/>
                <w:b w:val="false"/>
                <w:i w:val="false"/>
                <w:color w:val="000000"/>
                <w:sz w:val="24"/>
              </w:rPr>
              <w:t xml:space="preserve">, </w:t>
            </w:r>
            <w:r>
              <w:rPr>
                <w:rFonts w:ascii="Times New Roman" w:hAnsi="Times New Roman"/>
                <w:b w:val="false"/>
                <w:i/>
                <w:color w:val="000000"/>
                <w:sz w:val="24"/>
              </w:rPr>
              <w:t>neither… nor</w:t>
            </w:r>
          </w:p>
        </w:tc>
      </w:tr>
      <w:tr>
        <w:trPr>
          <w:trHeight w:val="465" w:hRule="atLeast"/>
          <w:trHeight w:val="144" w:hRule="atLeast"/>
        </w:trPr>
        <w:tc>
          <w:tcPr>
            <w:tcW w:w="147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2.4.6</w:t>
            </w:r>
          </w:p>
        </w:tc>
        <w:tc>
          <w:tcPr>
            <w:tcW w:w="0" w:type="auto"/>
            <w:gridSpan w:val="2"/>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Порядок следования имен прилагательных (</w:t>
            </w:r>
            <w:r>
              <w:rPr>
                <w:rFonts w:ascii="Times New Roman" w:hAnsi="Times New Roman"/>
                <w:b w:val="false"/>
                <w:i/>
                <w:color w:val="000000"/>
                <w:sz w:val="24"/>
              </w:rPr>
              <w:t>nice long blond hair</w:t>
            </w:r>
            <w:r>
              <w:rPr>
                <w:rFonts w:ascii="Times New Roman" w:hAnsi="Times New Roman"/>
                <w:b w:val="false"/>
                <w:i w:val="false"/>
                <w:color w:val="000000"/>
                <w:sz w:val="24"/>
              </w:rPr>
              <w:t>)</w:t>
            </w:r>
          </w:p>
        </w:tc>
      </w:tr>
      <w:tr>
        <w:trPr>
          <w:trHeight w:val="1410" w:hRule="atLeast"/>
          <w:trHeight w:val="144" w:hRule="atLeast"/>
        </w:trPr>
        <w:tc>
          <w:tcPr>
            <w:tcW w:w="147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2.4.7</w:t>
            </w:r>
          </w:p>
        </w:tc>
        <w:tc>
          <w:tcPr>
            <w:tcW w:w="0" w:type="auto"/>
            <w:gridSpan w:val="2"/>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Глаголы</w:t>
            </w:r>
            <w:r>
              <w:rPr>
                <w:rFonts w:ascii="Times New Roman" w:hAnsi="Times New Roman"/>
                <w:b w:val="false"/>
                <w:i w:val="false"/>
                <w:color w:val="000000"/>
                <w:sz w:val="24"/>
              </w:rPr>
              <w:t xml:space="preserve"> </w:t>
            </w:r>
            <w:r>
              <w:rPr>
                <w:rFonts w:ascii="Times New Roman" w:hAnsi="Times New Roman"/>
                <w:b w:val="false"/>
                <w:i w:val="false"/>
                <w:color w:val="000000"/>
                <w:sz w:val="24"/>
              </w:rPr>
              <w:t>в</w:t>
            </w:r>
            <w:r>
              <w:rPr>
                <w:rFonts w:ascii="Times New Roman" w:hAnsi="Times New Roman"/>
                <w:b w:val="false"/>
                <w:i w:val="false"/>
                <w:color w:val="000000"/>
                <w:sz w:val="24"/>
              </w:rPr>
              <w:t xml:space="preserve"> </w:t>
            </w:r>
            <w:r>
              <w:rPr>
                <w:rFonts w:ascii="Times New Roman" w:hAnsi="Times New Roman"/>
                <w:b w:val="false"/>
                <w:i w:val="false"/>
                <w:color w:val="000000"/>
                <w:sz w:val="24"/>
              </w:rPr>
              <w:t>видо</w:t>
            </w:r>
            <w:r>
              <w:rPr>
                <w:rFonts w:ascii="Times New Roman" w:hAnsi="Times New Roman"/>
                <w:b w:val="false"/>
                <w:i w:val="false"/>
                <w:color w:val="000000"/>
                <w:sz w:val="24"/>
              </w:rPr>
              <w:t>-</w:t>
            </w:r>
            <w:r>
              <w:rPr>
                <w:rFonts w:ascii="Times New Roman" w:hAnsi="Times New Roman"/>
                <w:b w:val="false"/>
                <w:i w:val="false"/>
                <w:color w:val="000000"/>
                <w:sz w:val="24"/>
              </w:rPr>
              <w:t>временных</w:t>
            </w:r>
            <w:r>
              <w:rPr>
                <w:rFonts w:ascii="Times New Roman" w:hAnsi="Times New Roman"/>
                <w:b w:val="false"/>
                <w:i w:val="false"/>
                <w:color w:val="000000"/>
                <w:sz w:val="24"/>
              </w:rPr>
              <w:t xml:space="preserve"> </w:t>
            </w:r>
            <w:r>
              <w:rPr>
                <w:rFonts w:ascii="Times New Roman" w:hAnsi="Times New Roman"/>
                <w:b w:val="false"/>
                <w:i w:val="false"/>
                <w:color w:val="000000"/>
                <w:sz w:val="24"/>
              </w:rPr>
              <w:t>формах</w:t>
            </w:r>
            <w:r>
              <w:rPr>
                <w:rFonts w:ascii="Times New Roman" w:hAnsi="Times New Roman"/>
                <w:b w:val="false"/>
                <w:i w:val="false"/>
                <w:color w:val="000000"/>
                <w:sz w:val="24"/>
              </w:rPr>
              <w:t xml:space="preserve"> </w:t>
            </w:r>
            <w:r>
              <w:rPr>
                <w:rFonts w:ascii="Times New Roman" w:hAnsi="Times New Roman"/>
                <w:b w:val="false"/>
                <w:i w:val="false"/>
                <w:color w:val="000000"/>
                <w:sz w:val="24"/>
              </w:rPr>
              <w:t>действительного</w:t>
            </w: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залога </w:t>
            </w:r>
            <w:r>
              <w:rPr>
                <w:rFonts w:ascii="Times New Roman" w:hAnsi="Times New Roman"/>
                <w:b w:val="false"/>
                <w:i w:val="false"/>
                <w:color w:val="000000"/>
                <w:sz w:val="24"/>
              </w:rPr>
              <w:t>в</w:t>
            </w:r>
            <w:r>
              <w:rPr>
                <w:rFonts w:ascii="Times New Roman" w:hAnsi="Times New Roman"/>
                <w:b w:val="false"/>
                <w:i w:val="false"/>
                <w:color w:val="000000"/>
                <w:sz w:val="24"/>
              </w:rPr>
              <w:t xml:space="preserve"> </w:t>
            </w:r>
            <w:r>
              <w:rPr>
                <w:rFonts w:ascii="Times New Roman" w:hAnsi="Times New Roman"/>
                <w:b w:val="false"/>
                <w:i w:val="false"/>
                <w:color w:val="000000"/>
                <w:sz w:val="24"/>
              </w:rPr>
              <w:t>изъявительном</w:t>
            </w:r>
            <w:r>
              <w:rPr>
                <w:rFonts w:ascii="Times New Roman" w:hAnsi="Times New Roman"/>
                <w:b w:val="false"/>
                <w:i w:val="false"/>
                <w:color w:val="000000"/>
                <w:sz w:val="24"/>
              </w:rPr>
              <w:t xml:space="preserve"> </w:t>
            </w:r>
            <w:r>
              <w:rPr>
                <w:rFonts w:ascii="Times New Roman" w:hAnsi="Times New Roman"/>
                <w:b w:val="false"/>
                <w:i w:val="false"/>
                <w:color w:val="000000"/>
                <w:sz w:val="24"/>
              </w:rPr>
              <w:t>наклонении</w:t>
            </w:r>
            <w:r>
              <w:rPr>
                <w:rFonts w:ascii="Times New Roman" w:hAnsi="Times New Roman"/>
                <w:b w:val="false"/>
                <w:i w:val="false"/>
                <w:color w:val="000000"/>
                <w:sz w:val="24"/>
              </w:rPr>
              <w:t xml:space="preserve"> (Present/Past/Future Simple Tense, Present/Past Perfect Tense, Present/Past Continuous Tense, </w:t>
            </w:r>
            <w:r>
              <w:rPr>
                <w:rFonts w:ascii="Times New Roman" w:hAnsi="Times New Roman"/>
                <w:b w:val="false"/>
                <w:i w:val="false"/>
                <w:color w:val="000000"/>
                <w:sz w:val="24"/>
              </w:rPr>
              <w:t>Future-in-the-Past</w:t>
            </w:r>
            <w:r>
              <w:rPr>
                <w:rFonts w:ascii="Times New Roman" w:hAnsi="Times New Roman"/>
                <w:b w:val="false"/>
                <w:i w:val="false"/>
                <w:color w:val="000000"/>
                <w:sz w:val="24"/>
              </w:rPr>
              <w:t xml:space="preserve">) </w:t>
            </w:r>
          </w:p>
        </w:tc>
      </w:tr>
      <w:tr>
        <w:trPr>
          <w:trHeight w:val="930" w:hRule="atLeast"/>
          <w:trHeight w:val="144" w:hRule="atLeast"/>
        </w:trPr>
        <w:tc>
          <w:tcPr>
            <w:tcW w:w="147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2.4.8</w:t>
            </w:r>
          </w:p>
        </w:tc>
        <w:tc>
          <w:tcPr>
            <w:tcW w:w="0" w:type="auto"/>
            <w:gridSpan w:val="2"/>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Глаголы в наиболее употребительных формах страдательного залога (Present/ Past Simple Passive, Present Perfect Passive)</w:t>
            </w:r>
          </w:p>
        </w:tc>
      </w:tr>
      <w:tr>
        <w:trPr>
          <w:trHeight w:val="465" w:hRule="atLeast"/>
          <w:trHeight w:val="144" w:hRule="atLeast"/>
        </w:trPr>
        <w:tc>
          <w:tcPr>
            <w:tcW w:w="147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3</w:t>
            </w:r>
          </w:p>
        </w:tc>
        <w:tc>
          <w:tcPr>
            <w:tcW w:w="0" w:type="auto"/>
            <w:gridSpan w:val="2"/>
            <w:tcBorders/>
            <w:tcMar>
              <w:top w:w="50" w:type="dxa"/>
              <w:left w:w="100" w:type="dxa"/>
            </w:tcMar>
            <w:vAlign w:val="center"/>
          </w:tcPr>
          <w:p>
            <w:pPr>
              <w:spacing w:before="0" w:after="0" w:line="336"/>
              <w:ind w:left="228"/>
              <w:jc w:val="left"/>
            </w:pPr>
            <w:r>
              <w:rPr>
                <w:rFonts w:ascii="Times New Roman" w:hAnsi="Times New Roman"/>
                <w:b w:val="false"/>
                <w:i w:val="false"/>
                <w:color w:val="000000"/>
                <w:sz w:val="24"/>
              </w:rPr>
              <w:t>Социокультурные знания и умения</w:t>
            </w:r>
          </w:p>
        </w:tc>
      </w:tr>
      <w:tr>
        <w:trPr>
          <w:trHeight w:val="3165" w:hRule="atLeast"/>
          <w:trHeight w:val="144" w:hRule="atLeast"/>
        </w:trPr>
        <w:tc>
          <w:tcPr>
            <w:tcW w:w="147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3.1</w:t>
            </w:r>
          </w:p>
        </w:tc>
        <w:tc>
          <w:tcPr>
            <w:tcW w:w="0" w:type="auto"/>
            <w:gridSpan w:val="2"/>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Знания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обычаи; традиции в питании и проведении досуга, система образования)</w:t>
            </w:r>
          </w:p>
        </w:tc>
      </w:tr>
      <w:tr>
        <w:trPr>
          <w:trHeight w:val="2820" w:hRule="atLeast"/>
          <w:trHeight w:val="144" w:hRule="atLeast"/>
        </w:trPr>
        <w:tc>
          <w:tcPr>
            <w:tcW w:w="147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3.2</w:t>
            </w:r>
          </w:p>
        </w:tc>
        <w:tc>
          <w:tcPr>
            <w:tcW w:w="0" w:type="auto"/>
            <w:gridSpan w:val="2"/>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tc>
      </w:tr>
      <w:tr>
        <w:trPr>
          <w:trHeight w:val="930" w:hRule="atLeast"/>
          <w:trHeight w:val="144" w:hRule="atLeast"/>
        </w:trPr>
        <w:tc>
          <w:tcPr>
            <w:tcW w:w="147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3.3</w:t>
            </w:r>
          </w:p>
        </w:tc>
        <w:tc>
          <w:tcPr>
            <w:tcW w:w="0" w:type="auto"/>
            <w:gridSpan w:val="2"/>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tc>
      </w:tr>
      <w:tr>
        <w:trPr>
          <w:trHeight w:val="465" w:hRule="atLeast"/>
          <w:trHeight w:val="144" w:hRule="atLeast"/>
        </w:trPr>
        <w:tc>
          <w:tcPr>
            <w:tcW w:w="147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3.4</w:t>
            </w:r>
          </w:p>
        </w:tc>
        <w:tc>
          <w:tcPr>
            <w:tcW w:w="0" w:type="auto"/>
            <w:gridSpan w:val="2"/>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Соблюдение норм вежливости в межкультурном общении</w:t>
            </w:r>
          </w:p>
        </w:tc>
      </w:tr>
      <w:tr>
        <w:trPr>
          <w:trHeight w:val="930" w:hRule="atLeast"/>
          <w:trHeight w:val="144" w:hRule="atLeast"/>
        </w:trPr>
        <w:tc>
          <w:tcPr>
            <w:tcW w:w="147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3.5</w:t>
            </w:r>
          </w:p>
        </w:tc>
        <w:tc>
          <w:tcPr>
            <w:tcW w:w="0" w:type="auto"/>
            <w:gridSpan w:val="2"/>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Умение писать свои имя и фамилию, а также имена и фамилии своих родственников и друзей на английском языке; правильно оформлять свой адрес на английском языке (в анкете)</w:t>
            </w:r>
          </w:p>
        </w:tc>
      </w:tr>
      <w:tr>
        <w:trPr>
          <w:trHeight w:val="930" w:hRule="atLeast"/>
          <w:trHeight w:val="144" w:hRule="atLeast"/>
        </w:trPr>
        <w:tc>
          <w:tcPr>
            <w:tcW w:w="147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3.6</w:t>
            </w:r>
          </w:p>
        </w:tc>
        <w:tc>
          <w:tcPr>
            <w:tcW w:w="0" w:type="auto"/>
            <w:gridSpan w:val="2"/>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Умение 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tc>
      </w:tr>
      <w:tr>
        <w:trPr>
          <w:trHeight w:val="465" w:hRule="atLeast"/>
          <w:trHeight w:val="144" w:hRule="atLeast"/>
        </w:trPr>
        <w:tc>
          <w:tcPr>
            <w:tcW w:w="147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3.7</w:t>
            </w:r>
          </w:p>
        </w:tc>
        <w:tc>
          <w:tcPr>
            <w:tcW w:w="0" w:type="auto"/>
            <w:gridSpan w:val="2"/>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Умение кратко представлять Россию и страну (страны) изучаемого языка</w:t>
            </w:r>
          </w:p>
        </w:tc>
      </w:tr>
      <w:tr>
        <w:trPr>
          <w:trHeight w:val="1410" w:hRule="atLeast"/>
          <w:trHeight w:val="144" w:hRule="atLeast"/>
        </w:trPr>
        <w:tc>
          <w:tcPr>
            <w:tcW w:w="147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3.8</w:t>
            </w:r>
          </w:p>
        </w:tc>
        <w:tc>
          <w:tcPr>
            <w:tcW w:w="0" w:type="auto"/>
            <w:gridSpan w:val="2"/>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Умение 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tc>
      </w:tr>
      <w:tr>
        <w:trPr>
          <w:trHeight w:val="1410" w:hRule="atLeast"/>
          <w:trHeight w:val="144" w:hRule="atLeast"/>
        </w:trPr>
        <w:tc>
          <w:tcPr>
            <w:tcW w:w="147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3.9</w:t>
            </w:r>
          </w:p>
        </w:tc>
        <w:tc>
          <w:tcPr>
            <w:tcW w:w="0" w:type="auto"/>
            <w:gridSpan w:val="2"/>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Умение 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w:t>
            </w:r>
          </w:p>
        </w:tc>
      </w:tr>
      <w:tr>
        <w:trPr>
          <w:trHeight w:val="465" w:hRule="atLeast"/>
          <w:trHeight w:val="144" w:hRule="atLeast"/>
        </w:trPr>
        <w:tc>
          <w:tcPr>
            <w:tcW w:w="147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3.10</w:t>
            </w:r>
          </w:p>
        </w:tc>
        <w:tc>
          <w:tcPr>
            <w:tcW w:w="0" w:type="auto"/>
            <w:gridSpan w:val="2"/>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Формирование элементарного представления о различных вариантах английского языка</w:t>
            </w:r>
          </w:p>
        </w:tc>
      </w:tr>
      <w:tr>
        <w:trPr>
          <w:trHeight w:val="465" w:hRule="atLeast"/>
          <w:trHeight w:val="144" w:hRule="atLeast"/>
        </w:trPr>
        <w:tc>
          <w:tcPr>
            <w:tcW w:w="147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4</w:t>
            </w:r>
          </w:p>
        </w:tc>
        <w:tc>
          <w:tcPr>
            <w:tcW w:w="0" w:type="auto"/>
            <w:gridSpan w:val="2"/>
            <w:tcBorders/>
            <w:tcMar>
              <w:top w:w="50" w:type="dxa"/>
              <w:left w:w="100" w:type="dxa"/>
            </w:tcMar>
            <w:vAlign w:val="center"/>
          </w:tcPr>
          <w:p>
            <w:pPr>
              <w:spacing w:before="0" w:after="0" w:line="336"/>
              <w:ind w:left="228"/>
              <w:jc w:val="left"/>
            </w:pPr>
            <w:r>
              <w:rPr>
                <w:rFonts w:ascii="Times New Roman" w:hAnsi="Times New Roman"/>
                <w:b w:val="false"/>
                <w:i w:val="false"/>
                <w:color w:val="000000"/>
                <w:sz w:val="24"/>
              </w:rPr>
              <w:t>Компенсаторные умения</w:t>
            </w:r>
          </w:p>
        </w:tc>
      </w:tr>
      <w:tr>
        <w:trPr>
          <w:trHeight w:val="1410" w:hRule="atLeast"/>
          <w:trHeight w:val="144" w:hRule="atLeast"/>
        </w:trPr>
        <w:tc>
          <w:tcPr>
            <w:tcW w:w="147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4.1</w:t>
            </w:r>
          </w:p>
        </w:tc>
        <w:tc>
          <w:tcPr>
            <w:tcW w:w="0" w:type="auto"/>
            <w:gridSpan w:val="2"/>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описания предмета вместо его названия</w:t>
            </w:r>
          </w:p>
        </w:tc>
      </w:tr>
      <w:tr>
        <w:trPr>
          <w:trHeight w:val="930" w:hRule="atLeast"/>
          <w:trHeight w:val="144" w:hRule="atLeast"/>
        </w:trPr>
        <w:tc>
          <w:tcPr>
            <w:tcW w:w="147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4.2</w:t>
            </w:r>
          </w:p>
        </w:tc>
        <w:tc>
          <w:tcPr>
            <w:tcW w:w="0" w:type="auto"/>
            <w:gridSpan w:val="2"/>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При непосредственном общении умение догадываться о значении незнакомых слов с помощью используемых собеседником жестов и мимики</w:t>
            </w:r>
          </w:p>
        </w:tc>
      </w:tr>
      <w:tr>
        <w:trPr>
          <w:trHeight w:val="465" w:hRule="atLeast"/>
          <w:trHeight w:val="144" w:hRule="atLeast"/>
        </w:trPr>
        <w:tc>
          <w:tcPr>
            <w:tcW w:w="147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4.3</w:t>
            </w:r>
          </w:p>
        </w:tc>
        <w:tc>
          <w:tcPr>
            <w:tcW w:w="0" w:type="auto"/>
            <w:gridSpan w:val="2"/>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Умение переспрашивать, просить повторить, уточняя значение незнакомых слов</w:t>
            </w:r>
          </w:p>
        </w:tc>
      </w:tr>
      <w:tr>
        <w:trPr>
          <w:trHeight w:val="465" w:hRule="atLeast"/>
          <w:trHeight w:val="144" w:hRule="atLeast"/>
        </w:trPr>
        <w:tc>
          <w:tcPr>
            <w:tcW w:w="147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4.4</w:t>
            </w:r>
          </w:p>
        </w:tc>
        <w:tc>
          <w:tcPr>
            <w:tcW w:w="0" w:type="auto"/>
            <w:gridSpan w:val="2"/>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Использование при формулировании собственных высказываний ключевых слов, плана</w:t>
            </w:r>
          </w:p>
        </w:tc>
      </w:tr>
      <w:tr>
        <w:trPr>
          <w:trHeight w:val="2220" w:hRule="atLeast"/>
          <w:trHeight w:val="144" w:hRule="atLeast"/>
        </w:trPr>
        <w:tc>
          <w:tcPr>
            <w:tcW w:w="147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4.5</w:t>
            </w:r>
          </w:p>
        </w:tc>
        <w:tc>
          <w:tcPr>
            <w:tcW w:w="0" w:type="auto"/>
            <w:gridSpan w:val="2"/>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tc>
      </w:tr>
      <w:tr>
        <w:trPr>
          <w:trHeight w:val="465" w:hRule="atLeast"/>
          <w:trHeight w:val="144" w:hRule="atLeast"/>
        </w:trPr>
        <w:tc>
          <w:tcPr>
            <w:tcW w:w="0" w:type="auto"/>
            <w:gridSpan w:val="3"/>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Тематическое содержание речи</w:t>
            </w:r>
          </w:p>
        </w:tc>
      </w:tr>
      <w:tr>
        <w:trPr>
          <w:trHeight w:val="465" w:hRule="atLeast"/>
          <w:trHeight w:val="144" w:hRule="atLeast"/>
        </w:trPr>
        <w:tc>
          <w:tcPr>
            <w:tcW w:w="0" w:type="auto"/>
            <w:gridSpan w:val="2"/>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А</w:t>
            </w:r>
          </w:p>
        </w:tc>
        <w:tc>
          <w:tcPr>
            <w:tcW w:w="1280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Взаимоотношения в семье и с друзьями. Конфликты и их разрешение</w:t>
            </w:r>
          </w:p>
        </w:tc>
      </w:tr>
      <w:tr>
        <w:trPr>
          <w:trHeight w:val="465" w:hRule="atLeast"/>
          <w:trHeight w:val="144" w:hRule="atLeast"/>
        </w:trPr>
        <w:tc>
          <w:tcPr>
            <w:tcW w:w="0" w:type="auto"/>
            <w:gridSpan w:val="2"/>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Б</w:t>
            </w:r>
          </w:p>
        </w:tc>
        <w:tc>
          <w:tcPr>
            <w:tcW w:w="1280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Внешность и характер человека (литературного персонажа)</w:t>
            </w:r>
          </w:p>
        </w:tc>
      </w:tr>
      <w:tr>
        <w:trPr>
          <w:trHeight w:val="930" w:hRule="atLeast"/>
          <w:trHeight w:val="144" w:hRule="atLeast"/>
        </w:trPr>
        <w:tc>
          <w:tcPr>
            <w:tcW w:w="0" w:type="auto"/>
            <w:gridSpan w:val="2"/>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В</w:t>
            </w:r>
          </w:p>
        </w:tc>
        <w:tc>
          <w:tcPr>
            <w:tcW w:w="1280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Досуг и увлечения (хобби) современного подростка (чтение, кино, театр, музыка, музей, спорт, живопись; компьютерные игры). Роль книги в жизни подростка</w:t>
            </w:r>
          </w:p>
        </w:tc>
      </w:tr>
      <w:tr>
        <w:trPr>
          <w:trHeight w:val="930" w:hRule="atLeast"/>
          <w:trHeight w:val="144" w:hRule="atLeast"/>
        </w:trPr>
        <w:tc>
          <w:tcPr>
            <w:tcW w:w="0" w:type="auto"/>
            <w:gridSpan w:val="2"/>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Г</w:t>
            </w:r>
          </w:p>
        </w:tc>
        <w:tc>
          <w:tcPr>
            <w:tcW w:w="1280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Здоровый образ жизни: режим труда и отдыха, фитнес, сбалансированное питание. Посещение врача</w:t>
            </w:r>
          </w:p>
        </w:tc>
      </w:tr>
      <w:tr>
        <w:trPr>
          <w:trHeight w:val="465" w:hRule="atLeast"/>
          <w:trHeight w:val="144" w:hRule="atLeast"/>
        </w:trPr>
        <w:tc>
          <w:tcPr>
            <w:tcW w:w="0" w:type="auto"/>
            <w:gridSpan w:val="2"/>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Д</w:t>
            </w:r>
          </w:p>
        </w:tc>
        <w:tc>
          <w:tcPr>
            <w:tcW w:w="1280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Покупки: одежда, обувь и продукты питания. Карманные деньги. Молодёжная мода</w:t>
            </w:r>
          </w:p>
        </w:tc>
      </w:tr>
      <w:tr>
        <w:trPr>
          <w:trHeight w:val="930" w:hRule="atLeast"/>
          <w:trHeight w:val="144" w:hRule="atLeast"/>
        </w:trPr>
        <w:tc>
          <w:tcPr>
            <w:tcW w:w="0" w:type="auto"/>
            <w:gridSpan w:val="2"/>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Е</w:t>
            </w:r>
          </w:p>
        </w:tc>
        <w:tc>
          <w:tcPr>
            <w:tcW w:w="1280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Школа, школьная жизнь, изучаемые предметы и отношение к ним. Взаимоотношения в школе: проблемы и их решение. Переписка с зарубежными сверстниками</w:t>
            </w:r>
          </w:p>
        </w:tc>
      </w:tr>
      <w:tr>
        <w:trPr>
          <w:trHeight w:val="465" w:hRule="atLeast"/>
          <w:trHeight w:val="144" w:hRule="atLeast"/>
        </w:trPr>
        <w:tc>
          <w:tcPr>
            <w:tcW w:w="0" w:type="auto"/>
            <w:gridSpan w:val="2"/>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Ж</w:t>
            </w:r>
          </w:p>
        </w:tc>
        <w:tc>
          <w:tcPr>
            <w:tcW w:w="1280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Мир современных профессий</w:t>
            </w:r>
          </w:p>
        </w:tc>
      </w:tr>
      <w:tr>
        <w:trPr>
          <w:trHeight w:val="930" w:hRule="atLeast"/>
          <w:trHeight w:val="144" w:hRule="atLeast"/>
        </w:trPr>
        <w:tc>
          <w:tcPr>
            <w:tcW w:w="0" w:type="auto"/>
            <w:gridSpan w:val="2"/>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З</w:t>
            </w:r>
          </w:p>
        </w:tc>
        <w:tc>
          <w:tcPr>
            <w:tcW w:w="1280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Виды отдыха в различное время года. Путешествия по России и зарубежным странам. Транспорт</w:t>
            </w:r>
          </w:p>
        </w:tc>
      </w:tr>
      <w:tr>
        <w:trPr>
          <w:trHeight w:val="930" w:hRule="atLeast"/>
          <w:trHeight w:val="144" w:hRule="atLeast"/>
        </w:trPr>
        <w:tc>
          <w:tcPr>
            <w:tcW w:w="0" w:type="auto"/>
            <w:gridSpan w:val="2"/>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И</w:t>
            </w:r>
          </w:p>
        </w:tc>
        <w:tc>
          <w:tcPr>
            <w:tcW w:w="1280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Природа: флора и фауна. Проблемы экологии. Защита окружающей среды. Климат, погода. Стихийные бедствия</w:t>
            </w:r>
          </w:p>
        </w:tc>
      </w:tr>
      <w:tr>
        <w:trPr>
          <w:trHeight w:val="465" w:hRule="atLeast"/>
          <w:trHeight w:val="144" w:hRule="atLeast"/>
        </w:trPr>
        <w:tc>
          <w:tcPr>
            <w:tcW w:w="0" w:type="auto"/>
            <w:gridSpan w:val="2"/>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К</w:t>
            </w:r>
          </w:p>
        </w:tc>
        <w:tc>
          <w:tcPr>
            <w:tcW w:w="1280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Средства массовой информации (телевидение, радио, пресса, Интернет)</w:t>
            </w:r>
          </w:p>
        </w:tc>
      </w:tr>
      <w:tr>
        <w:trPr>
          <w:trHeight w:val="1875" w:hRule="atLeast"/>
          <w:trHeight w:val="144" w:hRule="atLeast"/>
        </w:trPr>
        <w:tc>
          <w:tcPr>
            <w:tcW w:w="0" w:type="auto"/>
            <w:gridSpan w:val="2"/>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Л</w:t>
            </w:r>
          </w:p>
        </w:tc>
        <w:tc>
          <w:tcPr>
            <w:tcW w:w="1280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r>
      <w:tr>
        <w:trPr>
          <w:trHeight w:val="1410" w:hRule="atLeast"/>
          <w:trHeight w:val="144" w:hRule="atLeast"/>
        </w:trPr>
        <w:tc>
          <w:tcPr>
            <w:tcW w:w="0" w:type="auto"/>
            <w:gridSpan w:val="2"/>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М</w:t>
            </w:r>
          </w:p>
        </w:tc>
        <w:tc>
          <w:tcPr>
            <w:tcW w:w="12800"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r>
    </w:tbl>
    <w:p>
      <w:pPr>
        <w:spacing w:before="0" w:after="0"/>
        <w:ind w:left="120"/>
        <w:jc w:val="left"/>
      </w:pPr>
    </w:p>
    <w:bookmarkStart w:name="block-62153298" w:id="20"/>
    <w:p>
      <w:pPr>
        <w:sectPr>
          <w:pgSz w:w="11906" w:h="16383" w:orient="portrait"/>
        </w:sectPr>
      </w:pPr>
    </w:p>
    <w:bookmarkEnd w:id="20"/>
    <w:bookmarkEnd w:id="19"/>
    <w:bookmarkStart w:name="block-62153294" w:id="21"/>
    <w:p>
      <w:pPr>
        <w:spacing w:before="199" w:after="199" w:line="336"/>
        <w:ind w:left="120"/>
        <w:jc w:val="left"/>
      </w:pPr>
      <w:r>
        <w:rPr>
          <w:rFonts w:ascii="Times New Roman" w:hAnsi="Times New Roman"/>
          <w:b/>
          <w:i w:val="false"/>
          <w:color w:val="000000"/>
          <w:sz w:val="28"/>
        </w:rPr>
        <w:t>ПРОВЕРЯЕМЫЕ НА ОГЭ ПО АНГЛИЙСКОМУ ЯЗЫКУ ТРЕБОВАНИЯ К РЕЗУЛЬТАТАМ ОСВОЕНИЯ ОСНОВНОЙ ОБРАЗОВАТЕЛЬНОЙ ПРОГРАММЫ ОСНОВНОГО ОБЩЕГО ОБРАЗОВАНИЯ</w:t>
      </w:r>
    </w:p>
    <w:p>
      <w:pPr>
        <w:spacing w:before="0" w:after="0"/>
        <w:ind w:left="120"/>
        <w:jc w:val="left"/>
      </w:pPr>
    </w:p>
    <w:tbl>
      <w:tblPr>
        <w:tblW w:w="0" w:type="auto"/>
        <w:tblCellSpacing w:w="0" w:type="nil"/>
        <w:tblBorders>
          <w:top w:val="single"/>
          <w:left w:val="single"/>
          <w:bottom w:val="single"/>
          <w:right w:val="single"/>
          <w:insideH w:val="single"/>
          <w:insideV w:val="single"/>
        </w:tblBorders>
      </w:tblPr>
      <w:tblGrid>
        <w:gridCol w:w="2840"/>
        <w:gridCol w:w="10920"/>
      </w:tblGrid>
      <w:tr>
        <w:trPr>
          <w:trHeight w:val="2970" w:hRule="atLeast"/>
          <w:trHeight w:val="144" w:hRule="atLeast"/>
        </w:trPr>
        <w:tc>
          <w:tcPr>
            <w:tcW w:w="198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Код проверяемого требования </w:t>
            </w:r>
          </w:p>
        </w:tc>
        <w:tc>
          <w:tcPr>
            <w:tcW w:w="12012"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Проверяемые требования к предметным результатам базового уровня освоения основной образовательной программы основного общего образования на основе ФГОС </w:t>
            </w:r>
          </w:p>
        </w:tc>
      </w:tr>
      <w:tr>
        <w:trPr>
          <w:trHeight w:val="2820" w:hRule="atLeast"/>
          <w:trHeight w:val="144" w:hRule="atLeast"/>
        </w:trPr>
        <w:tc>
          <w:tcPr>
            <w:tcW w:w="1988" w:type="dxa"/>
            <w:tcBorders/>
            <w:tcMar>
              <w:top w:w="50" w:type="dxa"/>
              <w:left w:w="100" w:type="dxa"/>
            </w:tcMar>
            <w:vAlign w:val="center"/>
          </w:tcPr>
          <w:p>
            <w:pPr>
              <w:spacing w:before="0" w:after="0"/>
              <w:ind w:left="228"/>
              <w:jc w:val="left"/>
            </w:pPr>
          </w:p>
        </w:tc>
        <w:tc>
          <w:tcPr>
            <w:tcW w:w="12012"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pacing w:val="-2"/>
                <w:sz w:val="24"/>
              </w:rPr>
              <w:t>Предметные результаты по учебному предмету «Иностранный язык» предметной области «Иностранные языки»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её составляющих – речевой, языковой, социокультурной, компенсаторной, метапредметной (учебно-познавательной) – и должны обеспечивать:</w:t>
            </w:r>
          </w:p>
        </w:tc>
      </w:tr>
      <w:tr>
        <w:trPr>
          <w:trHeight w:val="282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w:t>
            </w:r>
          </w:p>
        </w:tc>
        <w:tc>
          <w:tcPr>
            <w:tcW w:w="12012"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Овладение основными видами речевой деятельности</w:t>
            </w:r>
            <w:r>
              <w:rPr>
                <w:rFonts w:ascii="Times New Roman" w:hAnsi="Times New Roman"/>
                <w:b w:val="false"/>
                <w:i w:val="false"/>
                <w:color w:val="000000"/>
                <w:sz w:val="24"/>
              </w:rPr>
              <w:t xml:space="preserve"> в рамках следующего тематического содержания речи. </w:t>
            </w:r>
            <w:r>
              <w:rPr>
                <w:rFonts w:ascii="Times New Roman" w:hAnsi="Times New Roman"/>
                <w:b w:val="false"/>
                <w:i w:val="false"/>
                <w:color w:val="000000"/>
                <w:sz w:val="24"/>
              </w:rPr>
              <w:t>Моя семья. Мои друзья. Свободное время современного подростка. Здоровый образ жизни. Школа. Мир современных профессий. Окружающий мир. Средства массовой информации и Интернет. Родная страна и страна (страны) изучаемого языка. Выдающиеся люди родной страны и страны (стран) изучаемого языка</w:t>
            </w:r>
          </w:p>
        </w:tc>
      </w:tr>
      <w:tr>
        <w:trPr>
          <w:trHeight w:val="465"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1.1</w:t>
            </w:r>
          </w:p>
        </w:tc>
        <w:tc>
          <w:tcPr>
            <w:tcW w:w="12012" w:type="dxa"/>
            <w:tcBorders/>
            <w:tcMar>
              <w:top w:w="50" w:type="dxa"/>
              <w:left w:w="100" w:type="dxa"/>
            </w:tcMar>
            <w:vAlign w:val="center"/>
          </w:tcPr>
          <w:p>
            <w:pPr>
              <w:spacing w:before="0" w:after="0" w:line="336"/>
              <w:ind w:left="228"/>
              <w:jc w:val="both"/>
            </w:pPr>
            <w:r>
              <w:rPr>
                <w:rFonts w:ascii="Times New Roman" w:hAnsi="Times New Roman"/>
                <w:b w:val="false"/>
                <w:i/>
                <w:color w:val="000000"/>
                <w:sz w:val="24"/>
              </w:rPr>
              <w:t>Говорение</w:t>
            </w:r>
          </w:p>
        </w:tc>
      </w:tr>
      <w:tr>
        <w:trPr>
          <w:trHeight w:val="282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1.1.1</w:t>
            </w:r>
          </w:p>
        </w:tc>
        <w:tc>
          <w:tcPr>
            <w:tcW w:w="12012"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Уметь вести разные виды диалога в стандартных ситуациях общения (диалог этикетного характера, диалог – побуждение к действию, диалог-расспрос, диалог – обмен мнениями, комбинированный диалог) объёмом до 8 реплик со стороны каждого собеседника в рамках тематического содержания речи с вербальными и (или) невербальными опорами или без них, с соблюдением норм речевого этикета, принятых в стране (странах) изучаемого языка</w:t>
            </w:r>
          </w:p>
        </w:tc>
      </w:tr>
      <w:tr>
        <w:trPr>
          <w:trHeight w:val="141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1.1.2</w:t>
            </w:r>
          </w:p>
        </w:tc>
        <w:tc>
          <w:tcPr>
            <w:tcW w:w="12012"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Создавать устные связные монологические высказывания (описание (характеристика), повествование (сообщение) объёмом 10 – 12 фраз с вербальными и (или) невербальными опорами или без них в рамках тематического содержания речи</w:t>
            </w:r>
          </w:p>
        </w:tc>
      </w:tr>
      <w:tr>
        <w:trPr>
          <w:trHeight w:val="465"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1.1.3</w:t>
            </w:r>
          </w:p>
        </w:tc>
        <w:tc>
          <w:tcPr>
            <w:tcW w:w="12012"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Передавать основное содержание прочитанного (прослушанного) текста</w:t>
            </w:r>
          </w:p>
        </w:tc>
      </w:tr>
      <w:tr>
        <w:trPr>
          <w:trHeight w:val="465"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1.1.4</w:t>
            </w:r>
          </w:p>
        </w:tc>
        <w:tc>
          <w:tcPr>
            <w:tcW w:w="12012"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Представлять результаты выполненной проектной работы объёмом 10 – 12 фраз</w:t>
            </w:r>
          </w:p>
        </w:tc>
      </w:tr>
      <w:tr>
        <w:trPr>
          <w:trHeight w:val="465"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1.2</w:t>
            </w:r>
          </w:p>
        </w:tc>
        <w:tc>
          <w:tcPr>
            <w:tcW w:w="12012" w:type="dxa"/>
            <w:tcBorders/>
            <w:tcMar>
              <w:top w:w="50" w:type="dxa"/>
              <w:left w:w="100" w:type="dxa"/>
            </w:tcMar>
            <w:vAlign w:val="center"/>
          </w:tcPr>
          <w:p>
            <w:pPr>
              <w:spacing w:before="0" w:after="0" w:line="336"/>
              <w:ind w:left="228"/>
              <w:jc w:val="both"/>
            </w:pPr>
            <w:r>
              <w:rPr>
                <w:rFonts w:ascii="Times New Roman" w:hAnsi="Times New Roman"/>
                <w:b w:val="false"/>
                <w:i/>
                <w:color w:val="000000"/>
                <w:sz w:val="24"/>
              </w:rPr>
              <w:t>Аудирование</w:t>
            </w:r>
          </w:p>
        </w:tc>
      </w:tr>
      <w:tr>
        <w:trPr>
          <w:trHeight w:val="1875"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1.2.1</w:t>
            </w:r>
          </w:p>
        </w:tc>
        <w:tc>
          <w:tcPr>
            <w:tcW w:w="12012"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Воспринимать на слух и понимать звучащие до 2 минут несложные аутентичные тексты, содержащие отдельные незнакомые слова и неизученные языковые явления, не препятствующие решению коммуникативной задачи, с пониманием основного содержания текстов</w:t>
            </w:r>
          </w:p>
        </w:tc>
      </w:tr>
      <w:tr>
        <w:trPr>
          <w:trHeight w:val="207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1.2.2</w:t>
            </w:r>
          </w:p>
        </w:tc>
        <w:tc>
          <w:tcPr>
            <w:tcW w:w="12012"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Воспринимать на слух и понимать звучащие до 2 минут несложные аутентичные тексты, содержащие отдельные незнакомые слова и неизученные языковые явления, не препятствующие решению коммуникативной задачи, с пониманием нужной (интересующей, запрашиваемой информации)</w:t>
            </w:r>
          </w:p>
        </w:tc>
      </w:tr>
      <w:tr>
        <w:trPr>
          <w:trHeight w:val="465"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1.3</w:t>
            </w:r>
          </w:p>
        </w:tc>
        <w:tc>
          <w:tcPr>
            <w:tcW w:w="12012" w:type="dxa"/>
            <w:tcBorders/>
            <w:tcMar>
              <w:top w:w="50" w:type="dxa"/>
              <w:left w:w="100" w:type="dxa"/>
            </w:tcMar>
            <w:vAlign w:val="center"/>
          </w:tcPr>
          <w:p>
            <w:pPr>
              <w:spacing w:before="0" w:after="0" w:line="336"/>
              <w:ind w:left="228"/>
              <w:jc w:val="both"/>
            </w:pPr>
            <w:r>
              <w:rPr>
                <w:rFonts w:ascii="Times New Roman" w:hAnsi="Times New Roman"/>
                <w:b w:val="false"/>
                <w:i/>
                <w:color w:val="000000"/>
                <w:sz w:val="24"/>
              </w:rPr>
              <w:t>Смысловое чтение</w:t>
            </w:r>
          </w:p>
        </w:tc>
      </w:tr>
      <w:tr>
        <w:trPr>
          <w:trHeight w:val="1875"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1.3.1</w:t>
            </w:r>
          </w:p>
        </w:tc>
        <w:tc>
          <w:tcPr>
            <w:tcW w:w="12012"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Читать про себя и понимать несложные аутентичные тексты разного вида, жанра и стиля объёмом 450 – 500 слов, содержащие незнакомые слова и отдельные неизученные языковые явления, не препятствующие решению коммуникативной задачи, с пониманием основного содержания </w:t>
            </w:r>
          </w:p>
        </w:tc>
      </w:tr>
      <w:tr>
        <w:trPr>
          <w:trHeight w:val="1875"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1.3.2</w:t>
            </w:r>
          </w:p>
        </w:tc>
        <w:tc>
          <w:tcPr>
            <w:tcW w:w="12012"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Читать про себя и понимать несложные аутентичные тексты разного вида, жанра и стиля объёмом 450 – 500 слов, содержащие незнакомые слова и отдельные неизученные языковые явления, не препятствующие решению коммуникативной задачи, с пониманием нужной (интересующей, запрашиваемой информации)</w:t>
            </w:r>
          </w:p>
        </w:tc>
      </w:tr>
      <w:tr>
        <w:trPr>
          <w:trHeight w:val="1875"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1.3.3</w:t>
            </w:r>
          </w:p>
        </w:tc>
        <w:tc>
          <w:tcPr>
            <w:tcW w:w="12012"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Читать про себя и понимать несложные аутентичные тексты разного вида, жанра и стиля объёмом 450 – 500 слов, содержащие незнакомые слова и отдельные неизученные языковые явления, не препятствующие решению коммуникативной задачи, с полным пониманием содержания </w:t>
            </w:r>
          </w:p>
        </w:tc>
      </w:tr>
      <w:tr>
        <w:trPr>
          <w:trHeight w:val="93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1.3.4</w:t>
            </w:r>
          </w:p>
        </w:tc>
        <w:tc>
          <w:tcPr>
            <w:tcW w:w="12012"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Читать про себя несплошные тексты (таблицы, диаграммы, схемы) и понимать представленную в них информацию</w:t>
            </w:r>
          </w:p>
        </w:tc>
      </w:tr>
      <w:tr>
        <w:trPr>
          <w:trHeight w:val="465"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1.4</w:t>
            </w:r>
          </w:p>
        </w:tc>
        <w:tc>
          <w:tcPr>
            <w:tcW w:w="12012" w:type="dxa"/>
            <w:tcBorders/>
            <w:tcMar>
              <w:top w:w="50" w:type="dxa"/>
              <w:left w:w="100" w:type="dxa"/>
            </w:tcMar>
            <w:vAlign w:val="center"/>
          </w:tcPr>
          <w:p>
            <w:pPr>
              <w:spacing w:before="0" w:after="0" w:line="336"/>
              <w:ind w:left="228"/>
              <w:jc w:val="both"/>
            </w:pPr>
            <w:r>
              <w:rPr>
                <w:rFonts w:ascii="Times New Roman" w:hAnsi="Times New Roman"/>
                <w:b w:val="false"/>
                <w:i/>
                <w:color w:val="000000"/>
                <w:sz w:val="24"/>
              </w:rPr>
              <w:t>Письменная речь</w:t>
            </w:r>
          </w:p>
        </w:tc>
      </w:tr>
      <w:tr>
        <w:trPr>
          <w:trHeight w:val="93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 xml:space="preserve">1.4.1 </w:t>
            </w:r>
          </w:p>
        </w:tc>
        <w:tc>
          <w:tcPr>
            <w:tcW w:w="12012"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Заполнять анкеты и формуляры, сообщая о себе основные сведения, в соответствии с нормами, принятыми в стране (странах) изучаемого языка</w:t>
            </w:r>
          </w:p>
        </w:tc>
      </w:tr>
      <w:tr>
        <w:trPr>
          <w:trHeight w:val="93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1.4.2</w:t>
            </w:r>
          </w:p>
        </w:tc>
        <w:tc>
          <w:tcPr>
            <w:tcW w:w="12012"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Писать электронное сообщение личного характера объёмом 100 – 120 слов, соблюдая речевой этикет, принятый в стране (странах) изучаемого языка</w:t>
            </w:r>
          </w:p>
        </w:tc>
      </w:tr>
      <w:tr>
        <w:trPr>
          <w:trHeight w:val="141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1.4.3</w:t>
            </w:r>
          </w:p>
        </w:tc>
        <w:tc>
          <w:tcPr>
            <w:tcW w:w="12012"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Создавать небольшие письменные высказывания объёмом 100 – 120 слов с использованием плана, картинки, таблицы и (или) прочитанного (прослушанного) текста</w:t>
            </w:r>
          </w:p>
        </w:tc>
      </w:tr>
      <w:tr>
        <w:trPr>
          <w:trHeight w:val="93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1.4.4</w:t>
            </w:r>
          </w:p>
        </w:tc>
        <w:tc>
          <w:tcPr>
            <w:tcW w:w="12012"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Преобразовывать предложенные схематичные модели (таблица, схема) в текстовой вариант представления информации</w:t>
            </w:r>
          </w:p>
        </w:tc>
      </w:tr>
      <w:tr>
        <w:trPr>
          <w:trHeight w:val="63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1.4.5</w:t>
            </w:r>
          </w:p>
        </w:tc>
        <w:tc>
          <w:tcPr>
            <w:tcW w:w="12012"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Представлять результаты выполненной проектной работы объёмом 100 – 120 слов</w:t>
            </w:r>
          </w:p>
        </w:tc>
      </w:tr>
      <w:tr>
        <w:trPr>
          <w:trHeight w:val="465"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w:t>
            </w:r>
          </w:p>
        </w:tc>
        <w:tc>
          <w:tcPr>
            <w:tcW w:w="12012"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Языковая сторона речи</w:t>
            </w:r>
          </w:p>
        </w:tc>
      </w:tr>
      <w:tr>
        <w:trPr>
          <w:trHeight w:val="393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2.1</w:t>
            </w:r>
          </w:p>
        </w:tc>
        <w:tc>
          <w:tcPr>
            <w:tcW w:w="12012"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Овладение фонетическими навыками (различать на слух и адекватно,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осмысленно читать вслух небольшие аутентичные тексты объёмом до 120 слов, построенные в основном на изученном языковом материале, с соблюдением правил чтения и соответствующей интонацией)</w:t>
            </w:r>
          </w:p>
        </w:tc>
      </w:tr>
      <w:tr>
        <w:trPr>
          <w:trHeight w:val="234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2.2</w:t>
            </w:r>
          </w:p>
        </w:tc>
        <w:tc>
          <w:tcPr>
            <w:tcW w:w="12012"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Овладение орфографическими навыками (применять правила орфографии в отношении изученного лексико-грамматического материала) и пунктуационными навыками (использовать точку, вопросительный и восклицательный знаки в конце предложения, апостроф, запятую при перечислении; пунктуационно правильно оформлять прямую речь; пунктуационно правильно оформлять электронное сообщение личного характера)</w:t>
            </w:r>
          </w:p>
        </w:tc>
      </w:tr>
      <w:tr>
        <w:trPr>
          <w:trHeight w:val="4695"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2.3</w:t>
            </w:r>
          </w:p>
        </w:tc>
        <w:tc>
          <w:tcPr>
            <w:tcW w:w="12012"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Знание и понимание основных значений изученных лексических единиц (слова, словосочетания, речевые клише), основных способов словообразования (аффиксация, словосложение, конверсия) и особенностей структуры простых и сложных предложений и различных коммуникативных типов предложений изучаемого иностранного языка; выявление признаков изученных грамматических и лексических явлений по заданным существенным основаниям; овладение логическими операциями по установлению существенного признака классификации, основания для сравнения, а также родовидовых отношений, по группировке понятий по содержанию; овладение техникой дедуктивных и индуктивных умозаключений, в том числе умозаключений по аналогии в отношении грамматики изучаемого языка</w:t>
            </w:r>
          </w:p>
        </w:tc>
      </w:tr>
      <w:tr>
        <w:trPr>
          <w:trHeight w:val="234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w:t>
            </w:r>
          </w:p>
        </w:tc>
        <w:tc>
          <w:tcPr>
            <w:tcW w:w="12012"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Овладение навыками употребления в устной и письменной речи не менее 1350 изученных лексических единиц (слов, словосочетаний, речевых клише), включая 500 лексических единиц, освоенных на уровне начального общего образования, образования родственных слов с использованием аффиксации, словосложения, конверсии</w:t>
            </w:r>
          </w:p>
        </w:tc>
      </w:tr>
      <w:tr>
        <w:trPr>
          <w:trHeight w:val="1875"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2.5</w:t>
            </w:r>
          </w:p>
        </w:tc>
        <w:tc>
          <w:tcPr>
            <w:tcW w:w="12012"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Овладение навыками распознавания и употребления в устной и письменной речи изученных морфологических форм и синтаксических конструкций изучаемого иностранного языка в рамках тематического содержания речи в соответствии с решаемой коммуникативной задачей</w:t>
            </w:r>
          </w:p>
        </w:tc>
      </w:tr>
      <w:tr>
        <w:trPr>
          <w:trHeight w:val="645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3</w:t>
            </w:r>
          </w:p>
        </w:tc>
        <w:tc>
          <w:tcPr>
            <w:tcW w:w="12012"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pacing w:val="-2"/>
                <w:sz w:val="24"/>
              </w:rPr>
              <w:t>Социокультурные знания и умения</w:t>
            </w:r>
          </w:p>
          <w:p>
            <w:pPr>
              <w:spacing w:before="0" w:after="0" w:line="336"/>
              <w:ind w:left="228"/>
              <w:jc w:val="both"/>
            </w:pPr>
            <w:r>
              <w:rPr>
                <w:rFonts w:ascii="Times New Roman" w:hAnsi="Times New Roman"/>
                <w:b w:val="false"/>
                <w:i w:val="false"/>
                <w:color w:val="000000"/>
                <w:spacing w:val="-2"/>
                <w:sz w:val="24"/>
              </w:rPr>
              <w:t>Овладение социокультурными знаниями и умениями: знать (понимать)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 знать (понимать) и использовать в устной и письменной речи наиболее употребительную тематическую фоновую лексику страны (стран) изучаемого языка (основные национальные праздники, проведение досуга, система образования, этикетные особенности посещения гостей, традиции в питании); иметь элементарные представления о различных вариантах изучаемого иностранного языка; иметь базовые знания о социокультурном портрете и культурном наследии родной страны и страны (стран) изучаемого языка; представлять родную страну и культуру на иностранном языке; проявлять уважение к иной культуре и разнообразию культур, соблюдать нормы вежливости в межкультурном общении</w:t>
            </w:r>
          </w:p>
        </w:tc>
      </w:tr>
      <w:tr>
        <w:trPr>
          <w:trHeight w:val="234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4</w:t>
            </w:r>
          </w:p>
        </w:tc>
        <w:tc>
          <w:tcPr>
            <w:tcW w:w="12012"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Компенсаторные умения</w:t>
            </w:r>
          </w:p>
          <w:p>
            <w:pPr>
              <w:spacing w:before="0" w:after="0" w:line="336"/>
              <w:ind w:left="228"/>
              <w:jc w:val="both"/>
            </w:pPr>
            <w:r>
              <w:rPr>
                <w:rFonts w:ascii="Times New Roman" w:hAnsi="Times New Roman"/>
                <w:b w:val="false"/>
                <w:i w:val="false"/>
                <w:color w:val="000000"/>
                <w:sz w:val="24"/>
              </w:rPr>
              <w:t>Ов</w:t>
            </w:r>
            <w:r>
              <w:rPr>
                <w:rFonts w:ascii="Times New Roman" w:hAnsi="Times New Roman"/>
                <w:b w:val="false"/>
                <w:i w:val="false"/>
                <w:color w:val="000000"/>
                <w:spacing w:val="-4"/>
                <w:sz w:val="24"/>
              </w:rPr>
              <w:t>ладение компенсаторными умениями: использовать при говорении переспрос; при говорении и письме – перифраз (толкование), синонимические средства, описание предмета вместо его названия; при чтении и аудировании – языковую, в том числе контекстуальную, догадку</w:t>
            </w:r>
          </w:p>
        </w:tc>
      </w:tr>
      <w:tr>
        <w:trPr>
          <w:trHeight w:val="2820" w:hRule="atLeast"/>
          <w:trHeight w:val="144" w:hRule="atLeast"/>
        </w:trPr>
        <w:tc>
          <w:tcPr>
            <w:tcW w:w="1988"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5</w:t>
            </w:r>
          </w:p>
        </w:tc>
        <w:tc>
          <w:tcPr>
            <w:tcW w:w="12012"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Приобретение опыта практической деятельности в повседневной жизни: </w:t>
            </w:r>
            <w:r>
              <w:rPr>
                <w:rFonts w:ascii="Times New Roman" w:hAnsi="Times New Roman"/>
                <w:b w:val="false"/>
                <w:i w:val="false"/>
                <w:color w:val="000000"/>
                <w:sz w:val="24"/>
              </w:rPr>
              <w:t>участвовать в учебно-исследовательской, проектной деятельности предметного и межпредметного характера с использованием иноязычных материалов и применением ИКТ; соблюдать правила информационной безопасности в ситуациях повседневной жизни и при работе в сети Интернет; использовать иноязычные словари и справочники, в том числе информационно-справочные системы в электронной форме</w:t>
            </w:r>
          </w:p>
        </w:tc>
      </w:tr>
    </w:tbl>
    <w:p>
      <w:pPr>
        <w:spacing w:before="0" w:after="0"/>
        <w:ind w:left="120"/>
        <w:jc w:val="left"/>
      </w:pPr>
    </w:p>
    <w:bookmarkStart w:name="block-62153294" w:id="22"/>
    <w:p>
      <w:pPr>
        <w:sectPr>
          <w:pgSz w:w="11906" w:h="16383" w:orient="portrait"/>
        </w:sectPr>
      </w:pPr>
    </w:p>
    <w:bookmarkEnd w:id="22"/>
    <w:bookmarkEnd w:id="21"/>
    <w:bookmarkStart w:name="block-62153295" w:id="23"/>
    <w:p>
      <w:pPr>
        <w:spacing w:before="199" w:after="199" w:line="336"/>
        <w:ind w:left="120"/>
        <w:jc w:val="left"/>
      </w:pPr>
      <w:r>
        <w:rPr>
          <w:rFonts w:ascii="Times New Roman" w:hAnsi="Times New Roman"/>
          <w:b/>
          <w:i w:val="false"/>
          <w:color w:val="000000"/>
          <w:sz w:val="28"/>
        </w:rPr>
        <w:t>ПЕРЕЧЕНЬ ЭЛЕМЕНТОВ СОДЕРЖАНИЯ, ПРОВЕРЯЕМЫХ НА ОГЭ ПО АНГЛИЙСКОМУ ЯЗЫКУ</w:t>
      </w:r>
    </w:p>
    <w:p>
      <w:pPr>
        <w:spacing w:before="0" w:after="0" w:line="336"/>
        <w:ind w:left="120"/>
        <w:jc w:val="left"/>
      </w:pPr>
    </w:p>
    <w:tbl>
      <w:tblPr>
        <w:tblW w:w="0" w:type="auto"/>
        <w:tblCellSpacing w:w="0" w:type="nil"/>
        <w:tblBorders>
          <w:top w:val="single"/>
          <w:left w:val="single"/>
          <w:bottom w:val="single"/>
          <w:right w:val="single"/>
          <w:insideH w:val="single"/>
          <w:insideV w:val="single"/>
        </w:tblBorders>
      </w:tblPr>
      <w:tblGrid>
        <w:gridCol w:w="1714"/>
        <w:gridCol w:w="12038"/>
      </w:tblGrid>
      <w:tr>
        <w:trPr>
          <w:trHeight w:val="405" w:hRule="atLeast"/>
          <w:trHeight w:val="144" w:hRule="atLeast"/>
        </w:trPr>
        <w:tc>
          <w:tcPr>
            <w:tcW w:w="119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Код </w:t>
            </w:r>
          </w:p>
        </w:tc>
        <w:tc>
          <w:tcPr>
            <w:tcW w:w="1324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Проверяемый элемент содержания </w:t>
            </w:r>
          </w:p>
        </w:tc>
      </w:tr>
      <w:tr>
        <w:trPr>
          <w:trHeight w:val="3900"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Коммуникативные умения</w:t>
            </w:r>
          </w:p>
          <w:p>
            <w:pPr>
              <w:spacing w:before="0" w:after="0" w:line="336"/>
              <w:ind w:left="228"/>
              <w:jc w:val="both"/>
            </w:pPr>
            <w:r>
              <w:rPr>
                <w:rFonts w:ascii="Times New Roman" w:hAnsi="Times New Roman"/>
                <w:b w:val="false"/>
                <w:i w:val="false"/>
                <w:color w:val="000000"/>
                <w:sz w:val="24"/>
              </w:rPr>
              <w:t xml:space="preserve">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 указанного во ФГОС ООО. </w:t>
            </w:r>
          </w:p>
          <w:p>
            <w:pPr>
              <w:spacing w:before="0" w:after="0" w:line="336"/>
              <w:ind w:left="228"/>
              <w:jc w:val="both"/>
            </w:pPr>
            <w:r>
              <w:rPr>
                <w:rFonts w:ascii="Times New Roman" w:hAnsi="Times New Roman"/>
                <w:b w:val="false"/>
                <w:i w:val="false"/>
                <w:color w:val="000000"/>
                <w:sz w:val="24"/>
              </w:rPr>
              <w:t>Моя семья. Мои друзья. Свободное время современного подростка. Здоровый образ жизни. Школа. Мир современных профессий. Окружающий мир. Средства массовой информации и Интернет. Родная страна и страна (страны) изучаемого языка. Выдающиеся люди родной страны и страны (стран) изучаемого языка.</w:t>
            </w:r>
          </w:p>
        </w:tc>
      </w:tr>
      <w:tr>
        <w:trPr>
          <w:trHeight w:val="465"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color w:val="000000"/>
                <w:sz w:val="24"/>
              </w:rPr>
              <w:t>1.1</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color w:val="000000"/>
                <w:sz w:val="24"/>
              </w:rPr>
              <w:t>Говорение</w:t>
            </w:r>
          </w:p>
        </w:tc>
      </w:tr>
      <w:tr>
        <w:trPr>
          <w:trHeight w:val="3750"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1.1.1</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Диалогическая речь</w:t>
            </w:r>
          </w:p>
          <w:p>
            <w:pPr>
              <w:spacing w:before="0" w:after="0" w:line="336"/>
              <w:ind w:left="228"/>
              <w:jc w:val="both"/>
            </w:pPr>
            <w:r>
              <w:rPr>
                <w:rFonts w:ascii="Times New Roman" w:hAnsi="Times New Roman"/>
                <w:b w:val="false"/>
                <w:i w:val="false"/>
                <w:color w:val="000000"/>
                <w:sz w:val="24"/>
              </w:rPr>
              <w:t>Развитие коммуникативных умений диалогической речи, а именно умений вести различные виды диалогов,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 (объём диалога – до 8 реплик со стороны каждого собеседника в рамках комбинированного диалога, до 6 реплик со стороны каждого собеседника в рамках диалога – обмена мнениями)</w:t>
            </w:r>
          </w:p>
        </w:tc>
      </w:tr>
      <w:tr>
        <w:trPr>
          <w:trHeight w:val="1875"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1.1.1.1</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tc>
      </w:tr>
      <w:tr>
        <w:trPr>
          <w:trHeight w:val="1875"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1.1.1.2</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Диалог – 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tc>
      </w:tr>
      <w:tr>
        <w:trPr>
          <w:trHeight w:val="1410"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1.1.1.3</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tc>
      </w:tr>
      <w:tr>
        <w:trPr>
          <w:trHeight w:val="930"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1.1.1.4</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Комбинированный диалог, включающий различные виды диалогов (этикетный диалог, диалог – побуждение к действию, диалог-расспрос)</w:t>
            </w:r>
          </w:p>
        </w:tc>
      </w:tr>
      <w:tr>
        <w:trPr>
          <w:trHeight w:val="1875"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1.1.1.5</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Диалог – обмен мнениями: выражать свою точку зрения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другое</w:t>
            </w:r>
          </w:p>
        </w:tc>
      </w:tr>
      <w:tr>
        <w:trPr>
          <w:trHeight w:val="3165"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1.1.2</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Монологическая речь </w:t>
            </w:r>
          </w:p>
          <w:p>
            <w:pPr>
              <w:spacing w:before="0" w:after="0" w:line="336"/>
              <w:ind w:left="228"/>
              <w:jc w:val="both"/>
            </w:pPr>
            <w:r>
              <w:rPr>
                <w:rFonts w:ascii="Times New Roman" w:hAnsi="Times New Roman"/>
                <w:b w:val="false"/>
                <w:i w:val="false"/>
                <w:color w:val="000000"/>
                <w:sz w:val="24"/>
              </w:rPr>
              <w:t>Развитие коммуникативных умений монологической речи: создание устных связных монологических высказываний с использованием основных коммуникативных типов речи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иллюстрации, фотографии, таблицы или без их использования (объём монологического высказывания – 10 – 12 фраз)</w:t>
            </w:r>
          </w:p>
        </w:tc>
      </w:tr>
      <w:tr>
        <w:trPr>
          <w:trHeight w:val="930"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1.1.2.1</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tc>
      </w:tr>
      <w:tr>
        <w:trPr>
          <w:trHeight w:val="465"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1.1.2.2</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Повествование (сообщение)</w:t>
            </w:r>
          </w:p>
        </w:tc>
      </w:tr>
      <w:tr>
        <w:trPr>
          <w:trHeight w:val="930"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1.1.2.3</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tc>
      </w:tr>
      <w:tr>
        <w:trPr>
          <w:trHeight w:val="465"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1.1.2.4</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Рассуждение</w:t>
            </w:r>
          </w:p>
        </w:tc>
      </w:tr>
      <w:tr>
        <w:trPr>
          <w:trHeight w:val="465"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1.1.2.5</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Изложение результатов выполненной проектной работы</w:t>
            </w:r>
          </w:p>
        </w:tc>
      </w:tr>
      <w:tr>
        <w:trPr>
          <w:trHeight w:val="465"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1.1.2.6</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Составление рассказа по картинкам</w:t>
            </w:r>
          </w:p>
        </w:tc>
      </w:tr>
      <w:tr>
        <w:trPr>
          <w:trHeight w:val="930"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1.1.2.7</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Выражение и краткое аргументирование своего мнения по отношению к услышанному (прочитанному)</w:t>
            </w:r>
          </w:p>
        </w:tc>
      </w:tr>
      <w:tr>
        <w:trPr>
          <w:trHeight w:val="4230"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color w:val="000000"/>
                <w:sz w:val="24"/>
              </w:rPr>
              <w:t>1.2</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color w:val="000000"/>
                <w:sz w:val="24"/>
              </w:rPr>
              <w:t>Аудирование</w:t>
            </w:r>
          </w:p>
          <w:p>
            <w:pPr>
              <w:spacing w:before="0" w:after="0" w:line="336"/>
              <w:ind w:left="228"/>
              <w:jc w:val="both"/>
            </w:pPr>
            <w:r>
              <w:rPr>
                <w:rFonts w:ascii="Times New Roman" w:hAnsi="Times New Roman"/>
                <w:b w:val="false"/>
                <w:i w:val="false"/>
                <w:color w:val="000000"/>
                <w:sz w:val="24"/>
              </w:rPr>
              <w:t xml:space="preserve">При непосредственном общении: понимание на слух речи учителя и одноклассников и вербальная (невербальная) реакция на услышанное, использование переспроса или просьбы повторить для уточнения отдельных деталей. </w:t>
            </w:r>
            <w:r>
              <w:rPr>
                <w:rFonts w:ascii="Times New Roman" w:hAnsi="Times New Roman"/>
                <w:b w:val="false"/>
                <w:i w:val="false"/>
                <w:color w:val="000000"/>
                <w:sz w:val="24"/>
              </w:rPr>
              <w:t xml:space="preserve">При опосредованном общении: дальнейшее развитие восприятия </w:t>
            </w:r>
            <w:r>
              <w:rPr>
                <w:rFonts w:ascii="Times New Roman" w:hAnsi="Times New Roman"/>
                <w:b w:val="false"/>
                <w:i w:val="false"/>
                <w:color w:val="000000"/>
                <w:sz w:val="24"/>
              </w:rPr>
              <w:t xml:space="preserve">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w:t>
            </w:r>
            <w:r>
              <w:rPr>
                <w:rFonts w:ascii="Times New Roman" w:hAnsi="Times New Roman"/>
                <w:b w:val="false"/>
                <w:i w:val="false"/>
                <w:color w:val="000000"/>
                <w:sz w:val="24"/>
              </w:rPr>
              <w:t xml:space="preserve">с пониманием нужной (интересующей, запрашиваемой) информации </w:t>
            </w:r>
            <w:r>
              <w:rPr>
                <w:rFonts w:ascii="Times New Roman" w:hAnsi="Times New Roman"/>
                <w:b w:val="false"/>
                <w:i w:val="false"/>
                <w:color w:val="000000"/>
                <w:sz w:val="24"/>
              </w:rPr>
              <w:t>(время звучания текста (текстов) для аудирования – до 2 минут)</w:t>
            </w:r>
          </w:p>
        </w:tc>
      </w:tr>
      <w:tr>
        <w:trPr>
          <w:trHeight w:val="1875"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1.2.1</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Аудирование с пониманием основного содержания текста –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tc>
      </w:tr>
      <w:tr>
        <w:trPr>
          <w:trHeight w:val="1410"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1.2.2</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Аудирование с пониманием нужной (интересующей, запрашиваемой) информации – умение выделять нужную (интересующую, запрашиваемую) информацию, представленную в эксплицитной (явной) форме, в воспринимаемом на слух тексте</w:t>
            </w:r>
          </w:p>
        </w:tc>
      </w:tr>
      <w:tr>
        <w:trPr>
          <w:trHeight w:val="3630"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color w:val="000000"/>
                <w:sz w:val="24"/>
              </w:rPr>
              <w:t>1.3</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color w:val="000000"/>
                <w:sz w:val="24"/>
              </w:rPr>
              <w:t>Смысловое чтение</w:t>
            </w:r>
          </w:p>
          <w:p>
            <w:pPr>
              <w:spacing w:before="0" w:after="0" w:line="336"/>
              <w:ind w:left="228"/>
              <w:jc w:val="both"/>
            </w:pPr>
            <w:r>
              <w:rPr>
                <w:rFonts w:ascii="Times New Roman" w:hAnsi="Times New Roman"/>
                <w:b w:val="false"/>
                <w:i w:val="false"/>
                <w:color w:val="000000"/>
                <w:sz w:val="24"/>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 (объём текста (текстов) для чтения – 450 – 500 слов)</w:t>
            </w:r>
          </w:p>
        </w:tc>
      </w:tr>
      <w:tr>
        <w:trPr>
          <w:trHeight w:val="2820"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1.3.1</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Чтение с пониманием основного содержания текста –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tc>
      </w:tr>
      <w:tr>
        <w:trPr>
          <w:trHeight w:val="1875"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1.3.2</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Чтение с пониманием нужной (интересующей, запрашиваемой) информации – умения находить прочитанном тексте и понимать запрашиваемую информацию, представленную в эксплицитной (явной) и имплицитной (неявной) форме; оценивать найденную информацию с точки зрения её значимости для решения коммуникативной задачи</w:t>
            </w:r>
          </w:p>
        </w:tc>
      </w:tr>
      <w:tr>
        <w:trPr>
          <w:trHeight w:val="930"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1.3.3</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Чтение несплошных текстов (таблиц, диаграмм, схем) и понимание представленной в них информации</w:t>
            </w:r>
          </w:p>
        </w:tc>
      </w:tr>
      <w:tr>
        <w:trPr>
          <w:trHeight w:val="2820"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1.3.4</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Чтение с полным пониманием содержания несложных аутентичных текстов, содержащих отдельные неизученные языковые явления –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пропущенных фрагментов</w:t>
            </w:r>
          </w:p>
        </w:tc>
      </w:tr>
      <w:tr>
        <w:trPr>
          <w:trHeight w:val="930"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color w:val="000000"/>
                <w:sz w:val="24"/>
              </w:rPr>
              <w:t>1.4</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color w:val="000000"/>
                <w:sz w:val="24"/>
              </w:rPr>
              <w:t>Письменная речь</w:t>
            </w:r>
          </w:p>
          <w:p>
            <w:pPr>
              <w:spacing w:before="0" w:after="0" w:line="336"/>
              <w:ind w:left="228"/>
              <w:jc w:val="both"/>
            </w:pPr>
            <w:r>
              <w:rPr>
                <w:rFonts w:ascii="Times New Roman" w:hAnsi="Times New Roman"/>
                <w:b w:val="false"/>
                <w:i w:val="false"/>
                <w:color w:val="000000"/>
                <w:sz w:val="24"/>
              </w:rPr>
              <w:t>Развитие умений письменной речи</w:t>
            </w:r>
          </w:p>
        </w:tc>
      </w:tr>
      <w:tr>
        <w:trPr>
          <w:trHeight w:val="930"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1.4.1</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Заполнение анкет и формуляров: сообщение о себе основных сведений в соответствии с нормами, принятыми в стране (странах) изучаемого языка</w:t>
            </w:r>
          </w:p>
        </w:tc>
      </w:tr>
      <w:tr>
        <w:trPr>
          <w:trHeight w:val="465"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1.4.2</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Н</w:t>
            </w:r>
            <w:r>
              <w:rPr>
                <w:rFonts w:ascii="Times New Roman" w:hAnsi="Times New Roman"/>
                <w:b w:val="false"/>
                <w:i w:val="false"/>
                <w:color w:val="000000"/>
                <w:sz w:val="24"/>
              </w:rPr>
              <w:t>аписание коротких поздравлений с праздниками (с Новым годом, Рождеством, днём рождения)</w:t>
            </w:r>
          </w:p>
        </w:tc>
      </w:tr>
      <w:tr>
        <w:trPr>
          <w:trHeight w:val="2340"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1.4.3</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Написание электронного сообщения личного характера: сообщать краткие сведения о себе, излагать различные события, делиться впечатлениями, выражать благодарность, извинение, просьбу, запрашивать интересующую информацию, оформлять обращение, завершающую фразу и подпись в соответствии с нормами неофициального общения, принятыми в стране (странах) изучаемого языка (объём письма – до 120 слов)</w:t>
            </w:r>
          </w:p>
        </w:tc>
      </w:tr>
      <w:tr>
        <w:trPr>
          <w:trHeight w:val="1755"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1.4.4</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120 слов)</w:t>
            </w:r>
          </w:p>
        </w:tc>
      </w:tr>
      <w:tr>
        <w:trPr>
          <w:trHeight w:val="465"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1.4.5</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Составление плана (тезисов) устного или письменного сообщения</w:t>
            </w:r>
          </w:p>
        </w:tc>
      </w:tr>
      <w:tr>
        <w:trPr>
          <w:trHeight w:val="465"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1.4.6</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Заполнение таблицы с краткой фиксацией содержания прочитанного (прослушанного) текста</w:t>
            </w:r>
          </w:p>
        </w:tc>
      </w:tr>
      <w:tr>
        <w:trPr>
          <w:trHeight w:val="465"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1.4.7</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Преобразование таблицы, схемы в текстовый вариант представления информации</w:t>
            </w:r>
          </w:p>
        </w:tc>
      </w:tr>
      <w:tr>
        <w:trPr>
          <w:trHeight w:val="465"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1.4.8</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Письменное представление результатов выполненной проектной работы (объём – 100 – 120 слов)</w:t>
            </w:r>
          </w:p>
        </w:tc>
      </w:tr>
      <w:tr>
        <w:trPr>
          <w:trHeight w:val="465"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Языковые знания и навыки</w:t>
            </w:r>
          </w:p>
        </w:tc>
      </w:tr>
      <w:tr>
        <w:trPr>
          <w:trHeight w:val="465"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color w:val="000000"/>
                <w:sz w:val="24"/>
              </w:rPr>
              <w:t>2.1</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color w:val="000000"/>
                <w:sz w:val="24"/>
              </w:rPr>
              <w:t>Фонетическая сторона речи</w:t>
            </w:r>
          </w:p>
        </w:tc>
      </w:tr>
      <w:tr>
        <w:trPr>
          <w:trHeight w:val="4230"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2.1.1</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Различение на слух и адекватное,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pPr>
              <w:spacing w:before="0" w:after="0" w:line="336"/>
              <w:ind w:left="228"/>
              <w:jc w:val="both"/>
            </w:pPr>
            <w:r>
              <w:rPr>
                <w:rFonts w:ascii="Times New Roman" w:hAnsi="Times New Roman"/>
                <w:b w:val="false"/>
                <w:i w:val="false"/>
                <w:color w:val="000000"/>
                <w:sz w:val="24"/>
              </w:rPr>
              <w:t>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«r» (</w:t>
            </w:r>
            <w:r>
              <w:rPr>
                <w:rFonts w:ascii="Times New Roman" w:hAnsi="Times New Roman"/>
                <w:b w:val="false"/>
                <w:i/>
                <w:color w:val="000000"/>
                <w:sz w:val="24"/>
              </w:rPr>
              <w:t xml:space="preserve">there is / there </w:t>
            </w:r>
            <w:r>
              <w:rPr>
                <w:rFonts w:ascii="Times New Roman" w:hAnsi="Times New Roman"/>
                <w:b w:val="false"/>
                <w:i/>
                <w:color w:val="000000"/>
                <w:sz w:val="24"/>
              </w:rPr>
              <w:t>are</w:t>
            </w:r>
            <w:r>
              <w:rPr>
                <w:rFonts w:ascii="Times New Roman" w:hAnsi="Times New Roman"/>
                <w:b w:val="false"/>
                <w:i w:val="false"/>
                <w:color w:val="000000"/>
                <w:sz w:val="24"/>
              </w:rPr>
              <w:t>). Правила чтения гласных в открытом и закрытом слоге в односложных словах; согласных; основных звукобуквенных сочетаний. Знаки английской транскрипции; отличие их от букв английского алфавита. Фонетически корректное озвучивание знаков транскрипции</w:t>
            </w:r>
          </w:p>
        </w:tc>
      </w:tr>
      <w:tr>
        <w:trPr>
          <w:trHeight w:val="465"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2.1.2</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Выражение модального значения, чувства и эмоции</w:t>
            </w:r>
          </w:p>
        </w:tc>
      </w:tr>
      <w:tr>
        <w:trPr>
          <w:trHeight w:val="930"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2.1.3</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Различение на слух британского и американского вариантов произношения в прослушанных текстах или услышанных высказываниях</w:t>
            </w:r>
          </w:p>
        </w:tc>
      </w:tr>
      <w:tr>
        <w:trPr>
          <w:trHeight w:val="1410"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2.1.4</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 (объём текста для чтения вслух – до 110 слов)</w:t>
            </w:r>
          </w:p>
        </w:tc>
      </w:tr>
      <w:tr>
        <w:trPr>
          <w:trHeight w:val="465"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color w:val="000000"/>
                <w:sz w:val="24"/>
              </w:rPr>
              <w:t>2.2</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color w:val="000000"/>
                <w:sz w:val="24"/>
              </w:rPr>
              <w:t>Графика, орфография и пунктуация</w:t>
            </w:r>
          </w:p>
        </w:tc>
      </w:tr>
      <w:tr>
        <w:trPr>
          <w:trHeight w:val="465"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2.2.1</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Правильное написание изученных слов</w:t>
            </w:r>
          </w:p>
        </w:tc>
      </w:tr>
      <w:tr>
        <w:trPr>
          <w:trHeight w:val="1875"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2.2.2</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b w:val="false"/>
                <w:i/>
                <w:color w:val="000000"/>
                <w:sz w:val="24"/>
              </w:rPr>
              <w:t>firstly / first of all</w:t>
            </w:r>
            <w:r>
              <w:rPr>
                <w:rFonts w:ascii="Times New Roman" w:hAnsi="Times New Roman"/>
                <w:b w:val="false"/>
                <w:i w:val="false"/>
                <w:color w:val="000000"/>
                <w:sz w:val="24"/>
              </w:rPr>
              <w:t xml:space="preserve">, </w:t>
            </w:r>
            <w:r>
              <w:rPr>
                <w:rFonts w:ascii="Times New Roman" w:hAnsi="Times New Roman"/>
                <w:b w:val="false"/>
                <w:i/>
                <w:color w:val="000000"/>
                <w:sz w:val="24"/>
              </w:rPr>
              <w:t>secondly</w:t>
            </w:r>
            <w:r>
              <w:rPr>
                <w:rFonts w:ascii="Times New Roman" w:hAnsi="Times New Roman"/>
                <w:b w:val="false"/>
                <w:i w:val="false"/>
                <w:color w:val="000000"/>
                <w:sz w:val="24"/>
              </w:rPr>
              <w:t xml:space="preserve">, </w:t>
            </w:r>
            <w:r>
              <w:rPr>
                <w:rFonts w:ascii="Times New Roman" w:hAnsi="Times New Roman"/>
                <w:b w:val="false"/>
                <w:i/>
                <w:color w:val="000000"/>
                <w:sz w:val="24"/>
              </w:rPr>
              <w:t>finally</w:t>
            </w:r>
            <w:r>
              <w:rPr>
                <w:rFonts w:ascii="Times New Roman" w:hAnsi="Times New Roman"/>
                <w:b w:val="false"/>
                <w:i w:val="false"/>
                <w:color w:val="000000"/>
                <w:sz w:val="24"/>
              </w:rPr>
              <w:t xml:space="preserve">; </w:t>
            </w:r>
            <w:r>
              <w:rPr>
                <w:rFonts w:ascii="Times New Roman" w:hAnsi="Times New Roman"/>
                <w:b w:val="false"/>
                <w:i/>
                <w:color w:val="000000"/>
                <w:sz w:val="24"/>
              </w:rPr>
              <w:t>on the one hand</w:t>
            </w:r>
            <w:r>
              <w:rPr>
                <w:rFonts w:ascii="Times New Roman" w:hAnsi="Times New Roman"/>
                <w:b w:val="false"/>
                <w:i w:val="false"/>
                <w:color w:val="000000"/>
                <w:sz w:val="24"/>
              </w:rPr>
              <w:t xml:space="preserve">, </w:t>
            </w:r>
            <w:r>
              <w:rPr>
                <w:rFonts w:ascii="Times New Roman" w:hAnsi="Times New Roman"/>
                <w:b w:val="false"/>
                <w:i/>
                <w:color w:val="000000"/>
                <w:sz w:val="24"/>
              </w:rPr>
              <w:t>on the other hand</w:t>
            </w:r>
            <w:r>
              <w:rPr>
                <w:rFonts w:ascii="Times New Roman" w:hAnsi="Times New Roman"/>
                <w:b w:val="false"/>
                <w:i w:val="false"/>
                <w:color w:val="000000"/>
                <w:sz w:val="24"/>
              </w:rPr>
              <w:t>), апострофа</w:t>
            </w:r>
          </w:p>
        </w:tc>
      </w:tr>
      <w:tr>
        <w:trPr>
          <w:trHeight w:val="930"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2.2.3</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tc>
      </w:tr>
      <w:tr>
        <w:trPr>
          <w:trHeight w:val="465"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color w:val="000000"/>
                <w:sz w:val="24"/>
              </w:rPr>
              <w:t>2.3</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color w:val="000000"/>
                <w:sz w:val="24"/>
              </w:rPr>
              <w:t>Лексическая сторона речи</w:t>
            </w:r>
          </w:p>
        </w:tc>
      </w:tr>
      <w:tr>
        <w:trPr>
          <w:trHeight w:val="2220"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2.3.1</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Распознавание в письменном и звучащем тексте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tc>
      </w:tr>
      <w:tr>
        <w:trPr>
          <w:trHeight w:val="1410"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2.3.2</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Распознавание в звучащем и письменном тексте и употребление в устной и письменной речи различных средств связи для обеспечения логичности и целостности высказывания (</w:t>
            </w:r>
            <w:r>
              <w:rPr>
                <w:rFonts w:ascii="Times New Roman" w:hAnsi="Times New Roman"/>
                <w:b w:val="false"/>
                <w:i/>
                <w:color w:val="000000"/>
                <w:sz w:val="24"/>
              </w:rPr>
              <w:t>firstly</w:t>
            </w:r>
            <w:r>
              <w:rPr>
                <w:rFonts w:ascii="Times New Roman" w:hAnsi="Times New Roman"/>
                <w:b w:val="false"/>
                <w:i w:val="false"/>
                <w:color w:val="000000"/>
                <w:sz w:val="24"/>
              </w:rPr>
              <w:t xml:space="preserve">, </w:t>
            </w:r>
            <w:r>
              <w:rPr>
                <w:rFonts w:ascii="Times New Roman" w:hAnsi="Times New Roman"/>
                <w:b w:val="false"/>
                <w:i/>
                <w:color w:val="000000"/>
                <w:sz w:val="24"/>
              </w:rPr>
              <w:t>however</w:t>
            </w:r>
            <w:r>
              <w:rPr>
                <w:rFonts w:ascii="Times New Roman" w:hAnsi="Times New Roman"/>
                <w:b w:val="false"/>
                <w:i w:val="false"/>
                <w:color w:val="000000"/>
                <w:sz w:val="24"/>
              </w:rPr>
              <w:t xml:space="preserve">, </w:t>
            </w:r>
            <w:r>
              <w:rPr>
                <w:rFonts w:ascii="Times New Roman" w:hAnsi="Times New Roman"/>
                <w:b w:val="false"/>
                <w:i/>
                <w:color w:val="000000"/>
                <w:sz w:val="24"/>
              </w:rPr>
              <w:t>finally</w:t>
            </w:r>
            <w:r>
              <w:rPr>
                <w:rFonts w:ascii="Times New Roman" w:hAnsi="Times New Roman"/>
                <w:b w:val="false"/>
                <w:i w:val="false"/>
                <w:color w:val="000000"/>
                <w:sz w:val="24"/>
              </w:rPr>
              <w:t xml:space="preserve">, </w:t>
            </w:r>
            <w:r>
              <w:rPr>
                <w:rFonts w:ascii="Times New Roman" w:hAnsi="Times New Roman"/>
                <w:b w:val="false"/>
                <w:i/>
                <w:color w:val="000000"/>
                <w:sz w:val="24"/>
              </w:rPr>
              <w:t>at last</w:t>
            </w:r>
            <w:r>
              <w:rPr>
                <w:rFonts w:ascii="Times New Roman" w:hAnsi="Times New Roman"/>
                <w:b w:val="false"/>
                <w:i w:val="false"/>
                <w:color w:val="000000"/>
                <w:sz w:val="24"/>
              </w:rPr>
              <w:t xml:space="preserve">, </w:t>
            </w:r>
            <w:r>
              <w:rPr>
                <w:rFonts w:ascii="Times New Roman" w:hAnsi="Times New Roman"/>
                <w:b w:val="false"/>
                <w:i/>
                <w:color w:val="000000"/>
                <w:sz w:val="24"/>
              </w:rPr>
              <w:t>etc</w:t>
            </w:r>
            <w:r>
              <w:rPr>
                <w:rFonts w:ascii="Times New Roman" w:hAnsi="Times New Roman"/>
                <w:b w:val="false"/>
                <w:i w:val="false"/>
                <w:color w:val="000000"/>
                <w:sz w:val="24"/>
              </w:rPr>
              <w:t>.)</w:t>
            </w:r>
          </w:p>
        </w:tc>
      </w:tr>
      <w:tr>
        <w:trPr>
          <w:trHeight w:val="465"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2.3.3</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Многозначность лексических единиц. Синонимы. Антонимы</w:t>
            </w:r>
          </w:p>
        </w:tc>
      </w:tr>
      <w:tr>
        <w:trPr>
          <w:trHeight w:val="465"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2.3.4</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Интернациональные слова</w:t>
            </w:r>
          </w:p>
        </w:tc>
      </w:tr>
      <w:tr>
        <w:trPr>
          <w:trHeight w:val="465"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2.3.5</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Наиболее частотные фразовые глаголы</w:t>
            </w:r>
          </w:p>
        </w:tc>
      </w:tr>
      <w:tr>
        <w:trPr>
          <w:trHeight w:val="465"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2.3.6</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Сокращения и аббревиатуры</w:t>
            </w:r>
          </w:p>
        </w:tc>
      </w:tr>
      <w:tr>
        <w:trPr>
          <w:trHeight w:val="465"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2.3.7</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Основные способы словообразования – аффиксация</w:t>
            </w:r>
          </w:p>
        </w:tc>
      </w:tr>
      <w:tr>
        <w:trPr>
          <w:trHeight w:val="1875"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2.3.7.1</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Образование имён существительных при помощи </w:t>
            </w:r>
            <w:r>
              <w:rPr>
                <w:rFonts w:ascii="Times New Roman" w:hAnsi="Times New Roman"/>
                <w:b w:val="false"/>
                <w:i w:val="false"/>
                <w:color w:val="000000"/>
                <w:sz w:val="24"/>
              </w:rPr>
              <w:t>суффиксов:</w:t>
            </w:r>
          </w:p>
          <w:p>
            <w:pPr>
              <w:spacing w:before="0" w:after="0" w:line="336"/>
              <w:ind w:left="228"/>
              <w:jc w:val="both"/>
            </w:pPr>
            <w:r>
              <w:rPr>
                <w:rFonts w:ascii="Times New Roman" w:hAnsi="Times New Roman"/>
                <w:b w:val="false"/>
                <w:i/>
                <w:color w:val="000000"/>
                <w:sz w:val="24"/>
              </w:rPr>
              <w:t>-</w:t>
            </w:r>
            <w:r>
              <w:rPr>
                <w:rFonts w:ascii="Times New Roman" w:hAnsi="Times New Roman"/>
                <w:b w:val="false"/>
                <w:i/>
                <w:color w:val="000000"/>
                <w:spacing w:val="-2"/>
                <w:sz w:val="24"/>
              </w:rPr>
              <w:t>er/-or</w:t>
            </w:r>
            <w:r>
              <w:rPr>
                <w:rFonts w:ascii="Times New Roman" w:hAnsi="Times New Roman"/>
                <w:b w:val="false"/>
                <w:i w:val="false"/>
                <w:color w:val="000000"/>
                <w:spacing w:val="-2"/>
                <w:sz w:val="24"/>
              </w:rPr>
              <w:t xml:space="preserve"> (</w:t>
            </w:r>
            <w:r>
              <w:rPr>
                <w:rFonts w:ascii="Times New Roman" w:hAnsi="Times New Roman"/>
                <w:b w:val="false"/>
                <w:i/>
                <w:color w:val="000000"/>
                <w:spacing w:val="-2"/>
                <w:sz w:val="24"/>
              </w:rPr>
              <w:t>teacher/visitor</w:t>
            </w:r>
            <w:r>
              <w:rPr>
                <w:rFonts w:ascii="Times New Roman" w:hAnsi="Times New Roman"/>
                <w:b w:val="false"/>
                <w:i w:val="false"/>
                <w:color w:val="000000"/>
                <w:spacing w:val="-2"/>
                <w:sz w:val="24"/>
              </w:rPr>
              <w:t xml:space="preserve">), </w:t>
            </w:r>
            <w:r>
              <w:rPr>
                <w:rFonts w:ascii="Times New Roman" w:hAnsi="Times New Roman"/>
                <w:b w:val="false"/>
                <w:i/>
                <w:color w:val="000000"/>
                <w:spacing w:val="-2"/>
                <w:sz w:val="24"/>
              </w:rPr>
              <w:t>-ist</w:t>
            </w:r>
            <w:r>
              <w:rPr>
                <w:rFonts w:ascii="Times New Roman" w:hAnsi="Times New Roman"/>
                <w:b w:val="false"/>
                <w:i w:val="false"/>
                <w:color w:val="000000"/>
                <w:spacing w:val="-2"/>
                <w:sz w:val="24"/>
              </w:rPr>
              <w:t xml:space="preserve"> (</w:t>
            </w:r>
            <w:r>
              <w:rPr>
                <w:rFonts w:ascii="Times New Roman" w:hAnsi="Times New Roman"/>
                <w:b w:val="false"/>
                <w:i/>
                <w:color w:val="000000"/>
                <w:spacing w:val="-2"/>
                <w:sz w:val="24"/>
              </w:rPr>
              <w:t>scientist</w:t>
            </w:r>
            <w:r>
              <w:rPr>
                <w:rFonts w:ascii="Times New Roman" w:hAnsi="Times New Roman"/>
                <w:b w:val="false"/>
                <w:i w:val="false"/>
                <w:color w:val="000000"/>
                <w:spacing w:val="-2"/>
                <w:sz w:val="24"/>
              </w:rPr>
              <w:t xml:space="preserve">, </w:t>
            </w:r>
            <w:r>
              <w:rPr>
                <w:rFonts w:ascii="Times New Roman" w:hAnsi="Times New Roman"/>
                <w:b w:val="false"/>
                <w:i/>
                <w:color w:val="000000"/>
                <w:spacing w:val="-2"/>
                <w:sz w:val="24"/>
              </w:rPr>
              <w:t>tourist</w:t>
            </w:r>
            <w:r>
              <w:rPr>
                <w:rFonts w:ascii="Times New Roman" w:hAnsi="Times New Roman"/>
                <w:b w:val="false"/>
                <w:i w:val="false"/>
                <w:color w:val="000000"/>
                <w:spacing w:val="-2"/>
                <w:sz w:val="24"/>
              </w:rPr>
              <w:t xml:space="preserve">), </w:t>
            </w:r>
            <w:r>
              <w:rPr>
                <w:rFonts w:ascii="Times New Roman" w:hAnsi="Times New Roman"/>
                <w:b w:val="false"/>
                <w:i/>
                <w:color w:val="000000"/>
                <w:spacing w:val="-2"/>
                <w:sz w:val="24"/>
              </w:rPr>
              <w:t>-sion/-tion</w:t>
            </w:r>
            <w:r>
              <w:rPr>
                <w:rFonts w:ascii="Times New Roman" w:hAnsi="Times New Roman"/>
                <w:b w:val="false"/>
                <w:i w:val="false"/>
                <w:color w:val="000000"/>
                <w:spacing w:val="-2"/>
                <w:sz w:val="24"/>
              </w:rPr>
              <w:t xml:space="preserve"> (</w:t>
            </w:r>
            <w:r>
              <w:rPr>
                <w:rFonts w:ascii="Times New Roman" w:hAnsi="Times New Roman"/>
                <w:b w:val="false"/>
                <w:i/>
                <w:color w:val="000000"/>
                <w:spacing w:val="-2"/>
                <w:sz w:val="24"/>
              </w:rPr>
              <w:t>discussion</w:t>
            </w:r>
            <w:r>
              <w:rPr>
                <w:rFonts w:ascii="Times New Roman" w:hAnsi="Times New Roman"/>
                <w:b w:val="false"/>
                <w:i w:val="false"/>
                <w:color w:val="000000"/>
                <w:spacing w:val="-2"/>
                <w:sz w:val="24"/>
              </w:rPr>
              <w:t>/</w:t>
            </w:r>
            <w:r>
              <w:rPr>
                <w:rFonts w:ascii="Times New Roman" w:hAnsi="Times New Roman"/>
                <w:b w:val="false"/>
                <w:i/>
                <w:color w:val="000000"/>
                <w:spacing w:val="-2"/>
                <w:sz w:val="24"/>
              </w:rPr>
              <w:t>invitation</w:t>
            </w:r>
            <w:r>
              <w:rPr>
                <w:rFonts w:ascii="Times New Roman" w:hAnsi="Times New Roman"/>
                <w:b w:val="false"/>
                <w:i w:val="false"/>
                <w:color w:val="000000"/>
                <w:spacing w:val="-2"/>
                <w:sz w:val="24"/>
              </w:rPr>
              <w:t xml:space="preserve">); </w:t>
            </w:r>
            <w:r>
              <w:rPr>
                <w:rFonts w:ascii="Times New Roman" w:hAnsi="Times New Roman"/>
                <w:b w:val="false"/>
                <w:i/>
                <w:color w:val="000000"/>
                <w:sz w:val="24"/>
              </w:rPr>
              <w:t>-ance/-ence</w:t>
            </w:r>
            <w:r>
              <w:rPr>
                <w:rFonts w:ascii="Times New Roman" w:hAnsi="Times New Roman"/>
                <w:b w:val="false"/>
                <w:i w:val="false"/>
                <w:color w:val="000000"/>
                <w:sz w:val="24"/>
              </w:rPr>
              <w:t xml:space="preserve"> (</w:t>
            </w:r>
            <w:r>
              <w:rPr>
                <w:rFonts w:ascii="Times New Roman" w:hAnsi="Times New Roman"/>
                <w:b w:val="false"/>
                <w:i/>
                <w:color w:val="000000"/>
                <w:sz w:val="24"/>
              </w:rPr>
              <w:t>performance/residence</w:t>
            </w:r>
            <w:r>
              <w:rPr>
                <w:rFonts w:ascii="Times New Roman" w:hAnsi="Times New Roman"/>
                <w:b w:val="false"/>
                <w:i w:val="false"/>
                <w:color w:val="000000"/>
                <w:sz w:val="24"/>
              </w:rPr>
              <w:t xml:space="preserve">), </w:t>
            </w:r>
            <w:r>
              <w:rPr>
                <w:rFonts w:ascii="Times New Roman" w:hAnsi="Times New Roman"/>
                <w:b w:val="false"/>
                <w:i/>
                <w:color w:val="000000"/>
                <w:sz w:val="24"/>
              </w:rPr>
              <w:t>-ity</w:t>
            </w:r>
            <w:r>
              <w:rPr>
                <w:rFonts w:ascii="Times New Roman" w:hAnsi="Times New Roman"/>
                <w:b w:val="false"/>
                <w:i w:val="false"/>
                <w:color w:val="000000"/>
                <w:sz w:val="24"/>
              </w:rPr>
              <w:t xml:space="preserve"> (</w:t>
            </w:r>
            <w:r>
              <w:rPr>
                <w:rFonts w:ascii="Times New Roman" w:hAnsi="Times New Roman"/>
                <w:b w:val="false"/>
                <w:i/>
                <w:color w:val="000000"/>
                <w:sz w:val="24"/>
              </w:rPr>
              <w:t>activity</w:t>
            </w:r>
            <w:r>
              <w:rPr>
                <w:rFonts w:ascii="Times New Roman" w:hAnsi="Times New Roman"/>
                <w:b w:val="false"/>
                <w:i w:val="false"/>
                <w:color w:val="000000"/>
                <w:sz w:val="24"/>
              </w:rPr>
              <w:t xml:space="preserve">); </w:t>
            </w:r>
            <w:r>
              <w:rPr>
                <w:rFonts w:ascii="Times New Roman" w:hAnsi="Times New Roman"/>
                <w:b w:val="false"/>
                <w:i/>
                <w:color w:val="000000"/>
                <w:sz w:val="24"/>
              </w:rPr>
              <w:t xml:space="preserve">-ship </w:t>
            </w:r>
            <w:r>
              <w:rPr>
                <w:rFonts w:ascii="Times New Roman" w:hAnsi="Times New Roman"/>
                <w:b w:val="false"/>
                <w:i w:val="false"/>
                <w:color w:val="000000"/>
                <w:sz w:val="24"/>
              </w:rPr>
              <w:t>(</w:t>
            </w:r>
            <w:r>
              <w:rPr>
                <w:rFonts w:ascii="Times New Roman" w:hAnsi="Times New Roman"/>
                <w:b w:val="false"/>
                <w:i/>
                <w:color w:val="000000"/>
                <w:sz w:val="24"/>
              </w:rPr>
              <w:t>friendship</w:t>
            </w:r>
            <w:r>
              <w:rPr>
                <w:rFonts w:ascii="Times New Roman" w:hAnsi="Times New Roman"/>
                <w:b w:val="false"/>
                <w:i w:val="false"/>
                <w:color w:val="000000"/>
                <w:sz w:val="24"/>
              </w:rPr>
              <w:t xml:space="preserve">); </w:t>
            </w:r>
            <w:r>
              <w:rPr>
                <w:rFonts w:ascii="Times New Roman" w:hAnsi="Times New Roman"/>
                <w:b w:val="false"/>
                <w:i/>
                <w:color w:val="000000"/>
                <w:sz w:val="24"/>
              </w:rPr>
              <w:t>-ing</w:t>
            </w:r>
            <w:r>
              <w:rPr>
                <w:rFonts w:ascii="Times New Roman" w:hAnsi="Times New Roman"/>
                <w:b w:val="false"/>
                <w:i w:val="false"/>
                <w:color w:val="000000"/>
                <w:sz w:val="24"/>
              </w:rPr>
              <w:t xml:space="preserve"> (</w:t>
            </w:r>
            <w:r>
              <w:rPr>
                <w:rFonts w:ascii="Times New Roman" w:hAnsi="Times New Roman"/>
                <w:b w:val="false"/>
                <w:i/>
                <w:color w:val="000000"/>
                <w:sz w:val="24"/>
              </w:rPr>
              <w:t>reading</w:t>
            </w:r>
            <w:r>
              <w:rPr>
                <w:rFonts w:ascii="Times New Roman" w:hAnsi="Times New Roman"/>
                <w:b w:val="false"/>
                <w:i w:val="false"/>
                <w:color w:val="000000"/>
                <w:sz w:val="24"/>
              </w:rPr>
              <w:t xml:space="preserve">); </w:t>
            </w:r>
            <w:r>
              <w:rPr>
                <w:rFonts w:ascii="Times New Roman" w:hAnsi="Times New Roman"/>
                <w:b w:val="false"/>
                <w:i/>
                <w:color w:val="000000"/>
                <w:sz w:val="24"/>
              </w:rPr>
              <w:t>-ment</w:t>
            </w:r>
            <w:r>
              <w:rPr>
                <w:rFonts w:ascii="Times New Roman" w:hAnsi="Times New Roman"/>
                <w:b w:val="false"/>
                <w:i w:val="false"/>
                <w:color w:val="000000"/>
                <w:sz w:val="24"/>
              </w:rPr>
              <w:t xml:space="preserve"> (</w:t>
            </w:r>
            <w:r>
              <w:rPr>
                <w:rFonts w:ascii="Times New Roman" w:hAnsi="Times New Roman"/>
                <w:b w:val="false"/>
                <w:i/>
                <w:color w:val="000000"/>
                <w:sz w:val="24"/>
              </w:rPr>
              <w:t>development</w:t>
            </w:r>
            <w:r>
              <w:rPr>
                <w:rFonts w:ascii="Times New Roman" w:hAnsi="Times New Roman"/>
                <w:b w:val="false"/>
                <w:i w:val="false"/>
                <w:color w:val="000000"/>
                <w:sz w:val="24"/>
              </w:rPr>
              <w:t xml:space="preserve">), </w:t>
            </w:r>
            <w:r>
              <w:rPr>
                <w:rFonts w:ascii="Times New Roman" w:hAnsi="Times New Roman"/>
                <w:b w:val="false"/>
                <w:i/>
                <w:color w:val="000000"/>
                <w:sz w:val="24"/>
              </w:rPr>
              <w:t>-ness</w:t>
            </w:r>
            <w:r>
              <w:rPr>
                <w:rFonts w:ascii="Times New Roman" w:hAnsi="Times New Roman"/>
                <w:b w:val="false"/>
                <w:i w:val="false"/>
                <w:color w:val="000000"/>
                <w:sz w:val="24"/>
              </w:rPr>
              <w:t xml:space="preserve"> (</w:t>
            </w:r>
            <w:r>
              <w:rPr>
                <w:rFonts w:ascii="Times New Roman" w:hAnsi="Times New Roman"/>
                <w:b w:val="false"/>
                <w:i/>
                <w:color w:val="000000"/>
                <w:sz w:val="24"/>
              </w:rPr>
              <w:t>darkness</w:t>
            </w:r>
            <w:r>
              <w:rPr>
                <w:rFonts w:ascii="Times New Roman" w:hAnsi="Times New Roman"/>
                <w:b w:val="false"/>
                <w:i w:val="false"/>
                <w:color w:val="000000"/>
                <w:sz w:val="24"/>
              </w:rPr>
              <w:t>)</w:t>
            </w:r>
          </w:p>
        </w:tc>
      </w:tr>
      <w:tr>
        <w:trPr>
          <w:trHeight w:val="1650"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2.3.7.2</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Образование имён прилагательных при помощи суффиксов: </w:t>
            </w:r>
            <w:r>
              <w:rPr>
                <w:rFonts w:ascii="Times New Roman" w:hAnsi="Times New Roman"/>
                <w:b w:val="false"/>
                <w:i/>
                <w:color w:val="000000"/>
                <w:sz w:val="24"/>
              </w:rPr>
              <w:t>-ful</w:t>
            </w:r>
            <w:r>
              <w:rPr>
                <w:rFonts w:ascii="Times New Roman" w:hAnsi="Times New Roman"/>
                <w:b w:val="false"/>
                <w:i w:val="false"/>
                <w:color w:val="000000"/>
                <w:sz w:val="24"/>
              </w:rPr>
              <w:t xml:space="preserve"> (</w:t>
            </w:r>
            <w:r>
              <w:rPr>
                <w:rFonts w:ascii="Times New Roman" w:hAnsi="Times New Roman"/>
                <w:b w:val="false"/>
                <w:i/>
                <w:color w:val="000000"/>
                <w:sz w:val="24"/>
              </w:rPr>
              <w:t>wonderful</w:t>
            </w:r>
            <w:r>
              <w:rPr>
                <w:rFonts w:ascii="Times New Roman" w:hAnsi="Times New Roman"/>
                <w:b w:val="false"/>
                <w:i w:val="false"/>
                <w:color w:val="000000"/>
                <w:sz w:val="24"/>
              </w:rPr>
              <w:t xml:space="preserve">), </w:t>
            </w:r>
            <w:r>
              <w:rPr>
                <w:rFonts w:ascii="Times New Roman" w:hAnsi="Times New Roman"/>
                <w:b w:val="false"/>
                <w:i/>
                <w:color w:val="000000"/>
                <w:sz w:val="24"/>
              </w:rPr>
              <w:t>-ian/-an</w:t>
            </w:r>
            <w:r>
              <w:rPr>
                <w:rFonts w:ascii="Times New Roman" w:hAnsi="Times New Roman"/>
                <w:b w:val="false"/>
                <w:i w:val="false"/>
                <w:color w:val="000000"/>
                <w:sz w:val="24"/>
              </w:rPr>
              <w:t xml:space="preserve"> (</w:t>
            </w:r>
            <w:r>
              <w:rPr>
                <w:rFonts w:ascii="Times New Roman" w:hAnsi="Times New Roman"/>
                <w:b w:val="false"/>
                <w:i/>
                <w:color w:val="000000"/>
                <w:sz w:val="24"/>
              </w:rPr>
              <w:t>Russian</w:t>
            </w:r>
            <w:r>
              <w:rPr>
                <w:rFonts w:ascii="Times New Roman" w:hAnsi="Times New Roman"/>
                <w:b w:val="false"/>
                <w:i w:val="false"/>
                <w:color w:val="000000"/>
                <w:sz w:val="24"/>
              </w:rPr>
              <w:t>/</w:t>
            </w:r>
            <w:r>
              <w:rPr>
                <w:rFonts w:ascii="Times New Roman" w:hAnsi="Times New Roman"/>
                <w:b w:val="false"/>
                <w:i/>
                <w:color w:val="000000"/>
                <w:sz w:val="24"/>
              </w:rPr>
              <w:t>American</w:t>
            </w:r>
            <w:r>
              <w:rPr>
                <w:rFonts w:ascii="Times New Roman" w:hAnsi="Times New Roman"/>
                <w:b w:val="false"/>
                <w:i w:val="false"/>
                <w:color w:val="000000"/>
                <w:sz w:val="24"/>
              </w:rPr>
              <w:t xml:space="preserve">); </w:t>
            </w:r>
            <w:r>
              <w:rPr>
                <w:rFonts w:ascii="Times New Roman" w:hAnsi="Times New Roman"/>
                <w:b w:val="false"/>
                <w:i/>
                <w:color w:val="000000"/>
                <w:sz w:val="24"/>
              </w:rPr>
              <w:t>-al</w:t>
            </w:r>
            <w:r>
              <w:rPr>
                <w:rFonts w:ascii="Times New Roman" w:hAnsi="Times New Roman"/>
                <w:b w:val="false"/>
                <w:i w:val="false"/>
                <w:color w:val="000000"/>
                <w:sz w:val="24"/>
              </w:rPr>
              <w:t xml:space="preserve"> (</w:t>
            </w:r>
            <w:r>
              <w:rPr>
                <w:rFonts w:ascii="Times New Roman" w:hAnsi="Times New Roman"/>
                <w:b w:val="false"/>
                <w:i/>
                <w:color w:val="000000"/>
                <w:sz w:val="24"/>
              </w:rPr>
              <w:t>typical</w:t>
            </w:r>
            <w:r>
              <w:rPr>
                <w:rFonts w:ascii="Times New Roman" w:hAnsi="Times New Roman"/>
                <w:b w:val="false"/>
                <w:i w:val="false"/>
                <w:color w:val="000000"/>
                <w:sz w:val="24"/>
              </w:rPr>
              <w:t xml:space="preserve">), </w:t>
            </w:r>
            <w:r>
              <w:rPr>
                <w:rFonts w:ascii="Times New Roman" w:hAnsi="Times New Roman"/>
                <w:b w:val="false"/>
                <w:i/>
                <w:color w:val="000000"/>
                <w:sz w:val="24"/>
              </w:rPr>
              <w:t>-ing</w:t>
            </w:r>
            <w:r>
              <w:rPr>
                <w:rFonts w:ascii="Times New Roman" w:hAnsi="Times New Roman"/>
                <w:b w:val="false"/>
                <w:i w:val="false"/>
                <w:color w:val="000000"/>
                <w:sz w:val="24"/>
              </w:rPr>
              <w:t xml:space="preserve"> (</w:t>
            </w:r>
            <w:r>
              <w:rPr>
                <w:rFonts w:ascii="Times New Roman" w:hAnsi="Times New Roman"/>
                <w:b w:val="false"/>
                <w:i/>
                <w:color w:val="000000"/>
                <w:sz w:val="24"/>
              </w:rPr>
              <w:t>amazing</w:t>
            </w:r>
            <w:r>
              <w:rPr>
                <w:rFonts w:ascii="Times New Roman" w:hAnsi="Times New Roman"/>
                <w:b w:val="false"/>
                <w:i w:val="false"/>
                <w:color w:val="000000"/>
                <w:sz w:val="24"/>
              </w:rPr>
              <w:t xml:space="preserve">), </w:t>
            </w:r>
            <w:r>
              <w:rPr>
                <w:rFonts w:ascii="Times New Roman" w:hAnsi="Times New Roman"/>
                <w:b w:val="false"/>
                <w:i/>
                <w:color w:val="000000"/>
                <w:sz w:val="24"/>
              </w:rPr>
              <w:t>-less</w:t>
            </w:r>
            <w:r>
              <w:rPr>
                <w:rFonts w:ascii="Times New Roman" w:hAnsi="Times New Roman"/>
                <w:b w:val="false"/>
                <w:i w:val="false"/>
                <w:color w:val="000000"/>
                <w:sz w:val="24"/>
              </w:rPr>
              <w:t xml:space="preserve"> (</w:t>
            </w:r>
            <w:r>
              <w:rPr>
                <w:rFonts w:ascii="Times New Roman" w:hAnsi="Times New Roman"/>
                <w:b w:val="false"/>
                <w:i/>
                <w:color w:val="000000"/>
                <w:sz w:val="24"/>
              </w:rPr>
              <w:t>useless</w:t>
            </w:r>
            <w:r>
              <w:rPr>
                <w:rFonts w:ascii="Times New Roman" w:hAnsi="Times New Roman"/>
                <w:b w:val="false"/>
                <w:i w:val="false"/>
                <w:color w:val="000000"/>
                <w:sz w:val="24"/>
              </w:rPr>
              <w:t xml:space="preserve">), </w:t>
            </w:r>
            <w:r>
              <w:rPr>
                <w:rFonts w:ascii="Times New Roman" w:hAnsi="Times New Roman"/>
                <w:b w:val="false"/>
                <w:i/>
                <w:color w:val="000000"/>
                <w:sz w:val="24"/>
              </w:rPr>
              <w:t>-ive</w:t>
            </w:r>
            <w:r>
              <w:rPr>
                <w:rFonts w:ascii="Times New Roman" w:hAnsi="Times New Roman"/>
                <w:b w:val="false"/>
                <w:i w:val="false"/>
                <w:color w:val="000000"/>
                <w:sz w:val="24"/>
              </w:rPr>
              <w:t xml:space="preserve"> (</w:t>
            </w:r>
            <w:r>
              <w:rPr>
                <w:rFonts w:ascii="Times New Roman" w:hAnsi="Times New Roman"/>
                <w:b w:val="false"/>
                <w:i/>
                <w:color w:val="000000"/>
                <w:sz w:val="24"/>
              </w:rPr>
              <w:t>impressive</w:t>
            </w:r>
            <w:r>
              <w:rPr>
                <w:rFonts w:ascii="Times New Roman" w:hAnsi="Times New Roman"/>
                <w:b w:val="false"/>
                <w:i w:val="false"/>
                <w:color w:val="000000"/>
                <w:sz w:val="24"/>
              </w:rPr>
              <w:t xml:space="preserve">); </w:t>
            </w:r>
            <w:r>
              <w:rPr>
                <w:rFonts w:ascii="Times New Roman" w:hAnsi="Times New Roman"/>
                <w:b w:val="false"/>
                <w:i/>
                <w:color w:val="000000"/>
                <w:sz w:val="24"/>
              </w:rPr>
              <w:t>-ed</w:t>
            </w:r>
            <w:r>
              <w:rPr>
                <w:rFonts w:ascii="Times New Roman" w:hAnsi="Times New Roman"/>
                <w:b w:val="false"/>
                <w:i w:val="false"/>
                <w:color w:val="000000"/>
                <w:sz w:val="24"/>
              </w:rPr>
              <w:t xml:space="preserve"> и </w:t>
            </w:r>
            <w:r>
              <w:rPr>
                <w:rFonts w:ascii="Times New Roman" w:hAnsi="Times New Roman"/>
                <w:b w:val="false"/>
                <w:i/>
                <w:color w:val="000000"/>
                <w:sz w:val="24"/>
              </w:rPr>
              <w:t>-ing</w:t>
            </w:r>
            <w:r>
              <w:rPr>
                <w:rFonts w:ascii="Times New Roman" w:hAnsi="Times New Roman"/>
                <w:b w:val="false"/>
                <w:i w:val="false"/>
                <w:color w:val="000000"/>
                <w:sz w:val="24"/>
              </w:rPr>
              <w:t xml:space="preserve"> (</w:t>
            </w:r>
            <w:r>
              <w:rPr>
                <w:rFonts w:ascii="Times New Roman" w:hAnsi="Times New Roman"/>
                <w:b w:val="false"/>
                <w:i/>
                <w:color w:val="000000"/>
                <w:sz w:val="24"/>
              </w:rPr>
              <w:t>interested</w:t>
            </w:r>
            <w:r>
              <w:rPr>
                <w:rFonts w:ascii="Times New Roman" w:hAnsi="Times New Roman"/>
                <w:b w:val="false"/>
                <w:i w:val="false"/>
                <w:color w:val="000000"/>
                <w:sz w:val="24"/>
              </w:rPr>
              <w:t>/</w:t>
            </w:r>
            <w:r>
              <w:rPr>
                <w:rFonts w:ascii="Times New Roman" w:hAnsi="Times New Roman"/>
                <w:b w:val="false"/>
                <w:i/>
                <w:color w:val="000000"/>
                <w:sz w:val="24"/>
              </w:rPr>
              <w:t>interesting</w:t>
            </w:r>
            <w:r>
              <w:rPr>
                <w:rFonts w:ascii="Times New Roman" w:hAnsi="Times New Roman"/>
                <w:b w:val="false"/>
                <w:i w:val="false"/>
                <w:color w:val="000000"/>
                <w:sz w:val="24"/>
              </w:rPr>
              <w:t xml:space="preserve">); </w:t>
            </w:r>
            <w:r>
              <w:rPr>
                <w:rFonts w:ascii="Times New Roman" w:hAnsi="Times New Roman"/>
                <w:b w:val="false"/>
                <w:i/>
                <w:color w:val="000000"/>
                <w:sz w:val="24"/>
              </w:rPr>
              <w:t>-ly</w:t>
            </w:r>
            <w:r>
              <w:rPr>
                <w:rFonts w:ascii="Times New Roman" w:hAnsi="Times New Roman"/>
                <w:b w:val="false"/>
                <w:i w:val="false"/>
                <w:color w:val="000000"/>
                <w:sz w:val="24"/>
              </w:rPr>
              <w:t xml:space="preserve"> (</w:t>
            </w:r>
            <w:r>
              <w:rPr>
                <w:rFonts w:ascii="Times New Roman" w:hAnsi="Times New Roman"/>
                <w:b w:val="false"/>
                <w:i/>
                <w:color w:val="000000"/>
                <w:sz w:val="24"/>
              </w:rPr>
              <w:t>friendly</w:t>
            </w:r>
            <w:r>
              <w:rPr>
                <w:rFonts w:ascii="Times New Roman" w:hAnsi="Times New Roman"/>
                <w:b w:val="false"/>
                <w:i w:val="false"/>
                <w:color w:val="000000"/>
                <w:sz w:val="24"/>
              </w:rPr>
              <w:t xml:space="preserve">), </w:t>
            </w:r>
            <w:r>
              <w:rPr>
                <w:rFonts w:ascii="Times New Roman" w:hAnsi="Times New Roman"/>
                <w:b w:val="false"/>
                <w:i/>
                <w:color w:val="000000"/>
                <w:sz w:val="24"/>
              </w:rPr>
              <w:t>-ous</w:t>
            </w:r>
            <w:r>
              <w:rPr>
                <w:rFonts w:ascii="Times New Roman" w:hAnsi="Times New Roman"/>
                <w:b w:val="false"/>
                <w:i w:val="false"/>
                <w:color w:val="000000"/>
                <w:sz w:val="24"/>
              </w:rPr>
              <w:t xml:space="preserve"> (</w:t>
            </w:r>
            <w:r>
              <w:rPr>
                <w:rFonts w:ascii="Times New Roman" w:hAnsi="Times New Roman"/>
                <w:b w:val="false"/>
                <w:i/>
                <w:color w:val="000000"/>
                <w:sz w:val="24"/>
              </w:rPr>
              <w:t>famous</w:t>
            </w:r>
            <w:r>
              <w:rPr>
                <w:rFonts w:ascii="Times New Roman" w:hAnsi="Times New Roman"/>
                <w:b w:val="false"/>
                <w:i w:val="false"/>
                <w:color w:val="000000"/>
                <w:sz w:val="24"/>
              </w:rPr>
              <w:t xml:space="preserve">), </w:t>
            </w:r>
            <w:r>
              <w:rPr>
                <w:rFonts w:ascii="Times New Roman" w:hAnsi="Times New Roman"/>
                <w:b w:val="false"/>
                <w:i/>
                <w:color w:val="000000"/>
                <w:sz w:val="24"/>
              </w:rPr>
              <w:t>-y</w:t>
            </w:r>
            <w:r>
              <w:rPr>
                <w:rFonts w:ascii="Times New Roman" w:hAnsi="Times New Roman"/>
                <w:b w:val="false"/>
                <w:i w:val="false"/>
                <w:color w:val="000000"/>
                <w:sz w:val="24"/>
              </w:rPr>
              <w:t xml:space="preserve"> (</w:t>
            </w:r>
            <w:r>
              <w:rPr>
                <w:rFonts w:ascii="Times New Roman" w:hAnsi="Times New Roman"/>
                <w:b w:val="false"/>
                <w:i/>
                <w:color w:val="000000"/>
                <w:sz w:val="24"/>
              </w:rPr>
              <w:t>busy</w:t>
            </w:r>
            <w:r>
              <w:rPr>
                <w:rFonts w:ascii="Times New Roman" w:hAnsi="Times New Roman"/>
                <w:b w:val="false"/>
                <w:i w:val="false"/>
                <w:color w:val="000000"/>
                <w:sz w:val="24"/>
              </w:rPr>
              <w:t>); -</w:t>
            </w:r>
            <w:r>
              <w:rPr>
                <w:rFonts w:ascii="Times New Roman" w:hAnsi="Times New Roman"/>
                <w:b w:val="false"/>
                <w:i/>
                <w:color w:val="000000"/>
                <w:sz w:val="24"/>
              </w:rPr>
              <w:t>able/-ible (understandable/terrible)</w:t>
            </w:r>
          </w:p>
        </w:tc>
      </w:tr>
      <w:tr>
        <w:trPr>
          <w:trHeight w:val="465"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2.3.7.3</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Образование наречий при помощи суффикса </w:t>
            </w:r>
            <w:r>
              <w:rPr>
                <w:rFonts w:ascii="Times New Roman" w:hAnsi="Times New Roman"/>
                <w:b w:val="false"/>
                <w:i/>
                <w:color w:val="000000"/>
                <w:sz w:val="24"/>
              </w:rPr>
              <w:t>-ly</w:t>
            </w:r>
            <w:r>
              <w:rPr>
                <w:rFonts w:ascii="Times New Roman" w:hAnsi="Times New Roman"/>
                <w:b w:val="false"/>
                <w:i w:val="false"/>
                <w:color w:val="000000"/>
                <w:sz w:val="24"/>
              </w:rPr>
              <w:t xml:space="preserve"> (</w:t>
            </w:r>
            <w:r>
              <w:rPr>
                <w:rFonts w:ascii="Times New Roman" w:hAnsi="Times New Roman"/>
                <w:b w:val="false"/>
                <w:i/>
                <w:color w:val="000000"/>
                <w:sz w:val="24"/>
              </w:rPr>
              <w:t>recently</w:t>
            </w:r>
            <w:r>
              <w:rPr>
                <w:rFonts w:ascii="Times New Roman" w:hAnsi="Times New Roman"/>
                <w:b w:val="false"/>
                <w:i w:val="false"/>
                <w:color w:val="000000"/>
                <w:sz w:val="24"/>
              </w:rPr>
              <w:t>)</w:t>
            </w:r>
          </w:p>
        </w:tc>
      </w:tr>
      <w:tr>
        <w:trPr>
          <w:trHeight w:val="930"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2.3.</w:t>
            </w:r>
            <w:r>
              <w:rPr>
                <w:rFonts w:ascii="Times New Roman" w:hAnsi="Times New Roman"/>
                <w:b w:val="false"/>
                <w:i w:val="false"/>
                <w:color w:val="000000"/>
                <w:sz w:val="24"/>
              </w:rPr>
              <w:t>7.4</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О</w:t>
            </w:r>
            <w:r>
              <w:rPr>
                <w:rFonts w:ascii="Times New Roman" w:hAnsi="Times New Roman"/>
                <w:b w:val="false"/>
                <w:i w:val="false"/>
                <w:color w:val="000000"/>
                <w:sz w:val="24"/>
              </w:rPr>
              <w:t xml:space="preserve">бразование имён прилагательных, имён существительных и наречий </w:t>
            </w:r>
            <w:r>
              <w:rPr>
                <w:rFonts w:ascii="Times New Roman" w:hAnsi="Times New Roman"/>
                <w:b w:val="false"/>
                <w:i w:val="false"/>
                <w:color w:val="000000"/>
                <w:sz w:val="24"/>
              </w:rPr>
              <w:t>при по</w:t>
            </w:r>
            <w:r>
              <w:rPr>
                <w:rFonts w:ascii="Times New Roman" w:hAnsi="Times New Roman"/>
                <w:b w:val="false"/>
                <w:i w:val="false"/>
                <w:color w:val="000000"/>
                <w:sz w:val="24"/>
              </w:rPr>
              <w:t xml:space="preserve">мощи отрицательного префикса </w:t>
            </w:r>
            <w:r>
              <w:rPr>
                <w:rFonts w:ascii="Times New Roman" w:hAnsi="Times New Roman"/>
                <w:b w:val="false"/>
                <w:i/>
                <w:color w:val="000000"/>
                <w:sz w:val="24"/>
              </w:rPr>
              <w:t>un</w:t>
            </w:r>
            <w:r>
              <w:rPr>
                <w:rFonts w:ascii="Times New Roman" w:hAnsi="Times New Roman"/>
                <w:b w:val="false"/>
                <w:i w:val="false"/>
                <w:color w:val="000000"/>
                <w:sz w:val="24"/>
              </w:rPr>
              <w:t xml:space="preserve"> (</w:t>
            </w:r>
            <w:r>
              <w:rPr>
                <w:rFonts w:ascii="Times New Roman" w:hAnsi="Times New Roman"/>
                <w:b w:val="false"/>
                <w:i/>
                <w:color w:val="000000"/>
                <w:sz w:val="24"/>
              </w:rPr>
              <w:t>unhappy</w:t>
            </w:r>
            <w:r>
              <w:rPr>
                <w:rFonts w:ascii="Times New Roman" w:hAnsi="Times New Roman"/>
                <w:b w:val="false"/>
                <w:i w:val="false"/>
                <w:color w:val="000000"/>
                <w:sz w:val="24"/>
              </w:rPr>
              <w:t xml:space="preserve">, </w:t>
            </w:r>
            <w:r>
              <w:rPr>
                <w:rFonts w:ascii="Times New Roman" w:hAnsi="Times New Roman"/>
                <w:b w:val="false"/>
                <w:i/>
                <w:color w:val="000000"/>
                <w:sz w:val="24"/>
              </w:rPr>
              <w:t>unreality</w:t>
            </w:r>
            <w:r>
              <w:rPr>
                <w:rFonts w:ascii="Times New Roman" w:hAnsi="Times New Roman"/>
                <w:b w:val="false"/>
                <w:i w:val="false"/>
                <w:color w:val="000000"/>
                <w:sz w:val="24"/>
              </w:rPr>
              <w:t xml:space="preserve">, </w:t>
            </w:r>
            <w:r>
              <w:rPr>
                <w:rFonts w:ascii="Times New Roman" w:hAnsi="Times New Roman"/>
                <w:b w:val="false"/>
                <w:i/>
                <w:color w:val="000000"/>
                <w:sz w:val="24"/>
              </w:rPr>
              <w:t>unusually</w:t>
            </w:r>
            <w:r>
              <w:rPr>
                <w:rFonts w:ascii="Times New Roman" w:hAnsi="Times New Roman"/>
                <w:b w:val="false"/>
                <w:i w:val="false"/>
                <w:color w:val="000000"/>
                <w:sz w:val="24"/>
              </w:rPr>
              <w:t>)</w:t>
            </w:r>
          </w:p>
        </w:tc>
      </w:tr>
      <w:tr>
        <w:trPr>
          <w:trHeight w:val="930"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2.3.7.5</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Образование имён существительных, имен прилагательных и наречий при помощи префиксов </w:t>
            </w:r>
            <w:r>
              <w:rPr>
                <w:rFonts w:ascii="Times New Roman" w:hAnsi="Times New Roman"/>
                <w:b w:val="false"/>
                <w:i/>
                <w:color w:val="000000"/>
                <w:sz w:val="24"/>
              </w:rPr>
              <w:t xml:space="preserve">in-/im- </w:t>
            </w:r>
            <w:r>
              <w:rPr>
                <w:rFonts w:ascii="Times New Roman" w:hAnsi="Times New Roman"/>
                <w:b w:val="false"/>
                <w:i w:val="false"/>
                <w:color w:val="000000"/>
                <w:sz w:val="24"/>
              </w:rPr>
              <w:t>(</w:t>
            </w:r>
            <w:r>
              <w:rPr>
                <w:rFonts w:ascii="Times New Roman" w:hAnsi="Times New Roman"/>
                <w:b w:val="false"/>
                <w:i/>
                <w:color w:val="000000"/>
                <w:sz w:val="24"/>
              </w:rPr>
              <w:t>informal</w:t>
            </w:r>
            <w:r>
              <w:rPr>
                <w:rFonts w:ascii="Times New Roman" w:hAnsi="Times New Roman"/>
                <w:b w:val="false"/>
                <w:i w:val="false"/>
                <w:color w:val="000000"/>
                <w:sz w:val="24"/>
              </w:rPr>
              <w:t xml:space="preserve">, </w:t>
            </w:r>
            <w:r>
              <w:rPr>
                <w:rFonts w:ascii="Times New Roman" w:hAnsi="Times New Roman"/>
                <w:b w:val="false"/>
                <w:i/>
                <w:color w:val="000000"/>
                <w:sz w:val="24"/>
              </w:rPr>
              <w:t>independently</w:t>
            </w:r>
            <w:r>
              <w:rPr>
                <w:rFonts w:ascii="Times New Roman" w:hAnsi="Times New Roman"/>
                <w:b w:val="false"/>
                <w:i w:val="false"/>
                <w:color w:val="000000"/>
                <w:sz w:val="24"/>
              </w:rPr>
              <w:t xml:space="preserve">, </w:t>
            </w:r>
            <w:r>
              <w:rPr>
                <w:rFonts w:ascii="Times New Roman" w:hAnsi="Times New Roman"/>
                <w:b w:val="false"/>
                <w:i/>
                <w:color w:val="000000"/>
                <w:sz w:val="24"/>
              </w:rPr>
              <w:t>impossible</w:t>
            </w:r>
            <w:r>
              <w:rPr>
                <w:rFonts w:ascii="Times New Roman" w:hAnsi="Times New Roman"/>
                <w:b w:val="false"/>
                <w:i w:val="false"/>
                <w:color w:val="000000"/>
                <w:sz w:val="24"/>
              </w:rPr>
              <w:t>)</w:t>
            </w:r>
          </w:p>
        </w:tc>
      </w:tr>
      <w:tr>
        <w:trPr>
          <w:trHeight w:val="465"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2.3.7.6</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Образование имён прилагательных при помощи префикса </w:t>
            </w:r>
            <w:r>
              <w:rPr>
                <w:rFonts w:ascii="Times New Roman" w:hAnsi="Times New Roman"/>
                <w:b w:val="false"/>
                <w:i/>
                <w:color w:val="000000"/>
                <w:sz w:val="24"/>
              </w:rPr>
              <w:t>inter-</w:t>
            </w:r>
            <w:r>
              <w:rPr>
                <w:rFonts w:ascii="Times New Roman" w:hAnsi="Times New Roman"/>
                <w:b w:val="false"/>
                <w:i w:val="false"/>
                <w:color w:val="000000"/>
                <w:sz w:val="24"/>
              </w:rPr>
              <w:t xml:space="preserve"> (</w:t>
            </w:r>
            <w:r>
              <w:rPr>
                <w:rFonts w:ascii="Times New Roman" w:hAnsi="Times New Roman"/>
                <w:b w:val="false"/>
                <w:i/>
                <w:color w:val="000000"/>
                <w:sz w:val="24"/>
              </w:rPr>
              <w:t>international</w:t>
            </w:r>
            <w:r>
              <w:rPr>
                <w:rFonts w:ascii="Times New Roman" w:hAnsi="Times New Roman"/>
                <w:b w:val="false"/>
                <w:i w:val="false"/>
                <w:color w:val="000000"/>
                <w:sz w:val="24"/>
              </w:rPr>
              <w:t>)</w:t>
            </w:r>
          </w:p>
        </w:tc>
      </w:tr>
      <w:tr>
        <w:trPr>
          <w:trHeight w:val="465"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2.3.7.7</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Образование глаголов с помощью префиксов </w:t>
            </w:r>
            <w:r>
              <w:rPr>
                <w:rFonts w:ascii="Times New Roman" w:hAnsi="Times New Roman"/>
                <w:b w:val="false"/>
                <w:i/>
                <w:color w:val="000000"/>
                <w:sz w:val="24"/>
              </w:rPr>
              <w:t>under-</w:t>
            </w:r>
            <w:r>
              <w:rPr>
                <w:rFonts w:ascii="Times New Roman" w:hAnsi="Times New Roman"/>
                <w:b w:val="false"/>
                <w:i w:val="false"/>
                <w:color w:val="000000"/>
                <w:sz w:val="24"/>
              </w:rPr>
              <w:t xml:space="preserve">, </w:t>
            </w:r>
            <w:r>
              <w:rPr>
                <w:rFonts w:ascii="Times New Roman" w:hAnsi="Times New Roman"/>
                <w:b w:val="false"/>
                <w:i/>
                <w:color w:val="000000"/>
                <w:sz w:val="24"/>
              </w:rPr>
              <w:t>over-</w:t>
            </w:r>
            <w:r>
              <w:rPr>
                <w:rFonts w:ascii="Times New Roman" w:hAnsi="Times New Roman"/>
                <w:b w:val="false"/>
                <w:i w:val="false"/>
                <w:color w:val="000000"/>
                <w:sz w:val="24"/>
              </w:rPr>
              <w:t xml:space="preserve">, </w:t>
            </w:r>
            <w:r>
              <w:rPr>
                <w:rFonts w:ascii="Times New Roman" w:hAnsi="Times New Roman"/>
                <w:b w:val="false"/>
                <w:i/>
                <w:color w:val="000000"/>
                <w:sz w:val="24"/>
              </w:rPr>
              <w:t>dis-</w:t>
            </w:r>
            <w:r>
              <w:rPr>
                <w:rFonts w:ascii="Times New Roman" w:hAnsi="Times New Roman"/>
                <w:b w:val="false"/>
                <w:i w:val="false"/>
                <w:color w:val="000000"/>
                <w:sz w:val="24"/>
              </w:rPr>
              <w:t xml:space="preserve">, </w:t>
            </w:r>
            <w:r>
              <w:rPr>
                <w:rFonts w:ascii="Times New Roman" w:hAnsi="Times New Roman"/>
                <w:b w:val="false"/>
                <w:i/>
                <w:color w:val="000000"/>
                <w:sz w:val="24"/>
              </w:rPr>
              <w:t>mis-</w:t>
            </w:r>
          </w:p>
        </w:tc>
      </w:tr>
      <w:tr>
        <w:trPr>
          <w:trHeight w:val="465"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2.3.7.8</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Образование числительных с помощью суффиксов </w:t>
            </w:r>
            <w:r>
              <w:rPr>
                <w:rFonts w:ascii="Times New Roman" w:hAnsi="Times New Roman"/>
                <w:b w:val="false"/>
                <w:i/>
                <w:color w:val="000000"/>
                <w:sz w:val="24"/>
              </w:rPr>
              <w:t>-teen</w:t>
            </w:r>
            <w:r>
              <w:rPr>
                <w:rFonts w:ascii="Times New Roman" w:hAnsi="Times New Roman"/>
                <w:b w:val="false"/>
                <w:i w:val="false"/>
                <w:color w:val="000000"/>
                <w:sz w:val="24"/>
              </w:rPr>
              <w:t xml:space="preserve">, </w:t>
            </w:r>
            <w:r>
              <w:rPr>
                <w:rFonts w:ascii="Times New Roman" w:hAnsi="Times New Roman"/>
                <w:b w:val="false"/>
                <w:i/>
                <w:color w:val="000000"/>
                <w:sz w:val="24"/>
              </w:rPr>
              <w:t>-ty</w:t>
            </w:r>
            <w:r>
              <w:rPr>
                <w:rFonts w:ascii="Times New Roman" w:hAnsi="Times New Roman"/>
                <w:b w:val="false"/>
                <w:i w:val="false"/>
                <w:color w:val="000000"/>
                <w:sz w:val="24"/>
              </w:rPr>
              <w:t xml:space="preserve">, </w:t>
            </w:r>
            <w:r>
              <w:rPr>
                <w:rFonts w:ascii="Times New Roman" w:hAnsi="Times New Roman"/>
                <w:b w:val="false"/>
                <w:i/>
                <w:color w:val="000000"/>
                <w:sz w:val="24"/>
              </w:rPr>
              <w:t>-th</w:t>
            </w:r>
          </w:p>
        </w:tc>
      </w:tr>
      <w:tr>
        <w:trPr>
          <w:trHeight w:val="465"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2.3.8</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Основные способы словообразования – словосложение</w:t>
            </w:r>
          </w:p>
        </w:tc>
      </w:tr>
      <w:tr>
        <w:trPr>
          <w:trHeight w:val="930"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2.3.8.1</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О</w:t>
            </w:r>
            <w:r>
              <w:rPr>
                <w:rFonts w:ascii="Times New Roman" w:hAnsi="Times New Roman"/>
                <w:b w:val="false"/>
                <w:i w:val="false"/>
                <w:color w:val="000000"/>
                <w:sz w:val="24"/>
              </w:rPr>
              <w:t xml:space="preserve">бразование </w:t>
            </w:r>
            <w:r>
              <w:rPr>
                <w:rFonts w:ascii="Times New Roman" w:hAnsi="Times New Roman"/>
                <w:b w:val="false"/>
                <w:i w:val="false"/>
                <w:color w:val="000000"/>
                <w:sz w:val="24"/>
              </w:rPr>
              <w:t xml:space="preserve">сложных существительных </w:t>
            </w:r>
            <w:r>
              <w:rPr>
                <w:rFonts w:ascii="Times New Roman" w:hAnsi="Times New Roman"/>
                <w:b w:val="false"/>
                <w:i w:val="false"/>
                <w:color w:val="000000"/>
                <w:sz w:val="24"/>
              </w:rPr>
              <w:t xml:space="preserve">путём соединения </w:t>
            </w:r>
            <w:r>
              <w:rPr>
                <w:rFonts w:ascii="Times New Roman" w:hAnsi="Times New Roman"/>
                <w:b w:val="false"/>
                <w:i w:val="false"/>
                <w:color w:val="000000"/>
                <w:sz w:val="24"/>
              </w:rPr>
              <w:t xml:space="preserve">двух </w:t>
            </w:r>
            <w:r>
              <w:rPr>
                <w:rFonts w:ascii="Times New Roman" w:hAnsi="Times New Roman"/>
                <w:b w:val="false"/>
                <w:i w:val="false"/>
                <w:color w:val="000000"/>
                <w:sz w:val="24"/>
              </w:rPr>
              <w:t>основ</w:t>
            </w:r>
            <w:r>
              <w:rPr>
                <w:rFonts w:ascii="Times New Roman" w:hAnsi="Times New Roman"/>
                <w:b w:val="false"/>
                <w:i w:val="false"/>
                <w:color w:val="000000"/>
                <w:sz w:val="24"/>
              </w:rPr>
              <w:t xml:space="preserve"> существительных</w:t>
            </w:r>
            <w:r>
              <w:rPr>
                <w:rFonts w:ascii="Times New Roman" w:hAnsi="Times New Roman"/>
                <w:b w:val="false"/>
                <w:i w:val="false"/>
                <w:color w:val="000000"/>
                <w:sz w:val="24"/>
              </w:rPr>
              <w:t xml:space="preserve"> (</w:t>
            </w:r>
            <w:r>
              <w:rPr>
                <w:rFonts w:ascii="Times New Roman" w:hAnsi="Times New Roman"/>
                <w:b w:val="false"/>
                <w:i/>
                <w:color w:val="000000"/>
                <w:sz w:val="24"/>
              </w:rPr>
              <w:t>sportsman</w:t>
            </w:r>
            <w:r>
              <w:rPr>
                <w:rFonts w:ascii="Times New Roman" w:hAnsi="Times New Roman"/>
                <w:b w:val="false"/>
                <w:i w:val="false"/>
                <w:color w:val="000000"/>
                <w:sz w:val="24"/>
              </w:rPr>
              <w:t>)</w:t>
            </w:r>
          </w:p>
        </w:tc>
      </w:tr>
      <w:tr>
        <w:trPr>
          <w:trHeight w:val="930"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2.3.8.2</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Образование сложных прилагательных путём соединения основы прилагательного с основой существительного с добавлением суффикса </w:t>
            </w:r>
            <w:r>
              <w:rPr>
                <w:rFonts w:ascii="Times New Roman" w:hAnsi="Times New Roman"/>
                <w:b w:val="false"/>
                <w:i/>
                <w:color w:val="000000"/>
                <w:sz w:val="24"/>
              </w:rPr>
              <w:t>-ed</w:t>
            </w:r>
            <w:r>
              <w:rPr>
                <w:rFonts w:ascii="Times New Roman" w:hAnsi="Times New Roman"/>
                <w:b w:val="false"/>
                <w:i w:val="false"/>
                <w:color w:val="000000"/>
                <w:sz w:val="24"/>
              </w:rPr>
              <w:t xml:space="preserve"> (</w:t>
            </w:r>
            <w:r>
              <w:rPr>
                <w:rFonts w:ascii="Times New Roman" w:hAnsi="Times New Roman"/>
                <w:b w:val="false"/>
                <w:i/>
                <w:color w:val="000000"/>
                <w:sz w:val="24"/>
              </w:rPr>
              <w:t>blue-eyed</w:t>
            </w:r>
            <w:r>
              <w:rPr>
                <w:rFonts w:ascii="Times New Roman" w:hAnsi="Times New Roman"/>
                <w:b w:val="false"/>
                <w:i w:val="false"/>
                <w:color w:val="000000"/>
                <w:sz w:val="24"/>
              </w:rPr>
              <w:t>)</w:t>
            </w:r>
          </w:p>
        </w:tc>
      </w:tr>
      <w:tr>
        <w:trPr>
          <w:trHeight w:val="2910"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2.3.8.3</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Образование сложных прилагательных путём соединения основы числительного с основой существительного с добавлением суффикса </w:t>
            </w:r>
            <w:r>
              <w:rPr>
                <w:rFonts w:ascii="Times New Roman" w:hAnsi="Times New Roman"/>
                <w:b w:val="false"/>
                <w:i/>
                <w:color w:val="000000"/>
                <w:sz w:val="24"/>
              </w:rPr>
              <w:t>-ed</w:t>
            </w:r>
            <w:r>
              <w:rPr>
                <w:rFonts w:ascii="Times New Roman" w:hAnsi="Times New Roman"/>
                <w:b w:val="false"/>
                <w:i w:val="false"/>
                <w:color w:val="000000"/>
                <w:sz w:val="24"/>
              </w:rPr>
              <w:t xml:space="preserve"> (</w:t>
            </w:r>
            <w:r>
              <w:rPr>
                <w:rFonts w:ascii="Times New Roman" w:hAnsi="Times New Roman"/>
                <w:b w:val="false"/>
                <w:i/>
                <w:color w:val="000000"/>
                <w:sz w:val="24"/>
              </w:rPr>
              <w:t>eight-legged</w:t>
            </w:r>
            <w:r>
              <w:rPr>
                <w:rFonts w:ascii="Times New Roman" w:hAnsi="Times New Roman"/>
                <w:b w:val="false"/>
                <w:i w:val="false"/>
                <w:color w:val="000000"/>
                <w:sz w:val="24"/>
              </w:rPr>
              <w:t>); образование сложных прилагательных путём соединения основы прилагательного с основой причастия настоящего времени (</w:t>
            </w:r>
            <w:r>
              <w:rPr>
                <w:rFonts w:ascii="Times New Roman" w:hAnsi="Times New Roman"/>
                <w:b w:val="false"/>
                <w:i/>
                <w:color w:val="000000"/>
                <w:sz w:val="24"/>
              </w:rPr>
              <w:t>nice-looking</w:t>
            </w:r>
            <w:r>
              <w:rPr>
                <w:rFonts w:ascii="Times New Roman" w:hAnsi="Times New Roman"/>
                <w:b w:val="false"/>
                <w:i w:val="false"/>
                <w:color w:val="000000"/>
                <w:sz w:val="24"/>
              </w:rPr>
              <w:t>); образование сложных прилагательных путём соединения основы прилагательного с основой причастия прошедшего времени (</w:t>
            </w:r>
            <w:r>
              <w:rPr>
                <w:rFonts w:ascii="Times New Roman" w:hAnsi="Times New Roman"/>
                <w:b w:val="false"/>
                <w:i/>
                <w:color w:val="000000"/>
                <w:sz w:val="24"/>
              </w:rPr>
              <w:t>well-behaved</w:t>
            </w:r>
            <w:r>
              <w:rPr>
                <w:rFonts w:ascii="Times New Roman" w:hAnsi="Times New Roman"/>
                <w:b w:val="false"/>
                <w:i w:val="false"/>
                <w:color w:val="000000"/>
                <w:sz w:val="24"/>
              </w:rPr>
              <w:t>); образование сложных существительных путём соединения основ существительных с предлогом (</w:t>
            </w:r>
            <w:r>
              <w:rPr>
                <w:rFonts w:ascii="Times New Roman" w:hAnsi="Times New Roman"/>
                <w:b w:val="false"/>
                <w:i/>
                <w:color w:val="000000"/>
                <w:sz w:val="24"/>
              </w:rPr>
              <w:t>father-in-law</w:t>
            </w:r>
            <w:r>
              <w:rPr>
                <w:rFonts w:ascii="Times New Roman" w:hAnsi="Times New Roman"/>
                <w:b w:val="false"/>
                <w:i w:val="false"/>
                <w:color w:val="000000"/>
                <w:sz w:val="24"/>
              </w:rPr>
              <w:t>)</w:t>
            </w:r>
          </w:p>
        </w:tc>
      </w:tr>
      <w:tr>
        <w:trPr>
          <w:trHeight w:val="465"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2.3.</w:t>
            </w:r>
            <w:r>
              <w:rPr>
                <w:rFonts w:ascii="Times New Roman" w:hAnsi="Times New Roman"/>
                <w:b w:val="false"/>
                <w:i w:val="false"/>
                <w:color w:val="000000"/>
                <w:sz w:val="24"/>
              </w:rPr>
              <w:t>9</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Основные способы словообразования – конверсия</w:t>
            </w:r>
          </w:p>
        </w:tc>
      </w:tr>
      <w:tr>
        <w:trPr>
          <w:trHeight w:val="465"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2.3.9.</w:t>
            </w:r>
            <w:r>
              <w:rPr>
                <w:rFonts w:ascii="Times New Roman" w:hAnsi="Times New Roman"/>
                <w:b w:val="false"/>
                <w:i w:val="false"/>
                <w:color w:val="000000"/>
                <w:sz w:val="24"/>
              </w:rPr>
              <w:t>1</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Образование имени существительного от неопределённой формы глагола (</w:t>
            </w:r>
            <w:r>
              <w:rPr>
                <w:rFonts w:ascii="Times New Roman" w:hAnsi="Times New Roman"/>
                <w:b w:val="false"/>
                <w:i/>
                <w:color w:val="000000"/>
                <w:sz w:val="24"/>
              </w:rPr>
              <w:t xml:space="preserve">to </w:t>
            </w:r>
            <w:r>
              <w:rPr>
                <w:rFonts w:ascii="Times New Roman" w:hAnsi="Times New Roman"/>
                <w:b w:val="false"/>
                <w:i/>
                <w:color w:val="000000"/>
                <w:sz w:val="24"/>
              </w:rPr>
              <w:t>play – a play</w:t>
            </w:r>
            <w:r>
              <w:rPr>
                <w:rFonts w:ascii="Times New Roman" w:hAnsi="Times New Roman"/>
                <w:b w:val="false"/>
                <w:i w:val="false"/>
                <w:color w:val="000000"/>
                <w:sz w:val="24"/>
              </w:rPr>
              <w:t>)</w:t>
            </w:r>
          </w:p>
        </w:tc>
      </w:tr>
      <w:tr>
        <w:trPr>
          <w:trHeight w:val="465"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2.3.9.2</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Образование имени существительного от прилагательного (</w:t>
            </w:r>
            <w:r>
              <w:rPr>
                <w:rFonts w:ascii="Times New Roman" w:hAnsi="Times New Roman"/>
                <w:b w:val="false"/>
                <w:i/>
                <w:color w:val="000000"/>
                <w:sz w:val="24"/>
              </w:rPr>
              <w:t>rich – the rich</w:t>
            </w:r>
            <w:r>
              <w:rPr>
                <w:rFonts w:ascii="Times New Roman" w:hAnsi="Times New Roman"/>
                <w:b w:val="false"/>
                <w:i w:val="false"/>
                <w:color w:val="000000"/>
                <w:sz w:val="24"/>
              </w:rPr>
              <w:t>)</w:t>
            </w:r>
          </w:p>
        </w:tc>
      </w:tr>
      <w:tr>
        <w:trPr>
          <w:trHeight w:val="465"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2.3.9.</w:t>
            </w:r>
            <w:r>
              <w:rPr>
                <w:rFonts w:ascii="Times New Roman" w:hAnsi="Times New Roman"/>
                <w:b w:val="false"/>
                <w:i w:val="false"/>
                <w:color w:val="000000"/>
                <w:sz w:val="24"/>
              </w:rPr>
              <w:t>3</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Образование глагола от имени существительного (</w:t>
            </w:r>
            <w:r>
              <w:rPr>
                <w:rFonts w:ascii="Times New Roman" w:hAnsi="Times New Roman"/>
                <w:b w:val="false"/>
                <w:i/>
                <w:color w:val="000000"/>
                <w:sz w:val="24"/>
              </w:rPr>
              <w:t xml:space="preserve">a </w:t>
            </w:r>
            <w:r>
              <w:rPr>
                <w:rFonts w:ascii="Times New Roman" w:hAnsi="Times New Roman"/>
                <w:b w:val="false"/>
                <w:i/>
                <w:color w:val="000000"/>
                <w:sz w:val="24"/>
              </w:rPr>
              <w:t>hand – to hand</w:t>
            </w:r>
            <w:r>
              <w:rPr>
                <w:rFonts w:ascii="Times New Roman" w:hAnsi="Times New Roman"/>
                <w:b w:val="false"/>
                <w:i w:val="false"/>
                <w:color w:val="000000"/>
                <w:sz w:val="24"/>
              </w:rPr>
              <w:t>)</w:t>
            </w:r>
          </w:p>
        </w:tc>
      </w:tr>
      <w:tr>
        <w:trPr>
          <w:trHeight w:val="465"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2.3.9.4</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Образование глагола от имени прилагательного (</w:t>
            </w:r>
            <w:r>
              <w:rPr>
                <w:rFonts w:ascii="Times New Roman" w:hAnsi="Times New Roman"/>
                <w:b w:val="false"/>
                <w:i/>
                <w:color w:val="000000"/>
                <w:sz w:val="24"/>
              </w:rPr>
              <w:t>cool – to cool</w:t>
            </w:r>
            <w:r>
              <w:rPr>
                <w:rFonts w:ascii="Times New Roman" w:hAnsi="Times New Roman"/>
                <w:b w:val="false"/>
                <w:i w:val="false"/>
                <w:color w:val="000000"/>
                <w:sz w:val="24"/>
              </w:rPr>
              <w:t>)</w:t>
            </w:r>
          </w:p>
        </w:tc>
      </w:tr>
      <w:tr>
        <w:trPr>
          <w:trHeight w:val="1410"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color w:val="000000"/>
                <w:sz w:val="24"/>
              </w:rPr>
              <w:t>2.4</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color w:val="000000"/>
                <w:sz w:val="24"/>
              </w:rPr>
              <w:t>Грамматическая сторона речи</w:t>
            </w:r>
          </w:p>
          <w:p>
            <w:pPr>
              <w:spacing w:before="0" w:after="0" w:line="336"/>
              <w:ind w:left="228"/>
              <w:jc w:val="both"/>
            </w:pPr>
            <w:r>
              <w:rPr>
                <w:rFonts w:ascii="Times New Roman" w:hAnsi="Times New Roman"/>
                <w:b w:val="false"/>
                <w:i w:val="false"/>
                <w:color w:val="000000"/>
                <w:sz w:val="24"/>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tc>
      </w:tr>
      <w:tr>
        <w:trPr>
          <w:trHeight w:val="930"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2.4.1</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Коммуникативные типы предложений: повествовательные (утвердительные, от</w:t>
            </w:r>
            <w:r>
              <w:rPr>
                <w:rFonts w:ascii="Times New Roman" w:hAnsi="Times New Roman"/>
                <w:b w:val="false"/>
                <w:i w:val="false"/>
                <w:color w:val="000000"/>
                <w:sz w:val="24"/>
              </w:rPr>
              <w:t>рицательные), вопросительные (</w:t>
            </w:r>
            <w:r>
              <w:rPr>
                <w:rFonts w:ascii="Times New Roman" w:hAnsi="Times New Roman"/>
                <w:b w:val="false"/>
                <w:i w:val="false"/>
                <w:color w:val="000000"/>
                <w:sz w:val="24"/>
              </w:rPr>
              <w:t>все типы вопросов</w:t>
            </w:r>
            <w:r>
              <w:rPr>
                <w:rFonts w:ascii="Times New Roman" w:hAnsi="Times New Roman"/>
                <w:b w:val="false"/>
                <w:i w:val="false"/>
                <w:color w:val="000000"/>
                <w:sz w:val="24"/>
              </w:rPr>
              <w:t>), побудительные (в утвер</w:t>
            </w:r>
            <w:r>
              <w:rPr>
                <w:rFonts w:ascii="Times New Roman" w:hAnsi="Times New Roman"/>
                <w:b w:val="false"/>
                <w:i w:val="false"/>
                <w:color w:val="000000"/>
                <w:sz w:val="24"/>
              </w:rPr>
              <w:t>дительной</w:t>
            </w:r>
            <w:r>
              <w:rPr>
                <w:rFonts w:ascii="Times New Roman" w:hAnsi="Times New Roman"/>
                <w:b w:val="false"/>
                <w:i w:val="false"/>
                <w:color w:val="000000"/>
                <w:sz w:val="24"/>
              </w:rPr>
              <w:t xml:space="preserve"> и </w:t>
            </w:r>
            <w:r>
              <w:rPr>
                <w:rFonts w:ascii="Times New Roman" w:hAnsi="Times New Roman"/>
                <w:b w:val="false"/>
                <w:i w:val="false"/>
                <w:color w:val="000000"/>
                <w:sz w:val="24"/>
              </w:rPr>
              <w:t>отрицательн</w:t>
            </w:r>
            <w:r>
              <w:rPr>
                <w:rFonts w:ascii="Times New Roman" w:hAnsi="Times New Roman"/>
                <w:b w:val="false"/>
                <w:i w:val="false"/>
                <w:color w:val="000000"/>
                <w:sz w:val="24"/>
              </w:rPr>
              <w:t>ой</w:t>
            </w:r>
            <w:r>
              <w:rPr>
                <w:rFonts w:ascii="Times New Roman" w:hAnsi="Times New Roman"/>
                <w:b w:val="false"/>
                <w:i w:val="false"/>
                <w:color w:val="000000"/>
                <w:sz w:val="24"/>
              </w:rPr>
              <w:t xml:space="preserve"> форме)</w:t>
            </w:r>
          </w:p>
        </w:tc>
      </w:tr>
      <w:tr>
        <w:trPr>
          <w:trHeight w:val="930"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2.4.2</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Все типы вопросительных предложений </w:t>
            </w:r>
            <w:r>
              <w:rPr>
                <w:rFonts w:ascii="Times New Roman" w:hAnsi="Times New Roman"/>
                <w:b w:val="false"/>
                <w:i w:val="false"/>
                <w:color w:val="000000"/>
                <w:sz w:val="24"/>
              </w:rPr>
              <w:t>в</w:t>
            </w:r>
            <w:r>
              <w:rPr>
                <w:rFonts w:ascii="Times New Roman" w:hAnsi="Times New Roman"/>
                <w:b w:val="false"/>
                <w:i w:val="false"/>
                <w:color w:val="000000"/>
                <w:sz w:val="24"/>
              </w:rPr>
              <w:t xml:space="preserve"> Present/Past/Future Simple Tense; Present/Past Continuous Tense; Present/</w:t>
            </w:r>
            <w:r>
              <w:rPr>
                <w:rFonts w:ascii="Times New Roman" w:hAnsi="Times New Roman"/>
                <w:b w:val="false"/>
                <w:i w:val="false"/>
                <w:color w:val="000000"/>
                <w:sz w:val="24"/>
              </w:rPr>
              <w:t>Past Perfect Tense</w:t>
            </w:r>
            <w:r>
              <w:rPr>
                <w:rFonts w:ascii="Times New Roman" w:hAnsi="Times New Roman"/>
                <w:b w:val="false"/>
                <w:i w:val="false"/>
                <w:color w:val="000000"/>
                <w:sz w:val="24"/>
              </w:rPr>
              <w:t>)</w:t>
            </w:r>
          </w:p>
        </w:tc>
      </w:tr>
      <w:tr>
        <w:trPr>
          <w:trHeight w:val="465"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2.4.3</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Нераспространённые и распространённые простые предложения</w:t>
            </w:r>
          </w:p>
        </w:tc>
      </w:tr>
      <w:tr>
        <w:trPr>
          <w:trHeight w:val="465"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2.4.4</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Предложения с начальным </w:t>
            </w:r>
            <w:r>
              <w:rPr>
                <w:rFonts w:ascii="Times New Roman" w:hAnsi="Times New Roman"/>
                <w:b w:val="false"/>
                <w:i/>
                <w:color w:val="000000"/>
                <w:sz w:val="24"/>
              </w:rPr>
              <w:t>It</w:t>
            </w:r>
            <w:r>
              <w:rPr>
                <w:rFonts w:ascii="Times New Roman" w:hAnsi="Times New Roman"/>
                <w:b w:val="false"/>
                <w:i w:val="false"/>
                <w:color w:val="000000"/>
                <w:sz w:val="24"/>
              </w:rPr>
              <w:t xml:space="preserve"> (</w:t>
            </w:r>
            <w:r>
              <w:rPr>
                <w:rFonts w:ascii="Times New Roman" w:hAnsi="Times New Roman"/>
                <w:b w:val="false"/>
                <w:i/>
                <w:color w:val="000000"/>
                <w:sz w:val="24"/>
              </w:rPr>
              <w:t>It’s a red ball.</w:t>
            </w:r>
            <w:r>
              <w:rPr>
                <w:rFonts w:ascii="Times New Roman" w:hAnsi="Times New Roman"/>
                <w:b w:val="false"/>
                <w:i w:val="false"/>
                <w:color w:val="000000"/>
                <w:sz w:val="24"/>
              </w:rPr>
              <w:t>)</w:t>
            </w:r>
          </w:p>
        </w:tc>
      </w:tr>
      <w:tr>
        <w:trPr>
          <w:trHeight w:val="465"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2.4.5</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Предложения с начальным </w:t>
            </w:r>
            <w:r>
              <w:rPr>
                <w:rFonts w:ascii="Times New Roman" w:hAnsi="Times New Roman"/>
                <w:b w:val="false"/>
                <w:i/>
                <w:color w:val="000000"/>
                <w:sz w:val="24"/>
              </w:rPr>
              <w:t>There</w:t>
            </w:r>
            <w:r>
              <w:rPr>
                <w:rFonts w:ascii="Times New Roman" w:hAnsi="Times New Roman"/>
                <w:b w:val="false"/>
                <w:i w:val="false"/>
                <w:color w:val="000000"/>
                <w:sz w:val="24"/>
              </w:rPr>
              <w:t xml:space="preserve"> + </w:t>
            </w:r>
            <w:r>
              <w:rPr>
                <w:rFonts w:ascii="Times New Roman" w:hAnsi="Times New Roman"/>
                <w:b w:val="false"/>
                <w:i/>
                <w:color w:val="000000"/>
                <w:sz w:val="24"/>
              </w:rPr>
              <w:t>to be</w:t>
            </w:r>
          </w:p>
        </w:tc>
      </w:tr>
      <w:tr>
        <w:trPr>
          <w:trHeight w:val="930"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2.4.6</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Предложения с простым глагольным сказуемым, составным именным сказуе</w:t>
            </w:r>
            <w:r>
              <w:rPr>
                <w:rFonts w:ascii="Times New Roman" w:hAnsi="Times New Roman"/>
                <w:b w:val="false"/>
                <w:i w:val="false"/>
                <w:color w:val="000000"/>
                <w:sz w:val="24"/>
              </w:rPr>
              <w:t xml:space="preserve">мым и составным глагольным сказуемым </w:t>
            </w:r>
          </w:p>
        </w:tc>
      </w:tr>
      <w:tr>
        <w:trPr>
          <w:trHeight w:val="465"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2.4.7</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Предложения с глаголом-связкой </w:t>
            </w:r>
            <w:r>
              <w:rPr>
                <w:rFonts w:ascii="Times New Roman" w:hAnsi="Times New Roman"/>
                <w:b w:val="false"/>
                <w:i/>
                <w:color w:val="000000"/>
                <w:sz w:val="24"/>
              </w:rPr>
              <w:t>to be</w:t>
            </w:r>
          </w:p>
        </w:tc>
      </w:tr>
      <w:tr>
        <w:trPr>
          <w:trHeight w:val="465"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2.4.8</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Предложения с несколькими обстоятельствами, следующими в определённом порядке</w:t>
            </w:r>
          </w:p>
        </w:tc>
      </w:tr>
      <w:tr>
        <w:trPr>
          <w:trHeight w:val="930"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2.4.9</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Сложноподчинённые предложения с придаточными определительными </w:t>
            </w:r>
            <w:r>
              <w:rPr>
                <w:rFonts w:ascii="Times New Roman" w:hAnsi="Times New Roman"/>
                <w:b w:val="false"/>
                <w:i w:val="false"/>
                <w:color w:val="000000"/>
                <w:sz w:val="24"/>
              </w:rPr>
              <w:t>с союз</w:t>
            </w:r>
            <w:r>
              <w:rPr>
                <w:rFonts w:ascii="Times New Roman" w:hAnsi="Times New Roman"/>
                <w:b w:val="false"/>
                <w:i w:val="false"/>
                <w:color w:val="000000"/>
                <w:sz w:val="24"/>
              </w:rPr>
              <w:t xml:space="preserve">ными словами </w:t>
            </w:r>
            <w:r>
              <w:rPr>
                <w:rFonts w:ascii="Times New Roman" w:hAnsi="Times New Roman"/>
                <w:b w:val="false"/>
                <w:i/>
                <w:color w:val="000000"/>
                <w:sz w:val="24"/>
              </w:rPr>
              <w:t>who</w:t>
            </w:r>
            <w:r>
              <w:rPr>
                <w:rFonts w:ascii="Times New Roman" w:hAnsi="Times New Roman"/>
                <w:b w:val="false"/>
                <w:i w:val="false"/>
                <w:color w:val="000000"/>
                <w:sz w:val="24"/>
              </w:rPr>
              <w:t xml:space="preserve">, </w:t>
            </w:r>
            <w:r>
              <w:rPr>
                <w:rFonts w:ascii="Times New Roman" w:hAnsi="Times New Roman"/>
                <w:b w:val="false"/>
                <w:i/>
                <w:color w:val="000000"/>
                <w:sz w:val="24"/>
              </w:rPr>
              <w:t>which</w:t>
            </w:r>
            <w:r>
              <w:rPr>
                <w:rFonts w:ascii="Times New Roman" w:hAnsi="Times New Roman"/>
                <w:b w:val="false"/>
                <w:i w:val="false"/>
                <w:color w:val="000000"/>
                <w:sz w:val="24"/>
              </w:rPr>
              <w:t xml:space="preserve">, </w:t>
            </w:r>
            <w:r>
              <w:rPr>
                <w:rFonts w:ascii="Times New Roman" w:hAnsi="Times New Roman"/>
                <w:b w:val="false"/>
                <w:i/>
                <w:color w:val="000000"/>
                <w:sz w:val="24"/>
              </w:rPr>
              <w:t>that</w:t>
            </w:r>
          </w:p>
        </w:tc>
      </w:tr>
      <w:tr>
        <w:trPr>
          <w:trHeight w:val="465"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2.4.10</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Условные предложения реального (Conditional 0, Conditional I) характера</w:t>
            </w:r>
          </w:p>
        </w:tc>
      </w:tr>
      <w:tr>
        <w:trPr>
          <w:trHeight w:val="465"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2.4.11</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Условные предложения нереального характера (Conditional II)</w:t>
            </w:r>
          </w:p>
        </w:tc>
      </w:tr>
      <w:tr>
        <w:trPr>
          <w:trHeight w:val="465"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2.4.12</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Согласование времен в рамках сложного предложения</w:t>
            </w:r>
          </w:p>
        </w:tc>
      </w:tr>
      <w:tr>
        <w:trPr>
          <w:trHeight w:val="930"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2.4.13</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Повествовательные (утвердительные и отрицательные), вопросительные и по</w:t>
            </w:r>
            <w:r>
              <w:rPr>
                <w:rFonts w:ascii="Times New Roman" w:hAnsi="Times New Roman"/>
                <w:b w:val="false"/>
                <w:i w:val="false"/>
                <w:color w:val="000000"/>
                <w:sz w:val="24"/>
              </w:rPr>
              <w:t xml:space="preserve">будительные предложения в косвенной речи в настоящем </w:t>
            </w:r>
            <w:r>
              <w:rPr>
                <w:rFonts w:ascii="Times New Roman" w:hAnsi="Times New Roman"/>
                <w:b w:val="false"/>
                <w:i w:val="false"/>
                <w:color w:val="000000"/>
                <w:sz w:val="24"/>
              </w:rPr>
              <w:t>и прошедшем времени</w:t>
            </w:r>
          </w:p>
        </w:tc>
      </w:tr>
      <w:tr>
        <w:trPr>
          <w:trHeight w:val="1275"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2.4.14</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Согласование подлежащего, выраженного собирательным существительным (</w:t>
            </w:r>
            <w:r>
              <w:rPr>
                <w:rFonts w:ascii="Times New Roman" w:hAnsi="Times New Roman"/>
                <w:b w:val="false"/>
                <w:i/>
                <w:color w:val="000000"/>
                <w:sz w:val="24"/>
              </w:rPr>
              <w:t>family</w:t>
            </w:r>
            <w:r>
              <w:rPr>
                <w:rFonts w:ascii="Times New Roman" w:hAnsi="Times New Roman"/>
                <w:b w:val="false"/>
                <w:i w:val="false"/>
                <w:color w:val="000000"/>
                <w:sz w:val="24"/>
              </w:rPr>
              <w:t xml:space="preserve">, </w:t>
            </w:r>
            <w:r>
              <w:rPr>
                <w:rFonts w:ascii="Times New Roman" w:hAnsi="Times New Roman"/>
                <w:b w:val="false"/>
                <w:i/>
                <w:color w:val="000000"/>
                <w:sz w:val="24"/>
              </w:rPr>
              <w:t>police</w:t>
            </w:r>
            <w:r>
              <w:rPr>
                <w:rFonts w:ascii="Times New Roman" w:hAnsi="Times New Roman"/>
                <w:b w:val="false"/>
                <w:i w:val="false"/>
                <w:color w:val="000000"/>
                <w:sz w:val="24"/>
              </w:rPr>
              <w:t>)</w:t>
            </w:r>
            <w:r>
              <w:rPr>
                <w:rFonts w:ascii="Times New Roman" w:hAnsi="Times New Roman"/>
                <w:b w:val="false"/>
                <w:i w:val="false"/>
                <w:color w:val="000000"/>
                <w:sz w:val="24"/>
              </w:rPr>
              <w:t>,</w:t>
            </w:r>
            <w:r>
              <w:rPr>
                <w:rFonts w:ascii="Times New Roman" w:hAnsi="Times New Roman"/>
                <w:b w:val="false"/>
                <w:i w:val="false"/>
                <w:color w:val="000000"/>
                <w:sz w:val="24"/>
              </w:rPr>
              <w:t xml:space="preserve"> со сказуемым</w:t>
            </w:r>
          </w:p>
        </w:tc>
      </w:tr>
      <w:tr>
        <w:trPr>
          <w:trHeight w:val="465"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2.4.15</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Конструкции с глаголами на </w:t>
            </w:r>
            <w:r>
              <w:rPr>
                <w:rFonts w:ascii="Times New Roman" w:hAnsi="Times New Roman"/>
                <w:b w:val="false"/>
                <w:i/>
                <w:color w:val="000000"/>
                <w:sz w:val="24"/>
              </w:rPr>
              <w:t>-ing</w:t>
            </w:r>
            <w:r>
              <w:rPr>
                <w:rFonts w:ascii="Times New Roman" w:hAnsi="Times New Roman"/>
                <w:b w:val="false"/>
                <w:i w:val="false"/>
                <w:color w:val="000000"/>
                <w:sz w:val="24"/>
              </w:rPr>
              <w:t xml:space="preserve">: </w:t>
            </w:r>
            <w:r>
              <w:rPr>
                <w:rFonts w:ascii="Times New Roman" w:hAnsi="Times New Roman"/>
                <w:b w:val="false"/>
                <w:i/>
                <w:color w:val="000000"/>
                <w:sz w:val="24"/>
              </w:rPr>
              <w:t>to love/hate doing something</w:t>
            </w:r>
          </w:p>
        </w:tc>
      </w:tr>
      <w:tr>
        <w:trPr>
          <w:trHeight w:val="465"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2.4.16</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Конструкция </w:t>
            </w:r>
            <w:r>
              <w:rPr>
                <w:rFonts w:ascii="Times New Roman" w:hAnsi="Times New Roman"/>
                <w:b w:val="false"/>
                <w:i/>
                <w:color w:val="000000"/>
                <w:sz w:val="24"/>
              </w:rPr>
              <w:t>I’d like to...</w:t>
            </w:r>
            <w:r>
              <w:rPr>
                <w:rFonts w:ascii="Times New Roman" w:hAnsi="Times New Roman"/>
                <w:b w:val="false"/>
                <w:i w:val="false"/>
                <w:color w:val="000000"/>
                <w:sz w:val="24"/>
              </w:rPr>
              <w:t xml:space="preserve"> (</w:t>
            </w:r>
            <w:r>
              <w:rPr>
                <w:rFonts w:ascii="Times New Roman" w:hAnsi="Times New Roman"/>
                <w:b w:val="false"/>
                <w:i/>
                <w:color w:val="000000"/>
                <w:sz w:val="24"/>
              </w:rPr>
              <w:t>I’d like to read this book</w:t>
            </w:r>
            <w:r>
              <w:rPr>
                <w:rFonts w:ascii="Times New Roman" w:hAnsi="Times New Roman"/>
                <w:b w:val="false"/>
                <w:i w:val="false"/>
                <w:color w:val="000000"/>
                <w:sz w:val="24"/>
              </w:rPr>
              <w:t>.)</w:t>
            </w:r>
          </w:p>
        </w:tc>
      </w:tr>
      <w:tr>
        <w:trPr>
          <w:trHeight w:val="465"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2.4.17</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Глагольная конструкция </w:t>
            </w:r>
            <w:r>
              <w:rPr>
                <w:rFonts w:ascii="Times New Roman" w:hAnsi="Times New Roman"/>
                <w:b w:val="false"/>
                <w:i/>
                <w:color w:val="000000"/>
                <w:sz w:val="24"/>
              </w:rPr>
              <w:t>have got</w:t>
            </w:r>
            <w:r>
              <w:rPr>
                <w:rFonts w:ascii="Times New Roman" w:hAnsi="Times New Roman"/>
                <w:b w:val="false"/>
                <w:i w:val="false"/>
                <w:color w:val="000000"/>
                <w:sz w:val="24"/>
              </w:rPr>
              <w:t xml:space="preserve"> (</w:t>
            </w:r>
            <w:r>
              <w:rPr>
                <w:rFonts w:ascii="Times New Roman" w:hAnsi="Times New Roman"/>
                <w:b w:val="false"/>
                <w:i/>
                <w:color w:val="000000"/>
                <w:sz w:val="24"/>
              </w:rPr>
              <w:t>I’ve got a cat</w:t>
            </w:r>
            <w:r>
              <w:rPr>
                <w:rFonts w:ascii="Times New Roman" w:hAnsi="Times New Roman"/>
                <w:b w:val="false"/>
                <w:i w:val="false"/>
                <w:color w:val="000000"/>
                <w:sz w:val="24"/>
              </w:rPr>
              <w:t>.)</w:t>
            </w:r>
          </w:p>
        </w:tc>
      </w:tr>
      <w:tr>
        <w:trPr>
          <w:trHeight w:val="465"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2.4.18</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Предложения с конструкциями </w:t>
            </w:r>
            <w:r>
              <w:rPr>
                <w:rFonts w:ascii="Times New Roman" w:hAnsi="Times New Roman"/>
                <w:b w:val="false"/>
                <w:i/>
                <w:color w:val="000000"/>
                <w:sz w:val="24"/>
              </w:rPr>
              <w:t>as… as</w:t>
            </w:r>
            <w:r>
              <w:rPr>
                <w:rFonts w:ascii="Times New Roman" w:hAnsi="Times New Roman"/>
                <w:b w:val="false"/>
                <w:i w:val="false"/>
                <w:color w:val="000000"/>
                <w:sz w:val="24"/>
              </w:rPr>
              <w:t xml:space="preserve">, </w:t>
            </w:r>
            <w:r>
              <w:rPr>
                <w:rFonts w:ascii="Times New Roman" w:hAnsi="Times New Roman"/>
                <w:b w:val="false"/>
                <w:i/>
                <w:color w:val="000000"/>
                <w:sz w:val="24"/>
              </w:rPr>
              <w:t>not so… as</w:t>
            </w:r>
          </w:p>
        </w:tc>
      </w:tr>
      <w:tr>
        <w:trPr>
          <w:trHeight w:val="930"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2.4.19</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Предложения с конструкцией </w:t>
            </w:r>
            <w:r>
              <w:rPr>
                <w:rFonts w:ascii="Times New Roman" w:hAnsi="Times New Roman"/>
                <w:b w:val="false"/>
                <w:i/>
                <w:color w:val="000000"/>
                <w:sz w:val="24"/>
              </w:rPr>
              <w:t>to be going to</w:t>
            </w:r>
            <w:r>
              <w:rPr>
                <w:rFonts w:ascii="Times New Roman" w:hAnsi="Times New Roman"/>
                <w:b w:val="false"/>
                <w:i w:val="false"/>
                <w:color w:val="000000"/>
                <w:sz w:val="24"/>
              </w:rPr>
              <w:t xml:space="preserve"> + инфинитив и формы Future Simple Tense и Present Continuous Tense для выражения будущего действия</w:t>
            </w:r>
          </w:p>
        </w:tc>
      </w:tr>
      <w:tr>
        <w:trPr>
          <w:trHeight w:val="930"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2.4.20</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Предложения</w:t>
            </w:r>
            <w:r>
              <w:rPr>
                <w:rFonts w:ascii="Times New Roman" w:hAnsi="Times New Roman"/>
                <w:b w:val="false"/>
                <w:i w:val="false"/>
                <w:color w:val="000000"/>
                <w:sz w:val="24"/>
              </w:rPr>
              <w:t xml:space="preserve"> </w:t>
            </w:r>
            <w:r>
              <w:rPr>
                <w:rFonts w:ascii="Times New Roman" w:hAnsi="Times New Roman"/>
                <w:b w:val="false"/>
                <w:i w:val="false"/>
                <w:color w:val="000000"/>
                <w:sz w:val="24"/>
              </w:rPr>
              <w:t>со</w:t>
            </w:r>
            <w:r>
              <w:rPr>
                <w:rFonts w:ascii="Times New Roman" w:hAnsi="Times New Roman"/>
                <w:b w:val="false"/>
                <w:i w:val="false"/>
                <w:color w:val="000000"/>
                <w:sz w:val="24"/>
              </w:rPr>
              <w:t xml:space="preserve"> </w:t>
            </w:r>
            <w:r>
              <w:rPr>
                <w:rFonts w:ascii="Times New Roman" w:hAnsi="Times New Roman"/>
                <w:b w:val="false"/>
                <w:i w:val="false"/>
                <w:color w:val="000000"/>
                <w:sz w:val="24"/>
              </w:rPr>
              <w:t>сложным</w:t>
            </w:r>
            <w:r>
              <w:rPr>
                <w:rFonts w:ascii="Times New Roman" w:hAnsi="Times New Roman"/>
                <w:b w:val="false"/>
                <w:i w:val="false"/>
                <w:color w:val="000000"/>
                <w:sz w:val="24"/>
              </w:rPr>
              <w:t xml:space="preserve"> </w:t>
            </w:r>
            <w:r>
              <w:rPr>
                <w:rFonts w:ascii="Times New Roman" w:hAnsi="Times New Roman"/>
                <w:b w:val="false"/>
                <w:i w:val="false"/>
                <w:color w:val="000000"/>
                <w:sz w:val="24"/>
              </w:rPr>
              <w:t>дополнением</w:t>
            </w:r>
            <w:r>
              <w:rPr>
                <w:rFonts w:ascii="Times New Roman" w:hAnsi="Times New Roman"/>
                <w:b w:val="false"/>
                <w:i w:val="false"/>
                <w:color w:val="000000"/>
                <w:sz w:val="24"/>
              </w:rPr>
              <w:t xml:space="preserve"> (Complex Object) (</w:t>
            </w:r>
            <w:r>
              <w:rPr>
                <w:rFonts w:ascii="Times New Roman" w:hAnsi="Times New Roman"/>
                <w:b w:val="false"/>
                <w:i/>
                <w:color w:val="000000"/>
                <w:sz w:val="24"/>
              </w:rPr>
              <w:t>I saw her cross/ crossing the road. I want to have my hair cut.</w:t>
            </w:r>
            <w:r>
              <w:rPr>
                <w:rFonts w:ascii="Times New Roman" w:hAnsi="Times New Roman"/>
                <w:b w:val="false"/>
                <w:i w:val="false"/>
                <w:color w:val="000000"/>
                <w:sz w:val="24"/>
              </w:rPr>
              <w:t>)</w:t>
            </w:r>
          </w:p>
        </w:tc>
      </w:tr>
      <w:tr>
        <w:trPr>
          <w:trHeight w:val="465"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2.4.21</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Конструкция </w:t>
            </w:r>
            <w:r>
              <w:rPr>
                <w:rFonts w:ascii="Times New Roman" w:hAnsi="Times New Roman"/>
                <w:b w:val="false"/>
                <w:i/>
                <w:color w:val="000000"/>
                <w:sz w:val="24"/>
              </w:rPr>
              <w:t>used to</w:t>
            </w:r>
            <w:r>
              <w:rPr>
                <w:rFonts w:ascii="Times New Roman" w:hAnsi="Times New Roman"/>
                <w:b w:val="false"/>
                <w:i w:val="false"/>
                <w:color w:val="000000"/>
                <w:sz w:val="24"/>
              </w:rPr>
              <w:t xml:space="preserve"> + инфинитив глагола</w:t>
            </w:r>
          </w:p>
        </w:tc>
      </w:tr>
      <w:tr>
        <w:trPr>
          <w:trHeight w:val="930"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2.4.22</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Конструкции c глаголами </w:t>
            </w:r>
            <w:r>
              <w:rPr>
                <w:rFonts w:ascii="Times New Roman" w:hAnsi="Times New Roman"/>
                <w:b w:val="false"/>
                <w:i/>
                <w:color w:val="000000"/>
                <w:sz w:val="24"/>
              </w:rPr>
              <w:t>to stop</w:t>
            </w:r>
            <w:r>
              <w:rPr>
                <w:rFonts w:ascii="Times New Roman" w:hAnsi="Times New Roman"/>
                <w:b w:val="false"/>
                <w:i w:val="false"/>
                <w:color w:val="000000"/>
                <w:sz w:val="24"/>
              </w:rPr>
              <w:t xml:space="preserve">, </w:t>
            </w:r>
            <w:r>
              <w:rPr>
                <w:rFonts w:ascii="Times New Roman" w:hAnsi="Times New Roman"/>
                <w:b w:val="false"/>
                <w:i/>
                <w:color w:val="000000"/>
                <w:sz w:val="24"/>
              </w:rPr>
              <w:t>to remember</w:t>
            </w:r>
            <w:r>
              <w:rPr>
                <w:rFonts w:ascii="Times New Roman" w:hAnsi="Times New Roman"/>
                <w:b w:val="false"/>
                <w:i w:val="false"/>
                <w:color w:val="000000"/>
                <w:sz w:val="24"/>
              </w:rPr>
              <w:t xml:space="preserve">, </w:t>
            </w:r>
            <w:r>
              <w:rPr>
                <w:rFonts w:ascii="Times New Roman" w:hAnsi="Times New Roman"/>
                <w:b w:val="false"/>
                <w:i/>
                <w:color w:val="000000"/>
                <w:sz w:val="24"/>
              </w:rPr>
              <w:t>to forget</w:t>
            </w:r>
            <w:r>
              <w:rPr>
                <w:rFonts w:ascii="Times New Roman" w:hAnsi="Times New Roman"/>
                <w:b w:val="false"/>
                <w:i w:val="false"/>
                <w:color w:val="000000"/>
                <w:sz w:val="24"/>
              </w:rPr>
              <w:t xml:space="preserve"> (разница в значении </w:t>
            </w:r>
            <w:r>
              <w:rPr>
                <w:rFonts w:ascii="Times New Roman" w:hAnsi="Times New Roman"/>
                <w:b w:val="false"/>
                <w:i/>
                <w:color w:val="000000"/>
                <w:sz w:val="24"/>
              </w:rPr>
              <w:t>to stop doing smth</w:t>
            </w:r>
            <w:r>
              <w:rPr>
                <w:rFonts w:ascii="Times New Roman" w:hAnsi="Times New Roman"/>
                <w:b w:val="false"/>
                <w:i w:val="false"/>
                <w:color w:val="000000"/>
                <w:sz w:val="24"/>
              </w:rPr>
              <w:t xml:space="preserve"> и </w:t>
            </w:r>
            <w:r>
              <w:rPr>
                <w:rFonts w:ascii="Times New Roman" w:hAnsi="Times New Roman"/>
                <w:b w:val="false"/>
                <w:i/>
                <w:color w:val="000000"/>
                <w:sz w:val="24"/>
              </w:rPr>
              <w:t>to stop to do smth</w:t>
            </w:r>
            <w:r>
              <w:rPr>
                <w:rFonts w:ascii="Times New Roman" w:hAnsi="Times New Roman"/>
                <w:b w:val="false"/>
                <w:i w:val="false"/>
                <w:color w:val="000000"/>
                <w:sz w:val="24"/>
              </w:rPr>
              <w:t>)</w:t>
            </w:r>
          </w:p>
        </w:tc>
      </w:tr>
      <w:tr>
        <w:trPr>
          <w:trHeight w:val="465"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2.4.23</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Конструкции, содержащие глаголы-связки </w:t>
            </w:r>
            <w:r>
              <w:rPr>
                <w:rFonts w:ascii="Times New Roman" w:hAnsi="Times New Roman"/>
                <w:b w:val="false"/>
                <w:i/>
                <w:color w:val="000000"/>
                <w:sz w:val="24"/>
              </w:rPr>
              <w:t>to be</w:t>
            </w:r>
            <w:r>
              <w:rPr>
                <w:rFonts w:ascii="Times New Roman" w:hAnsi="Times New Roman"/>
                <w:b w:val="false"/>
                <w:i/>
                <w:color w:val="000000"/>
                <w:sz w:val="24"/>
              </w:rPr>
              <w:t xml:space="preserve"> / to look / to feel / to seem</w:t>
            </w:r>
          </w:p>
        </w:tc>
      </w:tr>
      <w:tr>
        <w:trPr>
          <w:trHeight w:val="930"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2.4.24</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Конструкции </w:t>
            </w:r>
            <w:r>
              <w:rPr>
                <w:rFonts w:ascii="Times New Roman" w:hAnsi="Times New Roman"/>
                <w:b w:val="false"/>
                <w:i/>
                <w:color w:val="000000"/>
                <w:sz w:val="24"/>
              </w:rPr>
              <w:t>be/get used to</w:t>
            </w:r>
            <w:r>
              <w:rPr>
                <w:rFonts w:ascii="Times New Roman" w:hAnsi="Times New Roman"/>
                <w:b w:val="false"/>
                <w:i w:val="false"/>
                <w:color w:val="000000"/>
                <w:sz w:val="24"/>
              </w:rPr>
              <w:t xml:space="preserve"> + инфинитив глагола, </w:t>
            </w:r>
            <w:r>
              <w:rPr>
                <w:rFonts w:ascii="Times New Roman" w:hAnsi="Times New Roman"/>
                <w:b w:val="false"/>
                <w:i/>
                <w:color w:val="000000"/>
                <w:sz w:val="24"/>
              </w:rPr>
              <w:t>be/get used to doing something</w:t>
            </w:r>
            <w:r>
              <w:rPr>
                <w:rFonts w:ascii="Times New Roman" w:hAnsi="Times New Roman"/>
                <w:b w:val="false"/>
                <w:i w:val="false"/>
                <w:color w:val="000000"/>
                <w:sz w:val="24"/>
              </w:rPr>
              <w:t xml:space="preserve">, </w:t>
            </w:r>
            <w:r>
              <w:rPr>
                <w:rFonts w:ascii="Times New Roman" w:hAnsi="Times New Roman"/>
                <w:b w:val="false"/>
                <w:i/>
                <w:color w:val="000000"/>
                <w:sz w:val="24"/>
              </w:rPr>
              <w:t>be/get used to something</w:t>
            </w:r>
          </w:p>
        </w:tc>
      </w:tr>
      <w:tr>
        <w:trPr>
          <w:trHeight w:val="465"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2.4.25</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Конструкция </w:t>
            </w:r>
            <w:r>
              <w:rPr>
                <w:rFonts w:ascii="Times New Roman" w:hAnsi="Times New Roman"/>
                <w:b w:val="false"/>
                <w:i/>
                <w:color w:val="000000"/>
                <w:sz w:val="24"/>
              </w:rPr>
              <w:t>both… and</w:t>
            </w:r>
            <w:r>
              <w:rPr>
                <w:rFonts w:ascii="Times New Roman" w:hAnsi="Times New Roman"/>
                <w:b w:val="false"/>
                <w:i/>
                <w:color w:val="000000"/>
                <w:sz w:val="24"/>
              </w:rPr>
              <w:t>…</w:t>
            </w:r>
          </w:p>
        </w:tc>
      </w:tr>
      <w:tr>
        <w:trPr>
          <w:trHeight w:val="465"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2.4.26</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Конструкции для выражения предпочтения </w:t>
            </w:r>
            <w:r>
              <w:rPr>
                <w:rFonts w:ascii="Times New Roman" w:hAnsi="Times New Roman"/>
                <w:b w:val="false"/>
                <w:i/>
                <w:color w:val="000000"/>
                <w:sz w:val="24"/>
              </w:rPr>
              <w:t>I prefer… / I’d prefer… / I’d rather…</w:t>
            </w:r>
          </w:p>
        </w:tc>
      </w:tr>
      <w:tr>
        <w:trPr>
          <w:trHeight w:val="465"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2.4.27</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Конструкция </w:t>
            </w:r>
            <w:r>
              <w:rPr>
                <w:rFonts w:ascii="Times New Roman" w:hAnsi="Times New Roman"/>
                <w:b w:val="false"/>
                <w:i/>
                <w:color w:val="000000"/>
                <w:sz w:val="24"/>
              </w:rPr>
              <w:t>I wish…</w:t>
            </w:r>
          </w:p>
        </w:tc>
      </w:tr>
      <w:tr>
        <w:trPr>
          <w:trHeight w:val="465"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2.4.28</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Предложения с конструкцией </w:t>
            </w:r>
            <w:r>
              <w:rPr>
                <w:rFonts w:ascii="Times New Roman" w:hAnsi="Times New Roman"/>
                <w:b w:val="false"/>
                <w:i/>
                <w:color w:val="000000"/>
                <w:sz w:val="24"/>
              </w:rPr>
              <w:t>either… or</w:t>
            </w:r>
            <w:r>
              <w:rPr>
                <w:rFonts w:ascii="Times New Roman" w:hAnsi="Times New Roman"/>
                <w:b w:val="false"/>
                <w:i w:val="false"/>
                <w:color w:val="000000"/>
                <w:sz w:val="24"/>
              </w:rPr>
              <w:t xml:space="preserve">, </w:t>
            </w:r>
            <w:r>
              <w:rPr>
                <w:rFonts w:ascii="Times New Roman" w:hAnsi="Times New Roman"/>
                <w:b w:val="false"/>
                <w:i/>
                <w:color w:val="000000"/>
                <w:sz w:val="24"/>
              </w:rPr>
              <w:t>neither… nor</w:t>
            </w:r>
          </w:p>
        </w:tc>
      </w:tr>
      <w:tr>
        <w:trPr>
          <w:trHeight w:val="465"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2.4.29</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Порядок следования имён прилагательных (</w:t>
            </w:r>
            <w:r>
              <w:rPr>
                <w:rFonts w:ascii="Times New Roman" w:hAnsi="Times New Roman"/>
                <w:b w:val="false"/>
                <w:i/>
                <w:color w:val="000000"/>
                <w:sz w:val="24"/>
              </w:rPr>
              <w:t>nice long blond hair</w:t>
            </w:r>
            <w:r>
              <w:rPr>
                <w:rFonts w:ascii="Times New Roman" w:hAnsi="Times New Roman"/>
                <w:b w:val="false"/>
                <w:i w:val="false"/>
                <w:color w:val="000000"/>
                <w:sz w:val="24"/>
              </w:rPr>
              <w:t>)</w:t>
            </w:r>
          </w:p>
        </w:tc>
      </w:tr>
      <w:tr>
        <w:trPr>
          <w:trHeight w:val="930"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2.4.30</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Глаголы</w:t>
            </w:r>
            <w:r>
              <w:rPr>
                <w:rFonts w:ascii="Times New Roman" w:hAnsi="Times New Roman"/>
                <w:b w:val="false"/>
                <w:i w:val="false"/>
                <w:color w:val="000000"/>
                <w:sz w:val="24"/>
              </w:rPr>
              <w:t xml:space="preserve"> </w:t>
            </w:r>
            <w:r>
              <w:rPr>
                <w:rFonts w:ascii="Times New Roman" w:hAnsi="Times New Roman"/>
                <w:b w:val="false"/>
                <w:i w:val="false"/>
                <w:color w:val="000000"/>
                <w:sz w:val="24"/>
              </w:rPr>
              <w:t>в</w:t>
            </w:r>
            <w:r>
              <w:rPr>
                <w:rFonts w:ascii="Times New Roman" w:hAnsi="Times New Roman"/>
                <w:b w:val="false"/>
                <w:i w:val="false"/>
                <w:color w:val="000000"/>
                <w:sz w:val="24"/>
              </w:rPr>
              <w:t xml:space="preserve"> </w:t>
            </w:r>
            <w:r>
              <w:rPr>
                <w:rFonts w:ascii="Times New Roman" w:hAnsi="Times New Roman"/>
                <w:b w:val="false"/>
                <w:i w:val="false"/>
                <w:color w:val="000000"/>
                <w:sz w:val="24"/>
              </w:rPr>
              <w:t>видовременных</w:t>
            </w:r>
            <w:r>
              <w:rPr>
                <w:rFonts w:ascii="Times New Roman" w:hAnsi="Times New Roman"/>
                <w:b w:val="false"/>
                <w:i w:val="false"/>
                <w:color w:val="000000"/>
                <w:sz w:val="24"/>
              </w:rPr>
              <w:t xml:space="preserve"> </w:t>
            </w:r>
            <w:r>
              <w:rPr>
                <w:rFonts w:ascii="Times New Roman" w:hAnsi="Times New Roman"/>
                <w:b w:val="false"/>
                <w:i w:val="false"/>
                <w:color w:val="000000"/>
                <w:sz w:val="24"/>
              </w:rPr>
              <w:t>формах</w:t>
            </w:r>
            <w:r>
              <w:rPr>
                <w:rFonts w:ascii="Times New Roman" w:hAnsi="Times New Roman"/>
                <w:b w:val="false"/>
                <w:i w:val="false"/>
                <w:color w:val="000000"/>
                <w:sz w:val="24"/>
              </w:rPr>
              <w:t xml:space="preserve"> </w:t>
            </w:r>
            <w:r>
              <w:rPr>
                <w:rFonts w:ascii="Times New Roman" w:hAnsi="Times New Roman"/>
                <w:b w:val="false"/>
                <w:i w:val="false"/>
                <w:color w:val="000000"/>
                <w:sz w:val="24"/>
              </w:rPr>
              <w:t>действительного</w:t>
            </w: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залога </w:t>
            </w:r>
            <w:r>
              <w:rPr>
                <w:rFonts w:ascii="Times New Roman" w:hAnsi="Times New Roman"/>
                <w:b w:val="false"/>
                <w:i w:val="false"/>
                <w:color w:val="000000"/>
                <w:sz w:val="24"/>
              </w:rPr>
              <w:t>в</w:t>
            </w:r>
            <w:r>
              <w:rPr>
                <w:rFonts w:ascii="Times New Roman" w:hAnsi="Times New Roman"/>
                <w:b w:val="false"/>
                <w:i w:val="false"/>
                <w:color w:val="000000"/>
                <w:sz w:val="24"/>
              </w:rPr>
              <w:t xml:space="preserve"> </w:t>
            </w:r>
            <w:r>
              <w:rPr>
                <w:rFonts w:ascii="Times New Roman" w:hAnsi="Times New Roman"/>
                <w:b w:val="false"/>
                <w:i w:val="false"/>
                <w:color w:val="000000"/>
                <w:sz w:val="24"/>
              </w:rPr>
              <w:t>изъявительном</w:t>
            </w:r>
            <w:r>
              <w:rPr>
                <w:rFonts w:ascii="Times New Roman" w:hAnsi="Times New Roman"/>
                <w:b w:val="false"/>
                <w:i w:val="false"/>
                <w:color w:val="000000"/>
                <w:sz w:val="24"/>
              </w:rPr>
              <w:t xml:space="preserve"> </w:t>
            </w:r>
            <w:r>
              <w:rPr>
                <w:rFonts w:ascii="Times New Roman" w:hAnsi="Times New Roman"/>
                <w:b w:val="false"/>
                <w:i w:val="false"/>
                <w:color w:val="000000"/>
                <w:sz w:val="24"/>
              </w:rPr>
              <w:t>наклонении</w:t>
            </w:r>
            <w:r>
              <w:rPr>
                <w:rFonts w:ascii="Times New Roman" w:hAnsi="Times New Roman"/>
                <w:b w:val="false"/>
                <w:i w:val="false"/>
                <w:color w:val="000000"/>
                <w:sz w:val="24"/>
              </w:rPr>
              <w:t xml:space="preserve"> (Present/Past/Future Simple Tense, Present/ Past Perfect Tense, Present/ Past Continuous Tense) </w:t>
            </w:r>
          </w:p>
        </w:tc>
      </w:tr>
      <w:tr>
        <w:trPr>
          <w:trHeight w:val="930"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2.4.31</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Глаголы в наиболее употребительных формах страдательного залога (Present/ Past Simple Passive, Present Perfect Passive)</w:t>
            </w:r>
          </w:p>
        </w:tc>
      </w:tr>
      <w:tr>
        <w:trPr>
          <w:trHeight w:val="930"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2.4.32</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Глаголы в видовременных формах действительного залога </w:t>
            </w:r>
            <w:r>
              <w:rPr>
                <w:rFonts w:ascii="Times New Roman" w:hAnsi="Times New Roman"/>
                <w:b w:val="false"/>
                <w:i w:val="false"/>
                <w:color w:val="000000"/>
                <w:sz w:val="24"/>
              </w:rPr>
              <w:t xml:space="preserve">в изъявительном наклонении (Present Perfect Continuous Tense, </w:t>
            </w:r>
            <w:r>
              <w:rPr>
                <w:rFonts w:ascii="Times New Roman" w:hAnsi="Times New Roman"/>
                <w:b w:val="false"/>
                <w:i w:val="false"/>
                <w:color w:val="000000"/>
                <w:sz w:val="24"/>
              </w:rPr>
              <w:t>Future-in-the-Past)</w:t>
            </w:r>
          </w:p>
        </w:tc>
      </w:tr>
      <w:tr>
        <w:trPr>
          <w:trHeight w:val="465"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2.4.33</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Неличные формы глагола (инфинитив, герундий, причастия настоящего </w:t>
            </w:r>
            <w:r>
              <w:rPr>
                <w:rFonts w:ascii="Times New Roman" w:hAnsi="Times New Roman"/>
                <w:b w:val="false"/>
                <w:i w:val="false"/>
                <w:color w:val="000000"/>
                <w:sz w:val="24"/>
              </w:rPr>
              <w:t>и про</w:t>
            </w:r>
            <w:r>
              <w:rPr>
                <w:rFonts w:ascii="Times New Roman" w:hAnsi="Times New Roman"/>
                <w:b w:val="false"/>
                <w:i w:val="false"/>
                <w:color w:val="000000"/>
                <w:sz w:val="24"/>
              </w:rPr>
              <w:t>шедшего времени)</w:t>
            </w:r>
          </w:p>
        </w:tc>
      </w:tr>
      <w:tr>
        <w:trPr>
          <w:trHeight w:val="465"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2.4.34</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Модальные глаголы и их эквиваленты (</w:t>
            </w:r>
            <w:r>
              <w:rPr>
                <w:rFonts w:ascii="Times New Roman" w:hAnsi="Times New Roman"/>
                <w:b w:val="false"/>
                <w:i/>
                <w:color w:val="000000"/>
                <w:sz w:val="24"/>
              </w:rPr>
              <w:t>can/be able to</w:t>
            </w:r>
            <w:r>
              <w:rPr>
                <w:rFonts w:ascii="Times New Roman" w:hAnsi="Times New Roman"/>
                <w:b w:val="false"/>
                <w:i w:val="false"/>
                <w:color w:val="000000"/>
                <w:sz w:val="24"/>
              </w:rPr>
              <w:t xml:space="preserve">, </w:t>
            </w:r>
            <w:r>
              <w:rPr>
                <w:rFonts w:ascii="Times New Roman" w:hAnsi="Times New Roman"/>
                <w:b w:val="false"/>
                <w:i/>
                <w:color w:val="000000"/>
                <w:sz w:val="24"/>
              </w:rPr>
              <w:t>must/have to</w:t>
            </w:r>
            <w:r>
              <w:rPr>
                <w:rFonts w:ascii="Times New Roman" w:hAnsi="Times New Roman"/>
                <w:b w:val="false"/>
                <w:i w:val="false"/>
                <w:color w:val="000000"/>
                <w:sz w:val="24"/>
              </w:rPr>
              <w:t xml:space="preserve">, </w:t>
            </w:r>
            <w:r>
              <w:rPr>
                <w:rFonts w:ascii="Times New Roman" w:hAnsi="Times New Roman"/>
                <w:b w:val="false"/>
                <w:i/>
                <w:color w:val="000000"/>
                <w:sz w:val="24"/>
              </w:rPr>
              <w:t>may</w:t>
            </w:r>
            <w:r>
              <w:rPr>
                <w:rFonts w:ascii="Times New Roman" w:hAnsi="Times New Roman"/>
                <w:b w:val="false"/>
                <w:i w:val="false"/>
                <w:color w:val="000000"/>
                <w:sz w:val="24"/>
              </w:rPr>
              <w:t xml:space="preserve">, </w:t>
            </w:r>
            <w:r>
              <w:rPr>
                <w:rFonts w:ascii="Times New Roman" w:hAnsi="Times New Roman"/>
                <w:b w:val="false"/>
                <w:i/>
                <w:color w:val="000000"/>
                <w:sz w:val="24"/>
              </w:rPr>
              <w:t>might</w:t>
            </w:r>
            <w:r>
              <w:rPr>
                <w:rFonts w:ascii="Times New Roman" w:hAnsi="Times New Roman"/>
                <w:b w:val="false"/>
                <w:i w:val="false"/>
                <w:color w:val="000000"/>
                <w:sz w:val="24"/>
              </w:rPr>
              <w:t xml:space="preserve">, </w:t>
            </w:r>
            <w:r>
              <w:rPr>
                <w:rFonts w:ascii="Times New Roman" w:hAnsi="Times New Roman"/>
                <w:b w:val="false"/>
                <w:i/>
                <w:color w:val="000000"/>
                <w:sz w:val="24"/>
              </w:rPr>
              <w:t>should</w:t>
            </w:r>
            <w:r>
              <w:rPr>
                <w:rFonts w:ascii="Times New Roman" w:hAnsi="Times New Roman"/>
                <w:b w:val="false"/>
                <w:i w:val="false"/>
                <w:color w:val="000000"/>
                <w:sz w:val="24"/>
              </w:rPr>
              <w:t xml:space="preserve">, </w:t>
            </w:r>
            <w:r>
              <w:rPr>
                <w:rFonts w:ascii="Times New Roman" w:hAnsi="Times New Roman"/>
                <w:b w:val="false"/>
                <w:i/>
                <w:color w:val="000000"/>
                <w:sz w:val="24"/>
              </w:rPr>
              <w:t>need</w:t>
            </w:r>
            <w:r>
              <w:rPr>
                <w:rFonts w:ascii="Times New Roman" w:hAnsi="Times New Roman"/>
                <w:b w:val="false"/>
                <w:i w:val="false"/>
                <w:color w:val="000000"/>
                <w:sz w:val="24"/>
              </w:rPr>
              <w:t>)</w:t>
            </w:r>
          </w:p>
        </w:tc>
      </w:tr>
      <w:tr>
        <w:trPr>
          <w:trHeight w:val="465"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2.4.35</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Модальные глаголы в косвенной речи в настоящем и прошедшем времени</w:t>
            </w:r>
          </w:p>
        </w:tc>
      </w:tr>
      <w:tr>
        <w:trPr>
          <w:trHeight w:val="465"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2.4.36</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Определённый, неопределённый и нулевой артикли c именами существительными</w:t>
            </w:r>
          </w:p>
        </w:tc>
      </w:tr>
      <w:tr>
        <w:trPr>
          <w:trHeight w:val="1755"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2.4.37</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Имена существительные во множественном числе, в том числе имена существительные, имеющие форму только множественного числа</w:t>
            </w:r>
          </w:p>
        </w:tc>
      </w:tr>
      <w:tr>
        <w:trPr>
          <w:trHeight w:val="465"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2.4.38</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Имена существительные с причастиями настоящего и прошедшего времени</w:t>
            </w:r>
          </w:p>
        </w:tc>
      </w:tr>
      <w:tr>
        <w:trPr>
          <w:trHeight w:val="930"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2.4.39</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Степени сравнения прилагательных (формы, образованные по правилу, и исключения: </w:t>
            </w:r>
            <w:r>
              <w:rPr>
                <w:rFonts w:ascii="Times New Roman" w:hAnsi="Times New Roman"/>
                <w:b w:val="false"/>
                <w:i/>
                <w:color w:val="000000"/>
                <w:sz w:val="24"/>
              </w:rPr>
              <w:t>good – better</w:t>
            </w:r>
            <w:r>
              <w:rPr>
                <w:rFonts w:ascii="Times New Roman" w:hAnsi="Times New Roman"/>
                <w:b w:val="false"/>
                <w:i w:val="false"/>
                <w:color w:val="000000"/>
                <w:sz w:val="24"/>
              </w:rPr>
              <w:t xml:space="preserve"> – </w:t>
            </w:r>
            <w:r>
              <w:rPr>
                <w:rFonts w:ascii="Times New Roman" w:hAnsi="Times New Roman"/>
                <w:b w:val="false"/>
                <w:i/>
                <w:color w:val="000000"/>
                <w:sz w:val="24"/>
              </w:rPr>
              <w:t>(</w:t>
            </w:r>
            <w:r>
              <w:rPr>
                <w:rFonts w:ascii="Times New Roman" w:hAnsi="Times New Roman"/>
                <w:b w:val="false"/>
                <w:i/>
                <w:color w:val="000000"/>
                <w:sz w:val="24"/>
              </w:rPr>
              <w:t>the) best</w:t>
            </w:r>
            <w:r>
              <w:rPr>
                <w:rFonts w:ascii="Times New Roman" w:hAnsi="Times New Roman"/>
                <w:b w:val="false"/>
                <w:i w:val="false"/>
                <w:color w:val="000000"/>
                <w:sz w:val="24"/>
              </w:rPr>
              <w:t xml:space="preserve">, </w:t>
            </w:r>
            <w:r>
              <w:rPr>
                <w:rFonts w:ascii="Times New Roman" w:hAnsi="Times New Roman"/>
                <w:b w:val="false"/>
                <w:i/>
                <w:color w:val="000000"/>
                <w:sz w:val="24"/>
              </w:rPr>
              <w:t>bad – worse – (the) worst</w:t>
            </w:r>
          </w:p>
        </w:tc>
      </w:tr>
      <w:tr>
        <w:trPr>
          <w:trHeight w:val="930"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2.4.40</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Наречия в положительной, сравнительной и превосходной степенях, образованные по правилу и исключения</w:t>
            </w:r>
          </w:p>
        </w:tc>
      </w:tr>
      <w:tr>
        <w:trPr>
          <w:trHeight w:val="465"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2.4.41</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Наречия, совпадающие по форме с прилагательными (</w:t>
            </w:r>
            <w:r>
              <w:rPr>
                <w:rFonts w:ascii="Times New Roman" w:hAnsi="Times New Roman"/>
                <w:b w:val="false"/>
                <w:i/>
                <w:color w:val="000000"/>
                <w:sz w:val="24"/>
              </w:rPr>
              <w:t>fast</w:t>
            </w:r>
            <w:r>
              <w:rPr>
                <w:rFonts w:ascii="Times New Roman" w:hAnsi="Times New Roman"/>
                <w:b w:val="false"/>
                <w:i w:val="false"/>
                <w:color w:val="000000"/>
                <w:sz w:val="24"/>
              </w:rPr>
              <w:t xml:space="preserve">, </w:t>
            </w:r>
            <w:r>
              <w:rPr>
                <w:rFonts w:ascii="Times New Roman" w:hAnsi="Times New Roman"/>
                <w:b w:val="false"/>
                <w:i/>
                <w:color w:val="000000"/>
                <w:sz w:val="24"/>
              </w:rPr>
              <w:t>high</w:t>
            </w:r>
            <w:r>
              <w:rPr>
                <w:rFonts w:ascii="Times New Roman" w:hAnsi="Times New Roman"/>
                <w:b w:val="false"/>
                <w:i w:val="false"/>
                <w:color w:val="000000"/>
                <w:sz w:val="24"/>
              </w:rPr>
              <w:t xml:space="preserve">; </w:t>
            </w:r>
            <w:r>
              <w:rPr>
                <w:rFonts w:ascii="Times New Roman" w:hAnsi="Times New Roman"/>
                <w:b w:val="false"/>
                <w:i/>
                <w:color w:val="000000"/>
                <w:sz w:val="24"/>
              </w:rPr>
              <w:t>early</w:t>
            </w:r>
            <w:r>
              <w:rPr>
                <w:rFonts w:ascii="Times New Roman" w:hAnsi="Times New Roman"/>
                <w:b w:val="false"/>
                <w:i w:val="false"/>
                <w:color w:val="000000"/>
                <w:sz w:val="24"/>
              </w:rPr>
              <w:t>)</w:t>
            </w:r>
          </w:p>
        </w:tc>
      </w:tr>
      <w:tr>
        <w:trPr>
          <w:trHeight w:val="930"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2.4.42</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Слова, выражающие количество, с исчисляемыми и неисчисляемыми существительными (</w:t>
            </w:r>
            <w:r>
              <w:rPr>
                <w:rFonts w:ascii="Times New Roman" w:hAnsi="Times New Roman"/>
                <w:b w:val="false"/>
                <w:i/>
                <w:color w:val="000000"/>
                <w:sz w:val="24"/>
              </w:rPr>
              <w:t>much / many / a lot of</w:t>
            </w:r>
            <w:r>
              <w:rPr>
                <w:rFonts w:ascii="Times New Roman" w:hAnsi="Times New Roman"/>
                <w:b w:val="false"/>
                <w:i w:val="false"/>
                <w:color w:val="000000"/>
                <w:sz w:val="24"/>
              </w:rPr>
              <w:t>)</w:t>
            </w:r>
          </w:p>
        </w:tc>
      </w:tr>
      <w:tr>
        <w:trPr>
          <w:trHeight w:val="465"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2.4.43</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Слова, выражающие количество (</w:t>
            </w:r>
            <w:r>
              <w:rPr>
                <w:rFonts w:ascii="Times New Roman" w:hAnsi="Times New Roman"/>
                <w:b w:val="false"/>
                <w:i/>
                <w:color w:val="000000"/>
                <w:sz w:val="24"/>
              </w:rPr>
              <w:t>little/a little</w:t>
            </w:r>
            <w:r>
              <w:rPr>
                <w:rFonts w:ascii="Times New Roman" w:hAnsi="Times New Roman"/>
                <w:b w:val="false"/>
                <w:i w:val="false"/>
                <w:color w:val="000000"/>
                <w:sz w:val="24"/>
              </w:rPr>
              <w:t xml:space="preserve">, </w:t>
            </w:r>
            <w:r>
              <w:rPr>
                <w:rFonts w:ascii="Times New Roman" w:hAnsi="Times New Roman"/>
                <w:b w:val="false"/>
                <w:i/>
                <w:color w:val="000000"/>
                <w:sz w:val="24"/>
              </w:rPr>
              <w:t>few/a few</w:t>
            </w:r>
            <w:r>
              <w:rPr>
                <w:rFonts w:ascii="Times New Roman" w:hAnsi="Times New Roman"/>
                <w:b w:val="false"/>
                <w:i w:val="false"/>
                <w:color w:val="000000"/>
                <w:sz w:val="24"/>
              </w:rPr>
              <w:t>)</w:t>
            </w:r>
          </w:p>
        </w:tc>
      </w:tr>
      <w:tr>
        <w:trPr>
          <w:trHeight w:val="930"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2.4.44</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Личные местоимения</w:t>
            </w:r>
            <w:r>
              <w:rPr>
                <w:rFonts w:ascii="Times New Roman" w:hAnsi="Times New Roman"/>
                <w:b w:val="false"/>
                <w:i w:val="false"/>
                <w:color w:val="000000"/>
                <w:sz w:val="24"/>
              </w:rPr>
              <w:t xml:space="preserve"> </w:t>
            </w:r>
            <w:r>
              <w:rPr>
                <w:rFonts w:ascii="Times New Roman" w:hAnsi="Times New Roman"/>
                <w:b w:val="false"/>
                <w:i w:val="false"/>
                <w:color w:val="000000"/>
                <w:sz w:val="24"/>
              </w:rPr>
              <w:t>в</w:t>
            </w:r>
            <w:r>
              <w:rPr>
                <w:rFonts w:ascii="Times New Roman" w:hAnsi="Times New Roman"/>
                <w:b w:val="false"/>
                <w:i w:val="false"/>
                <w:color w:val="000000"/>
                <w:sz w:val="24"/>
              </w:rPr>
              <w:t xml:space="preserve"> </w:t>
            </w:r>
            <w:r>
              <w:rPr>
                <w:rFonts w:ascii="Times New Roman" w:hAnsi="Times New Roman"/>
                <w:b w:val="false"/>
                <w:i w:val="false"/>
                <w:color w:val="000000"/>
                <w:sz w:val="24"/>
              </w:rPr>
              <w:t>именительном</w:t>
            </w:r>
            <w:r>
              <w:rPr>
                <w:rFonts w:ascii="Times New Roman" w:hAnsi="Times New Roman"/>
                <w:b w:val="false"/>
                <w:i w:val="false"/>
                <w:color w:val="000000"/>
                <w:sz w:val="24"/>
              </w:rPr>
              <w:t xml:space="preserve"> (</w:t>
            </w:r>
            <w:r>
              <w:rPr>
                <w:rFonts w:ascii="Times New Roman" w:hAnsi="Times New Roman"/>
                <w:b w:val="false"/>
                <w:i/>
                <w:color w:val="000000"/>
                <w:sz w:val="24"/>
              </w:rPr>
              <w:t>I</w:t>
            </w:r>
            <w:r>
              <w:rPr>
                <w:rFonts w:ascii="Times New Roman" w:hAnsi="Times New Roman"/>
                <w:b w:val="false"/>
                <w:i w:val="false"/>
                <w:color w:val="000000"/>
                <w:sz w:val="24"/>
              </w:rPr>
              <w:t xml:space="preserve">, </w:t>
            </w:r>
            <w:r>
              <w:rPr>
                <w:rFonts w:ascii="Times New Roman" w:hAnsi="Times New Roman"/>
                <w:b w:val="false"/>
                <w:i/>
                <w:color w:val="000000"/>
                <w:sz w:val="24"/>
              </w:rPr>
              <w:t>you</w:t>
            </w:r>
            <w:r>
              <w:rPr>
                <w:rFonts w:ascii="Times New Roman" w:hAnsi="Times New Roman"/>
                <w:b w:val="false"/>
                <w:i w:val="false"/>
                <w:color w:val="000000"/>
                <w:sz w:val="24"/>
              </w:rPr>
              <w:t xml:space="preserve">, </w:t>
            </w:r>
            <w:r>
              <w:rPr>
                <w:rFonts w:ascii="Times New Roman" w:hAnsi="Times New Roman"/>
                <w:b w:val="false"/>
                <w:i/>
                <w:color w:val="000000"/>
                <w:sz w:val="24"/>
              </w:rPr>
              <w:t>he/she/it</w:t>
            </w:r>
            <w:r>
              <w:rPr>
                <w:rFonts w:ascii="Times New Roman" w:hAnsi="Times New Roman"/>
                <w:b w:val="false"/>
                <w:i w:val="false"/>
                <w:color w:val="000000"/>
                <w:sz w:val="24"/>
              </w:rPr>
              <w:t xml:space="preserve">, </w:t>
            </w:r>
            <w:r>
              <w:rPr>
                <w:rFonts w:ascii="Times New Roman" w:hAnsi="Times New Roman"/>
                <w:b w:val="false"/>
                <w:i/>
                <w:color w:val="000000"/>
                <w:sz w:val="24"/>
              </w:rPr>
              <w:t>we</w:t>
            </w:r>
            <w:r>
              <w:rPr>
                <w:rFonts w:ascii="Times New Roman" w:hAnsi="Times New Roman"/>
                <w:b w:val="false"/>
                <w:i w:val="false"/>
                <w:color w:val="000000"/>
                <w:sz w:val="24"/>
              </w:rPr>
              <w:t xml:space="preserve">, </w:t>
            </w:r>
            <w:r>
              <w:rPr>
                <w:rFonts w:ascii="Times New Roman" w:hAnsi="Times New Roman"/>
                <w:b w:val="false"/>
                <w:i/>
                <w:color w:val="000000"/>
                <w:sz w:val="24"/>
              </w:rPr>
              <w:t>they</w:t>
            </w:r>
            <w:r>
              <w:rPr>
                <w:rFonts w:ascii="Times New Roman" w:hAnsi="Times New Roman"/>
                <w:b w:val="false"/>
                <w:i w:val="false"/>
                <w:color w:val="000000"/>
                <w:sz w:val="24"/>
              </w:rPr>
              <w:t xml:space="preserve">) </w:t>
            </w:r>
            <w:r>
              <w:rPr>
                <w:rFonts w:ascii="Times New Roman" w:hAnsi="Times New Roman"/>
                <w:b w:val="false"/>
                <w:i w:val="false"/>
                <w:color w:val="000000"/>
                <w:sz w:val="24"/>
              </w:rPr>
              <w:t>и</w:t>
            </w:r>
            <w:r>
              <w:rPr>
                <w:rFonts w:ascii="Times New Roman" w:hAnsi="Times New Roman"/>
                <w:b w:val="false"/>
                <w:i w:val="false"/>
                <w:color w:val="000000"/>
                <w:sz w:val="24"/>
              </w:rPr>
              <w:t xml:space="preserve"> </w:t>
            </w:r>
            <w:r>
              <w:rPr>
                <w:rFonts w:ascii="Times New Roman" w:hAnsi="Times New Roman"/>
                <w:b w:val="false"/>
                <w:i w:val="false"/>
                <w:color w:val="000000"/>
                <w:sz w:val="24"/>
              </w:rPr>
              <w:t>объектном</w:t>
            </w:r>
            <w:r>
              <w:rPr>
                <w:rFonts w:ascii="Times New Roman" w:hAnsi="Times New Roman"/>
                <w:b w:val="false"/>
                <w:i w:val="false"/>
                <w:color w:val="000000"/>
                <w:sz w:val="24"/>
              </w:rPr>
              <w:t xml:space="preserve"> (me, </w:t>
            </w:r>
            <w:r>
              <w:rPr>
                <w:rFonts w:ascii="Times New Roman" w:hAnsi="Times New Roman"/>
                <w:b w:val="false"/>
                <w:i/>
                <w:color w:val="000000"/>
                <w:sz w:val="24"/>
              </w:rPr>
              <w:t>you</w:t>
            </w:r>
            <w:r>
              <w:rPr>
                <w:rFonts w:ascii="Times New Roman" w:hAnsi="Times New Roman"/>
                <w:b w:val="false"/>
                <w:i w:val="false"/>
                <w:color w:val="000000"/>
                <w:sz w:val="24"/>
              </w:rPr>
              <w:t xml:space="preserve">, </w:t>
            </w:r>
            <w:r>
              <w:rPr>
                <w:rFonts w:ascii="Times New Roman" w:hAnsi="Times New Roman"/>
                <w:b w:val="false"/>
                <w:i/>
                <w:color w:val="000000"/>
                <w:sz w:val="24"/>
              </w:rPr>
              <w:t>him/her/it</w:t>
            </w:r>
            <w:r>
              <w:rPr>
                <w:rFonts w:ascii="Times New Roman" w:hAnsi="Times New Roman"/>
                <w:b w:val="false"/>
                <w:i w:val="false"/>
                <w:color w:val="000000"/>
                <w:sz w:val="24"/>
              </w:rPr>
              <w:t xml:space="preserve">, </w:t>
            </w:r>
            <w:r>
              <w:rPr>
                <w:rFonts w:ascii="Times New Roman" w:hAnsi="Times New Roman"/>
                <w:b w:val="false"/>
                <w:i/>
                <w:color w:val="000000"/>
                <w:sz w:val="24"/>
              </w:rPr>
              <w:t>us</w:t>
            </w:r>
            <w:r>
              <w:rPr>
                <w:rFonts w:ascii="Times New Roman" w:hAnsi="Times New Roman"/>
                <w:b w:val="false"/>
                <w:i w:val="false"/>
                <w:color w:val="000000"/>
                <w:sz w:val="24"/>
              </w:rPr>
              <w:t xml:space="preserve">, </w:t>
            </w:r>
            <w:r>
              <w:rPr>
                <w:rFonts w:ascii="Times New Roman" w:hAnsi="Times New Roman"/>
                <w:b w:val="false"/>
                <w:i/>
                <w:color w:val="000000"/>
                <w:sz w:val="24"/>
              </w:rPr>
              <w:t>them</w:t>
            </w:r>
            <w:r>
              <w:rPr>
                <w:rFonts w:ascii="Times New Roman" w:hAnsi="Times New Roman"/>
                <w:b w:val="false"/>
                <w:i w:val="false"/>
                <w:color w:val="000000"/>
                <w:sz w:val="24"/>
              </w:rPr>
              <w:t xml:space="preserve">) </w:t>
            </w:r>
            <w:r>
              <w:rPr>
                <w:rFonts w:ascii="Times New Roman" w:hAnsi="Times New Roman"/>
                <w:b w:val="false"/>
                <w:i w:val="false"/>
                <w:color w:val="000000"/>
                <w:sz w:val="24"/>
              </w:rPr>
              <w:t>падеже</w:t>
            </w:r>
          </w:p>
        </w:tc>
      </w:tr>
      <w:tr>
        <w:trPr>
          <w:trHeight w:val="465"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2.4.45</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Притяжательные местоимения (</w:t>
            </w:r>
            <w:r>
              <w:rPr>
                <w:rFonts w:ascii="Times New Roman" w:hAnsi="Times New Roman"/>
                <w:b w:val="false"/>
                <w:i/>
                <w:color w:val="000000"/>
                <w:sz w:val="24"/>
              </w:rPr>
              <w:t>my</w:t>
            </w:r>
            <w:r>
              <w:rPr>
                <w:rFonts w:ascii="Times New Roman" w:hAnsi="Times New Roman"/>
                <w:b w:val="false"/>
                <w:i w:val="false"/>
                <w:color w:val="000000"/>
                <w:sz w:val="24"/>
              </w:rPr>
              <w:t xml:space="preserve">, </w:t>
            </w:r>
            <w:r>
              <w:rPr>
                <w:rFonts w:ascii="Times New Roman" w:hAnsi="Times New Roman"/>
                <w:b w:val="false"/>
                <w:i/>
                <w:color w:val="000000"/>
                <w:sz w:val="24"/>
              </w:rPr>
              <w:t>your</w:t>
            </w:r>
            <w:r>
              <w:rPr>
                <w:rFonts w:ascii="Times New Roman" w:hAnsi="Times New Roman"/>
                <w:b w:val="false"/>
                <w:i w:val="false"/>
                <w:color w:val="000000"/>
                <w:sz w:val="24"/>
              </w:rPr>
              <w:t xml:space="preserve">, </w:t>
            </w:r>
            <w:r>
              <w:rPr>
                <w:rFonts w:ascii="Times New Roman" w:hAnsi="Times New Roman"/>
                <w:b w:val="false"/>
                <w:i/>
                <w:color w:val="000000"/>
                <w:sz w:val="24"/>
              </w:rPr>
              <w:t>his/her/its</w:t>
            </w:r>
            <w:r>
              <w:rPr>
                <w:rFonts w:ascii="Times New Roman" w:hAnsi="Times New Roman"/>
                <w:b w:val="false"/>
                <w:i w:val="false"/>
                <w:color w:val="000000"/>
                <w:sz w:val="24"/>
              </w:rPr>
              <w:t xml:space="preserve">, </w:t>
            </w:r>
            <w:r>
              <w:rPr>
                <w:rFonts w:ascii="Times New Roman" w:hAnsi="Times New Roman"/>
                <w:b w:val="false"/>
                <w:i/>
                <w:color w:val="000000"/>
                <w:sz w:val="24"/>
              </w:rPr>
              <w:t>our</w:t>
            </w:r>
            <w:r>
              <w:rPr>
                <w:rFonts w:ascii="Times New Roman" w:hAnsi="Times New Roman"/>
                <w:b w:val="false"/>
                <w:i w:val="false"/>
                <w:color w:val="000000"/>
                <w:sz w:val="24"/>
              </w:rPr>
              <w:t xml:space="preserve">, </w:t>
            </w:r>
            <w:r>
              <w:rPr>
                <w:rFonts w:ascii="Times New Roman" w:hAnsi="Times New Roman"/>
                <w:b w:val="false"/>
                <w:i/>
                <w:color w:val="000000"/>
                <w:sz w:val="24"/>
              </w:rPr>
              <w:t>their</w:t>
            </w:r>
            <w:r>
              <w:rPr>
                <w:rFonts w:ascii="Times New Roman" w:hAnsi="Times New Roman"/>
                <w:b w:val="false"/>
                <w:i w:val="false"/>
                <w:color w:val="000000"/>
                <w:sz w:val="24"/>
              </w:rPr>
              <w:t>)</w:t>
            </w:r>
            <w:r>
              <w:rPr>
                <w:rFonts w:ascii="Times New Roman" w:hAnsi="Times New Roman"/>
                <w:b w:val="false"/>
                <w:i w:val="false"/>
                <w:color w:val="000000"/>
                <w:sz w:val="24"/>
              </w:rPr>
              <w:t xml:space="preserve"> </w:t>
            </w:r>
          </w:p>
        </w:tc>
      </w:tr>
      <w:tr>
        <w:trPr>
          <w:trHeight w:val="465"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2.4.46</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Указательные местоимения (</w:t>
            </w:r>
            <w:r>
              <w:rPr>
                <w:rFonts w:ascii="Times New Roman" w:hAnsi="Times New Roman"/>
                <w:b w:val="false"/>
                <w:i/>
                <w:color w:val="000000"/>
                <w:sz w:val="24"/>
              </w:rPr>
              <w:t>this – these; that – those</w:t>
            </w:r>
            <w:r>
              <w:rPr>
                <w:rFonts w:ascii="Times New Roman" w:hAnsi="Times New Roman"/>
                <w:b w:val="false"/>
                <w:i w:val="false"/>
                <w:color w:val="000000"/>
                <w:sz w:val="24"/>
              </w:rPr>
              <w:t>)</w:t>
            </w:r>
          </w:p>
        </w:tc>
      </w:tr>
      <w:tr>
        <w:trPr>
          <w:trHeight w:val="1410"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2.4.47</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Возвратные, неопределённые местоимения (</w:t>
            </w:r>
            <w:r>
              <w:rPr>
                <w:rFonts w:ascii="Times New Roman" w:hAnsi="Times New Roman"/>
                <w:b w:val="false"/>
                <w:i/>
                <w:color w:val="000000"/>
                <w:sz w:val="24"/>
              </w:rPr>
              <w:t>some</w:t>
            </w:r>
            <w:r>
              <w:rPr>
                <w:rFonts w:ascii="Times New Roman" w:hAnsi="Times New Roman"/>
                <w:b w:val="false"/>
                <w:i w:val="false"/>
                <w:color w:val="000000"/>
                <w:sz w:val="24"/>
              </w:rPr>
              <w:t xml:space="preserve">, </w:t>
            </w:r>
            <w:r>
              <w:rPr>
                <w:rFonts w:ascii="Times New Roman" w:hAnsi="Times New Roman"/>
                <w:b w:val="false"/>
                <w:i/>
                <w:color w:val="000000"/>
                <w:sz w:val="24"/>
              </w:rPr>
              <w:t>any</w:t>
            </w:r>
            <w:r>
              <w:rPr>
                <w:rFonts w:ascii="Times New Roman" w:hAnsi="Times New Roman"/>
                <w:b w:val="false"/>
                <w:i w:val="false"/>
                <w:color w:val="000000"/>
                <w:sz w:val="24"/>
              </w:rPr>
              <w:t>) и их производные (</w:t>
            </w:r>
            <w:r>
              <w:rPr>
                <w:rFonts w:ascii="Times New Roman" w:hAnsi="Times New Roman"/>
                <w:b w:val="false"/>
                <w:i/>
                <w:color w:val="000000"/>
                <w:sz w:val="24"/>
              </w:rPr>
              <w:t>somebody</w:t>
            </w:r>
            <w:r>
              <w:rPr>
                <w:rFonts w:ascii="Times New Roman" w:hAnsi="Times New Roman"/>
                <w:b w:val="false"/>
                <w:i w:val="false"/>
                <w:color w:val="000000"/>
                <w:sz w:val="24"/>
              </w:rPr>
              <w:t xml:space="preserve">, </w:t>
            </w:r>
            <w:r>
              <w:rPr>
                <w:rFonts w:ascii="Times New Roman" w:hAnsi="Times New Roman"/>
                <w:b w:val="false"/>
                <w:i/>
                <w:color w:val="000000"/>
                <w:sz w:val="24"/>
              </w:rPr>
              <w:t>anybody</w:t>
            </w:r>
            <w:r>
              <w:rPr>
                <w:rFonts w:ascii="Times New Roman" w:hAnsi="Times New Roman"/>
                <w:b w:val="false"/>
                <w:i w:val="false"/>
                <w:color w:val="000000"/>
                <w:sz w:val="24"/>
              </w:rPr>
              <w:t xml:space="preserve">; </w:t>
            </w:r>
            <w:r>
              <w:rPr>
                <w:rFonts w:ascii="Times New Roman" w:hAnsi="Times New Roman"/>
                <w:b w:val="false"/>
                <w:i/>
                <w:color w:val="000000"/>
                <w:sz w:val="24"/>
              </w:rPr>
              <w:t>something</w:t>
            </w:r>
            <w:r>
              <w:rPr>
                <w:rFonts w:ascii="Times New Roman" w:hAnsi="Times New Roman"/>
                <w:b w:val="false"/>
                <w:i w:val="false"/>
                <w:color w:val="000000"/>
                <w:sz w:val="24"/>
              </w:rPr>
              <w:t xml:space="preserve">, </w:t>
            </w:r>
            <w:r>
              <w:rPr>
                <w:rFonts w:ascii="Times New Roman" w:hAnsi="Times New Roman"/>
                <w:b w:val="false"/>
                <w:i/>
                <w:color w:val="000000"/>
                <w:sz w:val="24"/>
              </w:rPr>
              <w:t>anything</w:t>
            </w:r>
            <w:r>
              <w:rPr>
                <w:rFonts w:ascii="Times New Roman" w:hAnsi="Times New Roman"/>
                <w:b w:val="false"/>
                <w:i w:val="false"/>
                <w:color w:val="000000"/>
                <w:sz w:val="24"/>
              </w:rPr>
              <w:t xml:space="preserve"> и другие)</w:t>
            </w:r>
            <w:r>
              <w:rPr>
                <w:rFonts w:ascii="Times New Roman" w:hAnsi="Times New Roman"/>
                <w:b w:val="false"/>
                <w:i w:val="false"/>
                <w:color w:val="000000"/>
                <w:sz w:val="24"/>
              </w:rPr>
              <w:t>,</w:t>
            </w:r>
            <w:r>
              <w:rPr>
                <w:rFonts w:ascii="Times New Roman" w:hAnsi="Times New Roman"/>
                <w:b w:val="false"/>
                <w:i w:val="false"/>
                <w:color w:val="000000"/>
                <w:sz w:val="24"/>
              </w:rPr>
              <w:t xml:space="preserve"> </w:t>
            </w:r>
            <w:r>
              <w:rPr>
                <w:rFonts w:ascii="Times New Roman" w:hAnsi="Times New Roman"/>
                <w:b w:val="false"/>
                <w:i/>
                <w:color w:val="000000"/>
                <w:sz w:val="24"/>
              </w:rPr>
              <w:t>every</w:t>
            </w:r>
            <w:r>
              <w:rPr>
                <w:rFonts w:ascii="Times New Roman" w:hAnsi="Times New Roman"/>
                <w:b w:val="false"/>
                <w:i w:val="false"/>
                <w:color w:val="000000"/>
                <w:sz w:val="24"/>
              </w:rPr>
              <w:t xml:space="preserve"> и производные (</w:t>
            </w:r>
            <w:r>
              <w:rPr>
                <w:rFonts w:ascii="Times New Roman" w:hAnsi="Times New Roman"/>
                <w:b w:val="false"/>
                <w:i/>
                <w:color w:val="000000"/>
                <w:sz w:val="24"/>
              </w:rPr>
              <w:t>everybody</w:t>
            </w:r>
            <w:r>
              <w:rPr>
                <w:rFonts w:ascii="Times New Roman" w:hAnsi="Times New Roman"/>
                <w:b w:val="false"/>
                <w:i w:val="false"/>
                <w:color w:val="000000"/>
                <w:sz w:val="24"/>
              </w:rPr>
              <w:t xml:space="preserve">, </w:t>
            </w:r>
            <w:r>
              <w:rPr>
                <w:rFonts w:ascii="Times New Roman" w:hAnsi="Times New Roman"/>
                <w:b w:val="false"/>
                <w:i/>
                <w:color w:val="000000"/>
                <w:sz w:val="24"/>
              </w:rPr>
              <w:t>everything</w:t>
            </w:r>
            <w:r>
              <w:rPr>
                <w:rFonts w:ascii="Times New Roman" w:hAnsi="Times New Roman"/>
                <w:b w:val="false"/>
                <w:i w:val="false"/>
                <w:color w:val="000000"/>
                <w:sz w:val="24"/>
              </w:rPr>
              <w:t xml:space="preserve"> и другие) в повествовательных (утвердительных </w:t>
            </w:r>
            <w:r>
              <w:rPr>
                <w:rFonts w:ascii="Times New Roman" w:hAnsi="Times New Roman"/>
                <w:b w:val="false"/>
                <w:i w:val="false"/>
                <w:color w:val="000000"/>
                <w:sz w:val="24"/>
              </w:rPr>
              <w:t>и отри</w:t>
            </w:r>
            <w:r>
              <w:rPr>
                <w:rFonts w:ascii="Times New Roman" w:hAnsi="Times New Roman"/>
                <w:b w:val="false"/>
                <w:i w:val="false"/>
                <w:color w:val="000000"/>
                <w:sz w:val="24"/>
              </w:rPr>
              <w:t>цательных) и вопросительных предложениях</w:t>
            </w:r>
          </w:p>
        </w:tc>
      </w:tr>
      <w:tr>
        <w:trPr>
          <w:trHeight w:val="465"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2.4.48</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Местоимения</w:t>
            </w:r>
            <w:r>
              <w:rPr>
                <w:rFonts w:ascii="Times New Roman" w:hAnsi="Times New Roman"/>
                <w:b w:val="false"/>
                <w:i w:val="false"/>
                <w:color w:val="000000"/>
                <w:sz w:val="24"/>
              </w:rPr>
              <w:t xml:space="preserve"> </w:t>
            </w:r>
            <w:r>
              <w:rPr>
                <w:rFonts w:ascii="Times New Roman" w:hAnsi="Times New Roman"/>
                <w:b w:val="false"/>
                <w:i/>
                <w:color w:val="000000"/>
                <w:sz w:val="24"/>
              </w:rPr>
              <w:t>other/another</w:t>
            </w:r>
            <w:r>
              <w:rPr>
                <w:rFonts w:ascii="Times New Roman" w:hAnsi="Times New Roman"/>
                <w:b w:val="false"/>
                <w:i w:val="false"/>
                <w:color w:val="000000"/>
                <w:sz w:val="24"/>
              </w:rPr>
              <w:t xml:space="preserve">, </w:t>
            </w:r>
            <w:r>
              <w:rPr>
                <w:rFonts w:ascii="Times New Roman" w:hAnsi="Times New Roman"/>
                <w:b w:val="false"/>
                <w:i/>
                <w:color w:val="000000"/>
                <w:sz w:val="24"/>
              </w:rPr>
              <w:t>both</w:t>
            </w:r>
            <w:r>
              <w:rPr>
                <w:rFonts w:ascii="Times New Roman" w:hAnsi="Times New Roman"/>
                <w:b w:val="false"/>
                <w:i w:val="false"/>
                <w:color w:val="000000"/>
                <w:sz w:val="24"/>
              </w:rPr>
              <w:t xml:space="preserve">, </w:t>
            </w:r>
            <w:r>
              <w:rPr>
                <w:rFonts w:ascii="Times New Roman" w:hAnsi="Times New Roman"/>
                <w:b w:val="false"/>
                <w:i/>
                <w:color w:val="000000"/>
                <w:sz w:val="24"/>
              </w:rPr>
              <w:t>all</w:t>
            </w:r>
            <w:r>
              <w:rPr>
                <w:rFonts w:ascii="Times New Roman" w:hAnsi="Times New Roman"/>
                <w:b w:val="false"/>
                <w:i w:val="false"/>
                <w:color w:val="000000"/>
                <w:sz w:val="24"/>
              </w:rPr>
              <w:t xml:space="preserve">, </w:t>
            </w:r>
            <w:r>
              <w:rPr>
                <w:rFonts w:ascii="Times New Roman" w:hAnsi="Times New Roman"/>
                <w:b w:val="false"/>
                <w:i/>
                <w:color w:val="000000"/>
                <w:sz w:val="24"/>
              </w:rPr>
              <w:t>one</w:t>
            </w:r>
          </w:p>
        </w:tc>
      </w:tr>
      <w:tr>
        <w:trPr>
          <w:trHeight w:val="465"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2.4.49</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pacing w:val="-4"/>
                <w:sz w:val="24"/>
              </w:rPr>
              <w:t xml:space="preserve">Отрицательные местоимения </w:t>
            </w:r>
            <w:r>
              <w:rPr>
                <w:rFonts w:ascii="Times New Roman" w:hAnsi="Times New Roman"/>
                <w:b w:val="false"/>
                <w:i/>
                <w:color w:val="000000"/>
                <w:spacing w:val="-4"/>
                <w:sz w:val="24"/>
              </w:rPr>
              <w:t>no</w:t>
            </w:r>
            <w:r>
              <w:rPr>
                <w:rFonts w:ascii="Times New Roman" w:hAnsi="Times New Roman"/>
                <w:b w:val="false"/>
                <w:i w:val="false"/>
                <w:color w:val="000000"/>
                <w:spacing w:val="-4"/>
                <w:sz w:val="24"/>
              </w:rPr>
              <w:t xml:space="preserve"> (и его производные </w:t>
            </w:r>
            <w:r>
              <w:rPr>
                <w:rFonts w:ascii="Times New Roman" w:hAnsi="Times New Roman"/>
                <w:b w:val="false"/>
                <w:i/>
                <w:color w:val="000000"/>
                <w:spacing w:val="-4"/>
                <w:sz w:val="24"/>
              </w:rPr>
              <w:t>nobody</w:t>
            </w:r>
            <w:r>
              <w:rPr>
                <w:rFonts w:ascii="Times New Roman" w:hAnsi="Times New Roman"/>
                <w:b w:val="false"/>
                <w:i w:val="false"/>
                <w:color w:val="000000"/>
                <w:spacing w:val="-4"/>
                <w:sz w:val="24"/>
              </w:rPr>
              <w:t xml:space="preserve">, </w:t>
            </w:r>
            <w:r>
              <w:rPr>
                <w:rFonts w:ascii="Times New Roman" w:hAnsi="Times New Roman"/>
                <w:b w:val="false"/>
                <w:i/>
                <w:color w:val="000000"/>
                <w:spacing w:val="-4"/>
                <w:sz w:val="24"/>
              </w:rPr>
              <w:t xml:space="preserve">nothing </w:t>
            </w:r>
            <w:r>
              <w:rPr>
                <w:rFonts w:ascii="Times New Roman" w:hAnsi="Times New Roman"/>
                <w:b w:val="false"/>
                <w:i w:val="false"/>
                <w:color w:val="000000"/>
                <w:spacing w:val="-4"/>
                <w:sz w:val="24"/>
              </w:rPr>
              <w:t xml:space="preserve">и другие), </w:t>
            </w:r>
            <w:r>
              <w:rPr>
                <w:rFonts w:ascii="Times New Roman" w:hAnsi="Times New Roman"/>
                <w:b w:val="false"/>
                <w:i/>
                <w:color w:val="000000"/>
                <w:spacing w:val="-4"/>
                <w:sz w:val="24"/>
              </w:rPr>
              <w:t>none</w:t>
            </w:r>
          </w:p>
        </w:tc>
      </w:tr>
      <w:tr>
        <w:trPr>
          <w:trHeight w:val="465"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2.4.50</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Количественные и порядковые ч</w:t>
            </w:r>
            <w:r>
              <w:rPr>
                <w:rFonts w:ascii="Times New Roman" w:hAnsi="Times New Roman"/>
                <w:b w:val="false"/>
                <w:i w:val="false"/>
                <w:color w:val="000000"/>
                <w:sz w:val="24"/>
              </w:rPr>
              <w:t xml:space="preserve">ислительные </w:t>
            </w:r>
          </w:p>
        </w:tc>
      </w:tr>
      <w:tr>
        <w:trPr>
          <w:trHeight w:val="465"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2.4.51</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Предлоги </w:t>
            </w:r>
          </w:p>
        </w:tc>
      </w:tr>
      <w:tr>
        <w:trPr>
          <w:trHeight w:val="465"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3</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Социокультурные знания и умения</w:t>
            </w:r>
          </w:p>
        </w:tc>
      </w:tr>
      <w:tr>
        <w:trPr>
          <w:trHeight w:val="1410"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3.1</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обычаи, традиции в питании и проведении досуга, система образования)</w:t>
            </w:r>
          </w:p>
        </w:tc>
      </w:tr>
      <w:tr>
        <w:trPr>
          <w:trHeight w:val="2820"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3.2</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tc>
      </w:tr>
      <w:tr>
        <w:trPr>
          <w:trHeight w:val="1275"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3.3</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tc>
      </w:tr>
      <w:tr>
        <w:trPr>
          <w:trHeight w:val="465"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3.4</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 xml:space="preserve">Соблюдение норм вежливости в межкультурном общении </w:t>
            </w:r>
          </w:p>
        </w:tc>
      </w:tr>
      <w:tr>
        <w:trPr>
          <w:trHeight w:val="930"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3.5</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Умение писать свои имя и фамилию, а также имена и фамилии своих родственников и друзей на английском языке</w:t>
            </w:r>
          </w:p>
        </w:tc>
      </w:tr>
      <w:tr>
        <w:trPr>
          <w:trHeight w:val="465"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3.6</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Умение правильно оформлять свой адрес на английском языке (в анкете)</w:t>
            </w:r>
          </w:p>
        </w:tc>
      </w:tr>
      <w:tr>
        <w:trPr>
          <w:trHeight w:val="930"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3.7</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Умение 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tc>
      </w:tr>
      <w:tr>
        <w:trPr>
          <w:trHeight w:val="465"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3.8</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Умение кратко представлять Россию и страну (страны) изучаемого языка</w:t>
            </w:r>
          </w:p>
        </w:tc>
      </w:tr>
      <w:tr>
        <w:trPr>
          <w:trHeight w:val="1410"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3.9</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Умение 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tc>
      </w:tr>
      <w:tr>
        <w:trPr>
          <w:trHeight w:val="1410"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3.10</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Умение 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w:t>
            </w:r>
          </w:p>
        </w:tc>
      </w:tr>
      <w:tr>
        <w:trPr>
          <w:trHeight w:val="465"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3.11</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Формирование элементарного представления о различных вариантах английского языка</w:t>
            </w:r>
          </w:p>
        </w:tc>
      </w:tr>
      <w:tr>
        <w:trPr>
          <w:trHeight w:val="930"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3.12</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Умение оказывать помощь зарубежным гостям в ситуациях повседневного общения (объяснить местонахождение объекта, сообщить возможный маршрут, уточнить часы работы)</w:t>
            </w:r>
          </w:p>
        </w:tc>
      </w:tr>
      <w:tr>
        <w:trPr>
          <w:trHeight w:val="465"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4</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Компенсаторные умения</w:t>
            </w:r>
          </w:p>
        </w:tc>
      </w:tr>
      <w:tr>
        <w:trPr>
          <w:trHeight w:val="1875"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4.1</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описания предмета вместо его названия, переспроса, просьбы повторить сказанное или уточнить значение незнакомых слов</w:t>
            </w:r>
          </w:p>
        </w:tc>
      </w:tr>
      <w:tr>
        <w:trPr>
          <w:trHeight w:val="930"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4.2</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Использование в качестве опоры при порождении собственных высказываний ключевых слов, плана</w:t>
            </w:r>
          </w:p>
        </w:tc>
      </w:tr>
      <w:tr>
        <w:trPr>
          <w:trHeight w:val="930"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4.3</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tc>
      </w:tr>
      <w:tr>
        <w:trPr>
          <w:trHeight w:val="465" w:hRule="atLeast"/>
          <w:trHeight w:val="144" w:hRule="atLeast"/>
        </w:trPr>
        <w:tc>
          <w:tcPr>
            <w:tcW w:w="0" w:type="auto"/>
            <w:gridSpan w:val="2"/>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Детализированное тематическое содержание речи</w:t>
            </w:r>
          </w:p>
        </w:tc>
      </w:tr>
      <w:tr>
        <w:trPr>
          <w:trHeight w:val="930"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А</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Взаимоотношения в семье и с друзьями. Конфликты и их разрешение. Семейные праздники. Обязанности по дому</w:t>
            </w:r>
          </w:p>
        </w:tc>
      </w:tr>
      <w:tr>
        <w:trPr>
          <w:trHeight w:val="465"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Б</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Внешность и характер человека (литературного персонажа)</w:t>
            </w:r>
          </w:p>
        </w:tc>
      </w:tr>
      <w:tr>
        <w:trPr>
          <w:trHeight w:val="1755"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В</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Досуг и увлечения (хобби) современного подростка (чтение, кино, театр, музыка, музей, спорт, живопись; компьютерные игры). Роль книги в жизни подростка</w:t>
            </w:r>
          </w:p>
        </w:tc>
      </w:tr>
      <w:tr>
        <w:trPr>
          <w:trHeight w:val="930"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Г</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Здоровый образ жизни: режим труда и отдыха, фитнес, сбалансированное питание. Посещение врача</w:t>
            </w:r>
          </w:p>
        </w:tc>
      </w:tr>
      <w:tr>
        <w:trPr>
          <w:trHeight w:val="465"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Д</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Покупки: одежда, обувь и продукты питания. Карманные деньги. Молодёжная мода</w:t>
            </w:r>
          </w:p>
        </w:tc>
      </w:tr>
      <w:tr>
        <w:trPr>
          <w:trHeight w:val="930"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Е</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Школа, школьная жизнь, школьная форма, изучаемые предметы и отношение к ним. Взаимоотношения в школе: проблемы и их решение. Переписка с зарубежными сверстниками</w:t>
            </w:r>
          </w:p>
        </w:tc>
      </w:tr>
      <w:tr>
        <w:trPr>
          <w:trHeight w:val="465"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Ж</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Мир современных профессий</w:t>
            </w:r>
          </w:p>
        </w:tc>
      </w:tr>
      <w:tr>
        <w:trPr>
          <w:trHeight w:val="930"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З</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Виды отдыха в различное время года. Каникулы. Путешествия по России и зарубежным странам. Транспорт</w:t>
            </w:r>
          </w:p>
        </w:tc>
      </w:tr>
      <w:tr>
        <w:trPr>
          <w:trHeight w:val="465"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И</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Жизнь в городе (сельской местности)</w:t>
            </w:r>
          </w:p>
        </w:tc>
      </w:tr>
      <w:tr>
        <w:trPr>
          <w:trHeight w:val="930"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К</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Природа: флора и фауна. Проблемы экологии. Защита окружающей среды. Климат, погода. Стихийные бедствия</w:t>
            </w:r>
          </w:p>
        </w:tc>
      </w:tr>
      <w:tr>
        <w:trPr>
          <w:trHeight w:val="465"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Л</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Средства массовой информации (телевидение, радио, пресса, Интернет)</w:t>
            </w:r>
          </w:p>
        </w:tc>
      </w:tr>
      <w:tr>
        <w:trPr>
          <w:trHeight w:val="1875"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М</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r>
      <w:tr>
        <w:trPr>
          <w:trHeight w:val="1410" w:hRule="atLeast"/>
          <w:trHeight w:val="144" w:hRule="atLeast"/>
        </w:trPr>
        <w:tc>
          <w:tcPr>
            <w:tcW w:w="1199" w:type="dxa"/>
            <w:tcBorders/>
            <w:tcMar>
              <w:top w:w="50" w:type="dxa"/>
              <w:left w:w="100" w:type="dxa"/>
            </w:tcMar>
            <w:vAlign w:val="center"/>
          </w:tcPr>
          <w:p>
            <w:pPr>
              <w:spacing w:before="0" w:after="0" w:line="336"/>
              <w:ind w:left="228"/>
              <w:jc w:val="center"/>
            </w:pPr>
            <w:r>
              <w:rPr>
                <w:rFonts w:ascii="Times New Roman" w:hAnsi="Times New Roman"/>
                <w:b w:val="false"/>
                <w:i w:val="false"/>
                <w:color w:val="000000"/>
                <w:sz w:val="24"/>
              </w:rPr>
              <w:t>Н</w:t>
            </w:r>
          </w:p>
        </w:tc>
        <w:tc>
          <w:tcPr>
            <w:tcW w:w="13241" w:type="dxa"/>
            <w:tcBorders/>
            <w:tcMar>
              <w:top w:w="50" w:type="dxa"/>
              <w:left w:w="100" w:type="dxa"/>
            </w:tcMar>
            <w:vAlign w:val="center"/>
          </w:tcPr>
          <w:p>
            <w:pPr>
              <w:spacing w:before="0" w:after="0" w:line="336"/>
              <w:ind w:left="228"/>
              <w:jc w:val="both"/>
            </w:pPr>
            <w:r>
              <w:rPr>
                <w:rFonts w:ascii="Times New Roman" w:hAnsi="Times New Roman"/>
                <w:b w:val="false"/>
                <w:i w:val="false"/>
                <w:color w:val="000000"/>
                <w:sz w:val="24"/>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r>
    </w:tbl>
    <w:p>
      <w:pPr>
        <w:spacing w:before="0" w:after="0" w:line="336"/>
        <w:ind w:left="120"/>
        <w:jc w:val="left"/>
      </w:pPr>
    </w:p>
    <w:bookmarkStart w:name="block-62153295" w:id="24"/>
    <w:p>
      <w:pPr>
        <w:sectPr>
          <w:pgSz w:w="11906" w:h="16383" w:orient="portrait"/>
        </w:sectPr>
      </w:pPr>
    </w:p>
    <w:bookmarkEnd w:id="24"/>
    <w:bookmarkEnd w:id="23"/>
    <w:bookmarkStart w:name="block-62153296" w:id="25"/>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p>
    <w:p>
      <w:pPr>
        <w:spacing w:before="0" w:after="0" w:line="480"/>
        <w:ind w:left="120"/>
        <w:jc w:val="left"/>
      </w:pPr>
    </w:p>
    <w:p>
      <w:pPr>
        <w:spacing w:before="0" w:after="0"/>
        <w:ind w:left="120"/>
        <w:jc w:val="left"/>
      </w:pP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bookmarkStart w:name="bcc260aa-001b-4e57-b3e1-498f8d6efa95" w:id="26"/>
      <w:r>
        <w:rPr>
          <w:rFonts w:ascii="Times New Roman" w:hAnsi="Times New Roman"/>
          <w:b w:val="false"/>
          <w:i w:val="false"/>
          <w:color w:val="000000"/>
          <w:sz w:val="28"/>
        </w:rPr>
        <w:t>https://prosv.ru/assistance/umk/english-spotlight.html</w:t>
      </w:r>
      <w:bookmarkEnd w:id="26"/>
    </w:p>
    <w:bookmarkStart w:name="block-62153296" w:id="27"/>
    <w:p>
      <w:pPr>
        <w:sectPr>
          <w:pgSz w:w="11906" w:h="16383" w:orient="portrait"/>
        </w:sectPr>
      </w:pPr>
    </w:p>
    <w:bookmarkEnd w:id="27"/>
    <w:bookmarkEnd w:id="25"/>
    <w:sectPr>
      <w:pgSz w:w="11907" w:h="16839" w:code="9"/>
      <w:pgMar w:top="1440" w:right="1440" w:bottom="1440" w:left="1440"/>
    </w:sectPr>
  </w:body>
</w:document>
</file>

<file path=word/numbering.xml><?xml version="1.0" encoding="utf-8"?>
<w:numbering xmlns:w="http://schemas.openxmlformats.org/wordprocessingml/2006/main"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abstractNum w:abstractNumId="1">
    <w:multiLevelType w:val="multilevel"/>
    <w:lvl w:ilvl="0">
      <w:start w:val="1"/>
      <w:numFmt w:val="bullet"/>
      <w:lvlText w:val=""/>
      <w:lvlJc w:val="left"/>
      <w:pPr>
        <w:ind w:left="1287" w:hanging="360"/>
      </w:pPr>
      <w:rPr>
        <w:rFonts w:hint="default" w:ascii="Symbol" w:hAnsi="Symbol"/>
      </w:rPr>
    </w:lvl>
  </w:abstractNum>
  <w:abstractNum w:abstractNumId="2">
    <w:multiLevelType w:val="multilevel"/>
    <w:lvl w:ilvl="0">
      <w:start w:val="1"/>
      <w:numFmt w:val="bullet"/>
      <w:lvlText w:val=""/>
      <w:lvlJc w:val="left"/>
      <w:pPr>
        <w:ind w:left="1287" w:hanging="360"/>
      </w:pPr>
      <w:rPr>
        <w:rFonts w:hint="default" w:ascii="Symbol" w:hAnsi="Symbol"/>
      </w:rPr>
    </w:lvl>
  </w:abstractNum>
  <w:abstractNum w:abstractNumId="3">
    <w:multiLevelType w:val="multilevel"/>
    <w:lvl w:ilvl="0">
      <w:start w:val="1"/>
      <w:numFmt w:val="bullet"/>
      <w:lvlText w:val=""/>
      <w:lvlJc w:val="left"/>
      <w:pPr>
        <w:ind w:left="1287" w:hanging="360"/>
      </w:pPr>
      <w:rPr>
        <w:rFonts w:hint="default" w:ascii="Symbol" w:hAnsi="Symbol"/>
      </w:rPr>
    </w:lvl>
  </w:abstractNum>
  <w:abstractNum w:abstractNumId="4">
    <w:multiLevelType w:val="multilevel"/>
    <w:lvl w:ilvl="0">
      <w:start w:val="1"/>
      <w:numFmt w:val="bullet"/>
      <w:lvlText w:val=""/>
      <w:lvlJc w:val="left"/>
      <w:pPr>
        <w:ind w:left="1287" w:hanging="360"/>
      </w:pPr>
      <w:rPr>
        <w:rFonts w:hint="default" w:ascii="Symbol" w:hAnsi="Symbol"/>
      </w:rPr>
    </w:lvl>
  </w:abstractNum>
  <w:abstractNum w:abstractNumId="5">
    <w:multiLevelType w:val="multilevel"/>
    <w:lvl w:ilvl="0">
      <w:start w:val="1"/>
      <w:numFmt w:val="bullet"/>
      <w:lvlText w:val=""/>
      <w:lvlJc w:val="left"/>
      <w:pPr>
        <w:ind w:left="1287" w:hanging="360"/>
      </w:pPr>
      <w:rPr>
        <w:rFonts w:hint="default" w:ascii="Symbol" w:hAnsi="Symbol"/>
      </w:rPr>
    </w:lvl>
  </w:abstractNum>
  <w:abstractNum w:abstractNumId="6">
    <w:multiLevelType w:val="multilevel"/>
    <w:lvl w:ilvl="0">
      <w:start w:val="1"/>
      <w:numFmt w:val="bullet"/>
      <w:lvlText w:val=""/>
      <w:lvlJc w:val="left"/>
      <w:pPr>
        <w:ind w:left="1287" w:hanging="360"/>
      </w:pPr>
      <w:rPr>
        <w:rFonts w:hint="default" w:ascii="Symbol" w:hAnsi="Symbol"/>
      </w:rPr>
    </w:lvl>
  </w:abstractNum>
  <w:abstractNum w:abstractNumId="7">
    <w:multiLevelType w:val="multilevel"/>
    <w:lvl w:ilvl="0">
      <w:start w:val="1"/>
      <w:numFmt w:val="bullet"/>
      <w:lvlText w:val=""/>
      <w:lvlJc w:val="left"/>
      <w:pPr>
        <w:ind w:left="1287" w:hanging="360"/>
      </w:pPr>
      <w:rPr>
        <w:rFonts w:hint="default" w:ascii="Symbol" w:hAnsi="Symbol"/>
      </w:rPr>
    </w:lvl>
  </w:abstractNum>
  <w:abstractNum w:abstractNumId="8">
    <w:multiLevelType w:val="multilevel"/>
    <w:lvl w:ilvl="0">
      <w:start w:val="1"/>
      <w:numFmt w:val="bullet"/>
      <w:lvlText w:val=""/>
      <w:lvlJc w:val="left"/>
      <w:pPr>
        <w:ind w:left="1287" w:hanging="360"/>
      </w:pPr>
      <w:rPr>
        <w:rFonts w:hint="default" w:ascii="Symbol" w:hAnsi="Symbol"/>
      </w:rPr>
    </w:lvl>
  </w:abstractNum>
  <w:abstractNum w:abstractNumId="9">
    <w:multiLevelType w:val="multilevel"/>
    <w:lvl w:ilvl="0">
      <w:start w:val="1"/>
      <w:numFmt w:val="bullet"/>
      <w:lvlText w:val=""/>
      <w:lvlJc w:val="left"/>
      <w:pPr>
        <w:ind w:left="960" w:hanging="360"/>
      </w:pPr>
      <w:rPr>
        <w:rFonts w:hint="default" w:ascii="Symbol" w:hAnsi="Symbol"/>
      </w:rPr>
    </w:lvl>
  </w:abstractNum>
  <w:abstractNum w:abstractNumId="10">
    <w:multiLevelType w:val="multilevel"/>
    <w:lvl w:ilvl="0">
      <w:start w:val="1"/>
      <w:numFmt w:val="bullet"/>
      <w:lvlText w:val=""/>
      <w:lvlJc w:val="left"/>
      <w:pPr>
        <w:ind w:left="1647" w:hanging="360"/>
      </w:pPr>
      <w:rPr>
        <w:rFonts w:hint="default" w:ascii="Symbol" w:hAnsi="Symbol"/>
      </w:rPr>
    </w:lvl>
  </w:abstractNum>
  <w:abstractNum w:abstractNumId="11">
    <w:multiLevelType w:val="multilevel"/>
    <w:lvl w:ilvl="0">
      <w:start w:val="1"/>
      <w:numFmt w:val="bullet"/>
      <w:lvlText w:val=""/>
      <w:lvlJc w:val="left"/>
      <w:pPr>
        <w:ind w:left="1647" w:hanging="360"/>
      </w:pPr>
      <w:rPr>
        <w:rFonts w:hint="default" w:ascii="Symbol" w:hAnsi="Symbol"/>
      </w:rPr>
    </w:lvl>
  </w:abstractNum>
  <w:abstractNum w:abstractNumId="12">
    <w:multiLevelType w:val="multilevel"/>
    <w:lvl w:ilvl="0">
      <w:start w:val="1"/>
      <w:numFmt w:val="bullet"/>
      <w:lvlText w:val=""/>
      <w:lvlJc w:val="left"/>
      <w:pPr>
        <w:ind w:left="1647" w:hanging="360"/>
      </w:pPr>
      <w:rPr>
        <w:rFonts w:hint="default" w:ascii="Symbol" w:hAnsi="Symbol"/>
      </w:rPr>
    </w:lvl>
  </w:abstractNum>
  <w:abstractNum w:abstractNumId="13">
    <w:multiLevelType w:val="multilevel"/>
    <w:lvl w:ilvl="0">
      <w:start w:val="1"/>
      <w:numFmt w:val="bullet"/>
      <w:lvlText w:val=""/>
      <w:lvlJc w:val="left"/>
      <w:pPr>
        <w:ind w:left="1647" w:hanging="360"/>
      </w:pPr>
      <w:rPr>
        <w:rFonts w:hint="default" w:ascii="Symbol" w:hAnsi="Symbol"/>
      </w:rPr>
    </w:lvl>
  </w:abstractNum>
  <w:abstractNum w:abstractNumId="14">
    <w:multiLevelType w:val="multilevel"/>
    <w:lvl w:ilvl="0">
      <w:start w:val="1"/>
      <w:numFmt w:val="bullet"/>
      <w:lvlText w:val=""/>
      <w:lvlJc w:val="left"/>
      <w:pPr>
        <w:ind w:left="1647" w:hanging="360"/>
      </w:pPr>
      <w:rPr>
        <w:rFonts w:hint="default" w:ascii="Symbol" w:hAnsi="Symbol"/>
      </w:rPr>
    </w:lvl>
  </w:abstractNum>
  <w:abstractNum w:abstractNumId="15">
    <w:multiLevelType w:val="multilevel"/>
    <w:lvl w:ilvl="0">
      <w:start w:val="1"/>
      <w:numFmt w:val="bullet"/>
      <w:lvlText w:val=""/>
      <w:lvlJc w:val="left"/>
      <w:pPr>
        <w:ind w:left="1647" w:hanging="360"/>
      </w:pPr>
      <w:rPr>
        <w:rFonts w:hint="default" w:ascii="Symbol" w:hAnsi="Symbol"/>
      </w:rPr>
    </w:lvl>
  </w:abstractNum>
  <w:abstractNum w:abstractNumId="16">
    <w:multiLevelType w:val="multilevel"/>
    <w:lvl w:ilvl="0">
      <w:start w:val="1"/>
      <w:numFmt w:val="bullet"/>
      <w:lvlText w:val=""/>
      <w:lvlJc w:val="left"/>
      <w:pPr>
        <w:ind w:left="1647" w:hanging="360"/>
      </w:pPr>
      <w:rPr>
        <w:rFonts w:hint="default" w:ascii="Symbol" w:hAnsi="Symbol"/>
      </w:rPr>
    </w:lvl>
  </w:abstractNum>
  <w:abstractNum w:abstractNumId="17">
    <w:multiLevelType w:val="multilevel"/>
    <w:lvl w:ilvl="0">
      <w:start w:val="1"/>
      <w:numFmt w:val="bullet"/>
      <w:lvlText w:val=""/>
      <w:lvlJc w:val="left"/>
      <w:pPr>
        <w:ind w:left="1647" w:hanging="360"/>
      </w:pPr>
      <w:rPr>
        <w:rFonts w:hint="default" w:ascii="Symbol" w:hAnsi="Symbol"/>
      </w:rPr>
    </w:lvl>
  </w:abstractNum>
  <w:abstractNum w:abstractNumId="18">
    <w:multiLevelType w:val="multilevel"/>
    <w:lvl w:ilvl="0">
      <w:start w:val="1"/>
      <w:numFmt w:val="bullet"/>
      <w:lvlText w:val=""/>
      <w:lvlJc w:val="left"/>
      <w:pPr>
        <w:ind w:left="1647" w:hanging="360"/>
      </w:pPr>
      <w:rPr>
        <w:rFonts w:hint="default" w:ascii="Symbol" w:hAnsi="Symbol"/>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bering>
</file>

<file path=word/settings.xml><?xml version="1.0" encoding="utf-8"?>
<w:settings xmlns:w="http://schemas.openxmlformats.org/wordprocessingml/2006/main"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 TargetMode="External" Target="https://m.edsoo.ru/7f413cd2" Type="http://schemas.openxmlformats.org/officeDocument/2006/relationships/hyperlink" Id="rId4"/>
    <Relationship TargetMode="External" Target="https://m.edsoo.ru/7f413cd2" Type="http://schemas.openxmlformats.org/officeDocument/2006/relationships/hyperlink" Id="rId5"/>
    <Relationship TargetMode="External" Target="https://m.edsoo.ru/7f413cd2" Type="http://schemas.openxmlformats.org/officeDocument/2006/relationships/hyperlink" Id="rId6"/>
    <Relationship TargetMode="External" Target="https://m.edsoo.ru/7f413cd2" Type="http://schemas.openxmlformats.org/officeDocument/2006/relationships/hyperlink" Id="rId7"/>
    <Relationship TargetMode="External" Target="https://m.edsoo.ru/7f413cd2" Type="http://schemas.openxmlformats.org/officeDocument/2006/relationships/hyperlink" Id="rId8"/>
    <Relationship TargetMode="External" Target="https://m.edsoo.ru/7f413cd2" Type="http://schemas.openxmlformats.org/officeDocument/2006/relationships/hyperlink" Id="rId9"/>
    <Relationship TargetMode="External" Target="https://m.edsoo.ru/7f413cd2" Type="http://schemas.openxmlformats.org/officeDocument/2006/relationships/hyperlink" Id="rId10"/>
    <Relationship TargetMode="External" Target="https://m.edsoo.ru/7f413cd2" Type="http://schemas.openxmlformats.org/officeDocument/2006/relationships/hyperlink" Id="rId11"/>
    <Relationship TargetMode="External" Target="https://m.edsoo.ru/7f413cd2" Type="http://schemas.openxmlformats.org/officeDocument/2006/relationships/hyperlink" Id="rId12"/>
    <Relationship TargetMode="External" Target="https://m.edsoo.ru/7f413cd2" Type="http://schemas.openxmlformats.org/officeDocument/2006/relationships/hyperlink" Id="rId13"/>
    <Relationship TargetMode="External" Target="https://m.edsoo.ru/7f413cd2" Type="http://schemas.openxmlformats.org/officeDocument/2006/relationships/hyperlink" Id="rId14"/>
    <Relationship TargetMode="External" Target="https://m.edsoo.ru/7f415104" Type="http://schemas.openxmlformats.org/officeDocument/2006/relationships/hyperlink" Id="rId15"/>
    <Relationship TargetMode="External" Target="https://m.edsoo.ru/7f415104" Type="http://schemas.openxmlformats.org/officeDocument/2006/relationships/hyperlink" Id="rId16"/>
    <Relationship TargetMode="External" Target="https://m.edsoo.ru/7f415104" Type="http://schemas.openxmlformats.org/officeDocument/2006/relationships/hyperlink" Id="rId17"/>
    <Relationship TargetMode="External" Target="https://m.edsoo.ru/7f415104" Type="http://schemas.openxmlformats.org/officeDocument/2006/relationships/hyperlink" Id="rId18"/>
    <Relationship TargetMode="External" Target="https://m.edsoo.ru/7f415104" Type="http://schemas.openxmlformats.org/officeDocument/2006/relationships/hyperlink" Id="rId19"/>
    <Relationship TargetMode="External" Target="https://m.edsoo.ru/7f415104" Type="http://schemas.openxmlformats.org/officeDocument/2006/relationships/hyperlink" Id="rId20"/>
    <Relationship TargetMode="External" Target="https://m.edsoo.ru/7f415104" Type="http://schemas.openxmlformats.org/officeDocument/2006/relationships/hyperlink" Id="rId21"/>
    <Relationship TargetMode="External" Target="https://m.edsoo.ru/7f415104" Type="http://schemas.openxmlformats.org/officeDocument/2006/relationships/hyperlink" Id="rId22"/>
    <Relationship TargetMode="External" Target="https://m.edsoo.ru/7f415104" Type="http://schemas.openxmlformats.org/officeDocument/2006/relationships/hyperlink" Id="rId23"/>
    <Relationship TargetMode="External" Target="https://m.edsoo.ru/7f415104" Type="http://schemas.openxmlformats.org/officeDocument/2006/relationships/hyperlink" Id="rId24"/>
    <Relationship TargetMode="External" Target="https://m.edsoo.ru/7f415104" Type="http://schemas.openxmlformats.org/officeDocument/2006/relationships/hyperlink" Id="rId25"/>
    <Relationship TargetMode="External" Target="https://m.edsoo.ru/7f416f2c" Type="http://schemas.openxmlformats.org/officeDocument/2006/relationships/hyperlink" Id="rId26"/>
    <Relationship TargetMode="External" Target="https://m.edsoo.ru/7f416f2c" Type="http://schemas.openxmlformats.org/officeDocument/2006/relationships/hyperlink" Id="rId27"/>
    <Relationship TargetMode="External" Target="https://m.edsoo.ru/7f416f2c" Type="http://schemas.openxmlformats.org/officeDocument/2006/relationships/hyperlink" Id="rId28"/>
    <Relationship TargetMode="External" Target="https://m.edsoo.ru/7f416f2c" Type="http://schemas.openxmlformats.org/officeDocument/2006/relationships/hyperlink" Id="rId29"/>
    <Relationship TargetMode="External" Target="https://m.edsoo.ru/7f416f2c" Type="http://schemas.openxmlformats.org/officeDocument/2006/relationships/hyperlink" Id="rId30"/>
    <Relationship TargetMode="External" Target="https://m.edsoo.ru/7f416f2c" Type="http://schemas.openxmlformats.org/officeDocument/2006/relationships/hyperlink" Id="rId31"/>
    <Relationship TargetMode="External" Target="https://m.edsoo.ru/7f416f2c" Type="http://schemas.openxmlformats.org/officeDocument/2006/relationships/hyperlink" Id="rId32"/>
    <Relationship TargetMode="External" Target="https://m.edsoo.ru/7f416f2c" Type="http://schemas.openxmlformats.org/officeDocument/2006/relationships/hyperlink" Id="rId33"/>
    <Relationship TargetMode="External" Target="https://m.edsoo.ru/7f416f2c" Type="http://schemas.openxmlformats.org/officeDocument/2006/relationships/hyperlink" Id="rId34"/>
    <Relationship TargetMode="External" Target="https://m.edsoo.ru/7f416f2c" Type="http://schemas.openxmlformats.org/officeDocument/2006/relationships/hyperlink" Id="rId35"/>
    <Relationship TargetMode="External" Target="https://m.edsoo.ru/7f416f2c" Type="http://schemas.openxmlformats.org/officeDocument/2006/relationships/hyperlink" Id="rId36"/>
    <Relationship TargetMode="External" Target="https://m.edsoo.ru/7f416f2c" Type="http://schemas.openxmlformats.org/officeDocument/2006/relationships/hyperlink" Id="rId37"/>
    <Relationship TargetMode="External" Target="https://m.edsoo.ru/7f418fe8" Type="http://schemas.openxmlformats.org/officeDocument/2006/relationships/hyperlink" Id="rId38"/>
    <Relationship TargetMode="External" Target="https://m.edsoo.ru/7f418fe8" Type="http://schemas.openxmlformats.org/officeDocument/2006/relationships/hyperlink" Id="rId39"/>
    <Relationship TargetMode="External" Target="https://m.edsoo.ru/7f418fe8" Type="http://schemas.openxmlformats.org/officeDocument/2006/relationships/hyperlink" Id="rId40"/>
    <Relationship TargetMode="External" Target="https://m.edsoo.ru/7f418fe8" Type="http://schemas.openxmlformats.org/officeDocument/2006/relationships/hyperlink" Id="rId41"/>
    <Relationship TargetMode="External" Target="https://m.edsoo.ru/7f418fe8" Type="http://schemas.openxmlformats.org/officeDocument/2006/relationships/hyperlink" Id="rId42"/>
    <Relationship TargetMode="External" Target="https://m.edsoo.ru/7f418fe8" Type="http://schemas.openxmlformats.org/officeDocument/2006/relationships/hyperlink" Id="rId43"/>
    <Relationship TargetMode="External" Target="https://m.edsoo.ru/7f418fe8" Type="http://schemas.openxmlformats.org/officeDocument/2006/relationships/hyperlink" Id="rId44"/>
    <Relationship TargetMode="External" Target="https://m.edsoo.ru/7f418fe8" Type="http://schemas.openxmlformats.org/officeDocument/2006/relationships/hyperlink" Id="rId45"/>
    <Relationship TargetMode="External" Target="https://m.edsoo.ru/7f418fe8" Type="http://schemas.openxmlformats.org/officeDocument/2006/relationships/hyperlink" Id="rId46"/>
    <Relationship TargetMode="External" Target="https://m.edsoo.ru/7f418fe8" Type="http://schemas.openxmlformats.org/officeDocument/2006/relationships/hyperlink" Id="rId47"/>
    <Relationship TargetMode="External" Target="https://m.edsoo.ru/7f418fe8" Type="http://schemas.openxmlformats.org/officeDocument/2006/relationships/hyperlink" Id="rId48"/>
    <Relationship TargetMode="External" Target="https://m.edsoo.ru/7f418fe8" Type="http://schemas.openxmlformats.org/officeDocument/2006/relationships/hyperlink" Id="rId49"/>
    <Relationship TargetMode="External" Target="https://m.edsoo.ru/7f41b2a2" Type="http://schemas.openxmlformats.org/officeDocument/2006/relationships/hyperlink" Id="rId50"/>
    <Relationship TargetMode="External" Target="https://m.edsoo.ru/7f41b2a2" Type="http://schemas.openxmlformats.org/officeDocument/2006/relationships/hyperlink" Id="rId51"/>
    <Relationship TargetMode="External" Target="https://m.edsoo.ru/7f41b2a2" Type="http://schemas.openxmlformats.org/officeDocument/2006/relationships/hyperlink" Id="rId52"/>
    <Relationship TargetMode="External" Target="https://m.edsoo.ru/7f41b2a2" Type="http://schemas.openxmlformats.org/officeDocument/2006/relationships/hyperlink" Id="rId53"/>
    <Relationship TargetMode="External" Target="https://m.edsoo.ru/7f41b2a2" Type="http://schemas.openxmlformats.org/officeDocument/2006/relationships/hyperlink" Id="rId54"/>
    <Relationship TargetMode="External" Target="https://m.edsoo.ru/7f41b2a2" Type="http://schemas.openxmlformats.org/officeDocument/2006/relationships/hyperlink" Id="rId55"/>
    <Relationship TargetMode="External" Target="https://m.edsoo.ru/7f41b2a2" Type="http://schemas.openxmlformats.org/officeDocument/2006/relationships/hyperlink" Id="rId56"/>
    <Relationship TargetMode="External" Target="https://m.edsoo.ru/7f41b2a2" Type="http://schemas.openxmlformats.org/officeDocument/2006/relationships/hyperlink" Id="rId57"/>
    <Relationship TargetMode="External" Target="https://m.edsoo.ru/7f41b2a2" Type="http://schemas.openxmlformats.org/officeDocument/2006/relationships/hyperlink" Id="rId58"/>
    <Relationship TargetMode="External" Target="https://m.edsoo.ru/7f41b2a2" Type="http://schemas.openxmlformats.org/officeDocument/2006/relationships/hyperlink" Id="rId59"/>
    <Relationship TargetMode="External" Target="https://m.edsoo.ru/7f41b2a2" Type="http://schemas.openxmlformats.org/officeDocument/2006/relationships/hyperlink" Id="rId60"/>
    <Relationship TargetMode="External" Target="https://m.edsoo.ru/83514d30" Type="http://schemas.openxmlformats.org/officeDocument/2006/relationships/hyperlink" Id="rId61"/>
    <Relationship TargetMode="External" Target="https://m.edsoo.ru/83514d30" Type="http://schemas.openxmlformats.org/officeDocument/2006/relationships/hyperlink" Id="rId62"/>
    <Relationship TargetMode="External" Target="https://m.edsoo.ru/835159e2" Type="http://schemas.openxmlformats.org/officeDocument/2006/relationships/hyperlink" Id="rId63"/>
    <Relationship TargetMode="External" Target="https://m.edsoo.ru/83515bcc" Type="http://schemas.openxmlformats.org/officeDocument/2006/relationships/hyperlink" Id="rId64"/>
    <Relationship TargetMode="External" Target="https://m.edsoo.ru/83514efc" Type="http://schemas.openxmlformats.org/officeDocument/2006/relationships/hyperlink" Id="rId65"/>
    <Relationship TargetMode="External" Target="https://m.edsoo.ru/83516f40" Type="http://schemas.openxmlformats.org/officeDocument/2006/relationships/hyperlink" Id="rId66"/>
    <Relationship TargetMode="External" Target="https://m.edsoo.ru/8351712a" Type="http://schemas.openxmlformats.org/officeDocument/2006/relationships/hyperlink" Id="rId67"/>
    <Relationship TargetMode="External" Target="https://m.edsoo.ru/8351609a" Type="http://schemas.openxmlformats.org/officeDocument/2006/relationships/hyperlink" Id="rId68"/>
    <Relationship TargetMode="External" Target="https://m.edsoo.ru/83518002" Type="http://schemas.openxmlformats.org/officeDocument/2006/relationships/hyperlink" Id="rId69"/>
    <Relationship TargetMode="External" Target="https://m.edsoo.ru/83515ea6" Type="http://schemas.openxmlformats.org/officeDocument/2006/relationships/hyperlink" Id="rId70"/>
    <Relationship TargetMode="External" Target="https://m.edsoo.ru/83516252" Type="http://schemas.openxmlformats.org/officeDocument/2006/relationships/hyperlink" Id="rId71"/>
    <Relationship TargetMode="External" Target="https://prosv.ru/assistance/umk/english-spotlight.html%E2%80%8C" Type="http://schemas.openxmlformats.org/officeDocument/2006/relationships/hyperlink" Id="rId72"/>
    <Relationship TargetMode="External" Target="https://prosv.ru/assistance/umk/english-spotlight.html%E2%80%8C" Type="http://schemas.openxmlformats.org/officeDocument/2006/relationships/hyperlink" Id="rId73"/>
    <Relationship TargetMode="External" Target="https://m.edsoo.ru/8351655e" Type="http://schemas.openxmlformats.org/officeDocument/2006/relationships/hyperlink" Id="rId74"/>
    <Relationship TargetMode="External" Target="https://m.edsoo.ru/835163f6" Type="http://schemas.openxmlformats.org/officeDocument/2006/relationships/hyperlink" Id="rId75"/>
    <Relationship TargetMode="External" Target="https://m.edsoo.ru/83516c0c" Type="http://schemas.openxmlformats.org/officeDocument/2006/relationships/hyperlink" Id="rId76"/>
    <Relationship TargetMode="External" Target="https://m.edsoo.ru/83516dba" Type="http://schemas.openxmlformats.org/officeDocument/2006/relationships/hyperlink" Id="rId77"/>
    <Relationship TargetMode="External" Target="https://prosv.ru/assistance/umk/english-spotlight.html%E2%80%8C" Type="http://schemas.openxmlformats.org/officeDocument/2006/relationships/hyperlink" Id="rId78"/>
    <Relationship TargetMode="External" Target="https://prosv.ru/assistance/umk/english-spotlight.html%E2%80%8C" Type="http://schemas.openxmlformats.org/officeDocument/2006/relationships/hyperlink" Id="rId79"/>
    <Relationship TargetMode="External" Target="https://prosv.ru/assistance/umk/english-spotlight.html%E2%80%8C" Type="http://schemas.openxmlformats.org/officeDocument/2006/relationships/hyperlink" Id="rId80"/>
    <Relationship TargetMode="External" Target="https://prosv.ru/assistance/umk/english-spotlight.html%E2%80%8C" Type="http://schemas.openxmlformats.org/officeDocument/2006/relationships/hyperlink" Id="rId81"/>
    <Relationship TargetMode="External" Target="https://m.edsoo.ru/8351997a" Type="http://schemas.openxmlformats.org/officeDocument/2006/relationships/hyperlink" Id="rId82"/>
    <Relationship TargetMode="External" Target="https://m.edsoo.ru/8351760c" Type="http://schemas.openxmlformats.org/officeDocument/2006/relationships/hyperlink" Id="rId83"/>
    <Relationship TargetMode="External" Target="https://prosv.ru/assistance/umk/english-spotlight.html%E2%80%8C" Type="http://schemas.openxmlformats.org/officeDocument/2006/relationships/hyperlink" Id="rId84"/>
    <Relationship TargetMode="External" Target="https://m.edsoo.ru/835196d2" Type="http://schemas.openxmlformats.org/officeDocument/2006/relationships/hyperlink" Id="rId85"/>
    <Relationship TargetMode="External" Target="https://m.edsoo.ru/83518174" Type="http://schemas.openxmlformats.org/officeDocument/2006/relationships/hyperlink" Id="rId86"/>
    <Relationship TargetMode="External" Target="https://m.edsoo.ru/83518174" Type="http://schemas.openxmlformats.org/officeDocument/2006/relationships/hyperlink" Id="rId87"/>
    <Relationship TargetMode="External" Target="https://m.edsoo.ru/8351a618" Type="http://schemas.openxmlformats.org/officeDocument/2006/relationships/hyperlink" Id="rId88"/>
    <Relationship TargetMode="External" Target="https://prosv.ru/assistance/umk/english-spotlight.html%E2%80%8C" Type="http://schemas.openxmlformats.org/officeDocument/2006/relationships/hyperlink" Id="rId89"/>
    <Relationship TargetMode="External" Target="https://m.edsoo.ru/835197fe" Type="http://schemas.openxmlformats.org/officeDocument/2006/relationships/hyperlink" Id="rId90"/>
    <Relationship TargetMode="External" Target="https://m.edsoo.ru/83518e12" Type="http://schemas.openxmlformats.org/officeDocument/2006/relationships/hyperlink" Id="rId91"/>
    <Relationship TargetMode="External" Target="https://m.edsoo.ru/835193e4" Type="http://schemas.openxmlformats.org/officeDocument/2006/relationships/hyperlink" Id="rId92"/>
    <Relationship TargetMode="External" Target="https://prosv.ru/assistance/umk/english-spotlight.html%E2%80%8C" Type="http://schemas.openxmlformats.org/officeDocument/2006/relationships/hyperlink" Id="rId93"/>
    <Relationship TargetMode="External" Target="https://prosv.ru/assistance/umk/english-spotlight.html%E2%80%8C" Type="http://schemas.openxmlformats.org/officeDocument/2006/relationships/hyperlink" Id="rId94"/>
    <Relationship TargetMode="External" Target="https://m.edsoo.ru/83518cbe" Type="http://schemas.openxmlformats.org/officeDocument/2006/relationships/hyperlink" Id="rId95"/>
    <Relationship TargetMode="External" Target="https://prosv.ru/assistance/umk/english-spotlight.html%E2%80%8C" Type="http://schemas.openxmlformats.org/officeDocument/2006/relationships/hyperlink" Id="rId96"/>
    <Relationship TargetMode="External" Target="https://m.edsoo.ru/8351c5bc" Type="http://schemas.openxmlformats.org/officeDocument/2006/relationships/hyperlink" Id="rId97"/>
    <Relationship TargetMode="External" Target="https://prosv.ru/assistance/umk/english-spotlight.html%E2%80%8C" Type="http://schemas.openxmlformats.org/officeDocument/2006/relationships/hyperlink" Id="rId98"/>
    <Relationship TargetMode="External" Target="https://prosv.ru/assistance/umk/english-spotlight.html%E2%80%8C" Type="http://schemas.openxmlformats.org/officeDocument/2006/relationships/hyperlink" Id="rId99"/>
    <Relationship TargetMode="External" Target="https://prosv.ru/assistance/umk/english-spotlight.html%E2%80%8C" Type="http://schemas.openxmlformats.org/officeDocument/2006/relationships/hyperlink" Id="rId100"/>
    <Relationship TargetMode="External" Target="https://m.edsoo.ru/83519f10" Type="http://schemas.openxmlformats.org/officeDocument/2006/relationships/hyperlink" Id="rId101"/>
    <Relationship TargetMode="External" Target="https://m.edsoo.ru/83519f10" Type="http://schemas.openxmlformats.org/officeDocument/2006/relationships/hyperlink" Id="rId102"/>
    <Relationship TargetMode="External" Target="https://m.edsoo.ru/83519df8" Type="http://schemas.openxmlformats.org/officeDocument/2006/relationships/hyperlink" Id="rId103"/>
    <Relationship TargetMode="External" Target="https://m.edsoo.ru/8351a780" Type="http://schemas.openxmlformats.org/officeDocument/2006/relationships/hyperlink" Id="rId104"/>
    <Relationship TargetMode="External" Target="https://m.edsoo.ru/8351b414" Type="http://schemas.openxmlformats.org/officeDocument/2006/relationships/hyperlink" Id="rId105"/>
    <Relationship TargetMode="External" Target="https://m.edsoo.ru/83519ab0" Type="http://schemas.openxmlformats.org/officeDocument/2006/relationships/hyperlink" Id="rId106"/>
    <Relationship TargetMode="External" Target="https://m.edsoo.ru/8351b19e" Type="http://schemas.openxmlformats.org/officeDocument/2006/relationships/hyperlink" Id="rId107"/>
    <Relationship TargetMode="External" Target="https://m.edsoo.ru/8351b540" Type="http://schemas.openxmlformats.org/officeDocument/2006/relationships/hyperlink" Id="rId108"/>
    <Relationship TargetMode="External" Target="https://prosv.ru/assistance/umk/english-spotlight.html%E2%80%8C" Type="http://schemas.openxmlformats.org/officeDocument/2006/relationships/hyperlink" Id="rId109"/>
    <Relationship TargetMode="External" Target="https://prosv.ru/assistance/umk/english-spotlight.html%E2%80%8C" Type="http://schemas.openxmlformats.org/officeDocument/2006/relationships/hyperlink" Id="rId110"/>
    <Relationship TargetMode="External" Target="https://m.edsoo.ru/8351b78e" Type="http://schemas.openxmlformats.org/officeDocument/2006/relationships/hyperlink" Id="rId111"/>
    <Relationship TargetMode="External" Target="https://m.edsoo.ru/8351d818" Type="http://schemas.openxmlformats.org/officeDocument/2006/relationships/hyperlink" Id="rId112"/>
    <Relationship TargetMode="External" Target="https://m.edsoo.ru/8351c2b0" Type="http://schemas.openxmlformats.org/officeDocument/2006/relationships/hyperlink" Id="rId113"/>
    <Relationship TargetMode="External" Target="https://m.edsoo.ru/8351d552" Type="http://schemas.openxmlformats.org/officeDocument/2006/relationships/hyperlink" Id="rId114"/>
    <Relationship TargetMode="External" Target="https://m.edsoo.ru/8351d552" Type="http://schemas.openxmlformats.org/officeDocument/2006/relationships/hyperlink" Id="rId115"/>
    <Relationship TargetMode="External" Target="https://m.edsoo.ru/8351c896" Type="http://schemas.openxmlformats.org/officeDocument/2006/relationships/hyperlink" Id="rId116"/>
    <Relationship TargetMode="External" Target="https://m.edsoo.ru/8351dc1e" Type="http://schemas.openxmlformats.org/officeDocument/2006/relationships/hyperlink" Id="rId117"/>
    <Relationship TargetMode="External" Target="https://m.edsoo.ru/8351bf4a" Type="http://schemas.openxmlformats.org/officeDocument/2006/relationships/hyperlink" Id="rId118"/>
    <Relationship TargetMode="External" Target="https://m.edsoo.ru/8351c74c" Type="http://schemas.openxmlformats.org/officeDocument/2006/relationships/hyperlink" Id="rId119"/>
    <Relationship TargetMode="External" Target="https://m.edsoo.ru/8351d6e2" Type="http://schemas.openxmlformats.org/officeDocument/2006/relationships/hyperlink" Id="rId120"/>
    <Relationship TargetMode="External" Target="https://prosv.ru/assistance/umk/english-spotlight.html%E2%80%8C" Type="http://schemas.openxmlformats.org/officeDocument/2006/relationships/hyperlink" Id="rId121"/>
    <Relationship TargetMode="External" Target="https://prosv.ru/assistance/umk/english-spotlight.html%E2%80%8C" Type="http://schemas.openxmlformats.org/officeDocument/2006/relationships/hyperlink" Id="rId122"/>
    <Relationship TargetMode="External" Target="https://prosv.ru/assistance/umk/english-spotlight.html%E2%80%8C" Type="http://schemas.openxmlformats.org/officeDocument/2006/relationships/hyperlink" Id="rId123"/>
    <Relationship TargetMode="External" Target="https://prosv.ru/assistance/umk/english-spotlight.html%E2%80%8C" Type="http://schemas.openxmlformats.org/officeDocument/2006/relationships/hyperlink" Id="rId124"/>
    <Relationship TargetMode="External" Target="https://m.edsoo.ru/8351e452" Type="http://schemas.openxmlformats.org/officeDocument/2006/relationships/hyperlink" Id="rId125"/>
    <Relationship TargetMode="External" Target="https://prosv.ru/assistance/umk/english-spotlight.html%E2%80%8C" Type="http://schemas.openxmlformats.org/officeDocument/2006/relationships/hyperlink" Id="rId126"/>
    <Relationship TargetMode="External" Target="https://m.edsoo.ru/8351d6e2" Type="http://schemas.openxmlformats.org/officeDocument/2006/relationships/hyperlink" Id="rId127"/>
    <Relationship TargetMode="External" Target="https://prosv.ru/assistance/umk/english-spotlight.html%E2%80%8C" Type="http://schemas.openxmlformats.org/officeDocument/2006/relationships/hyperlink" Id="rId128"/>
    <Relationship TargetMode="External" Target="https://m.edsoo.ru/83520130" Type="http://schemas.openxmlformats.org/officeDocument/2006/relationships/hyperlink" Id="rId129"/>
    <Relationship TargetMode="External" Target="https://m.edsoo.ru/83520130" Type="http://schemas.openxmlformats.org/officeDocument/2006/relationships/hyperlink" Id="rId130"/>
    <Relationship TargetMode="External" Target="https://prosv.ru/assistance/umk/english-spotlight.html%E2%80%8C" Type="http://schemas.openxmlformats.org/officeDocument/2006/relationships/hyperlink" Id="rId131"/>
    <Relationship TargetMode="External" Target="https://m.edsoo.ru/835182d2" Type="http://schemas.openxmlformats.org/officeDocument/2006/relationships/hyperlink" Id="rId132"/>
    <Relationship TargetMode="External" Target="https://m.edsoo.ru/83518444" Type="http://schemas.openxmlformats.org/officeDocument/2006/relationships/hyperlink" Id="rId133"/>
    <Relationship TargetMode="External" Target="https://prosv.ru/assistance/umk/english-spotlight.html%E2%80%8C" Type="http://schemas.openxmlformats.org/officeDocument/2006/relationships/hyperlink" Id="rId134"/>
    <Relationship TargetMode="External" Target="https://m.edsoo.ru/8351e01a" Type="http://schemas.openxmlformats.org/officeDocument/2006/relationships/hyperlink" Id="rId135"/>
    <Relationship TargetMode="External" Target="https://m.edsoo.ru/83518cbe" Type="http://schemas.openxmlformats.org/officeDocument/2006/relationships/hyperlink" Id="rId136"/>
    <Relationship TargetMode="External" Target="https://prosv.ru/assistance/umk/english-spotlight.html%E2%80%8C" Type="http://schemas.openxmlformats.org/officeDocument/2006/relationships/hyperlink" Id="rId137"/>
    <Relationship TargetMode="External" Target="https://prosv.ru/assistance/umk/english-spotlight.html%E2%80%8C" Type="http://schemas.openxmlformats.org/officeDocument/2006/relationships/hyperlink" Id="rId138"/>
    <Relationship TargetMode="External" Target="https://m.edsoo.ru/8351e308" Type="http://schemas.openxmlformats.org/officeDocument/2006/relationships/hyperlink" Id="rId139"/>
    <Relationship TargetMode="External" Target="https://m.edsoo.ru/8351e6e6" Type="http://schemas.openxmlformats.org/officeDocument/2006/relationships/hyperlink" Id="rId140"/>
    <Relationship TargetMode="External" Target="https://m.edsoo.ru/8351eaec" Type="http://schemas.openxmlformats.org/officeDocument/2006/relationships/hyperlink" Id="rId141"/>
    <Relationship TargetMode="External" Target="https://m.edsoo.ru/8351e59c" Type="http://schemas.openxmlformats.org/officeDocument/2006/relationships/hyperlink" Id="rId142"/>
    <Relationship TargetMode="External" Target="https://prosv.ru/assistance/umk/english-spotlight.html%E2%80%8C" Type="http://schemas.openxmlformats.org/officeDocument/2006/relationships/hyperlink" Id="rId143"/>
    <Relationship TargetMode="External" Target="https://prosv.ru/assistance/umk/english-spotlight.html%E2%80%8C" Type="http://schemas.openxmlformats.org/officeDocument/2006/relationships/hyperlink" Id="rId144"/>
    <Relationship TargetMode="External" Target="https://m.edsoo.ru/8351fdd4" Type="http://schemas.openxmlformats.org/officeDocument/2006/relationships/hyperlink" Id="rId145"/>
    <Relationship TargetMode="External" Target="https://m.edsoo.ru/8351c134" Type="http://schemas.openxmlformats.org/officeDocument/2006/relationships/hyperlink" Id="rId146"/>
    <Relationship TargetMode="External" Target="https://prosv.ru/assistance/umk/english-spotlight.html%E2%80%8C" Type="http://schemas.openxmlformats.org/officeDocument/2006/relationships/hyperlink" Id="rId147"/>
    <Relationship TargetMode="External" Target="https://prosv.ru/assistance/umk/english-spotlight.html%E2%80%8C" Type="http://schemas.openxmlformats.org/officeDocument/2006/relationships/hyperlink" Id="rId148"/>
    <Relationship TargetMode="External" Target="https://prosv.ru/assistance/umk/english-spotlight.html%E2%80%8C" Type="http://schemas.openxmlformats.org/officeDocument/2006/relationships/hyperlink" Id="rId149"/>
    <Relationship TargetMode="External" Target="https://m.edsoo.ru/83520266" Type="http://schemas.openxmlformats.org/officeDocument/2006/relationships/hyperlink" Id="rId150"/>
    <Relationship TargetMode="External" Target="https://prosv.ru/assistance/umk/english-spotlight.html%E2%80%8C" Type="http://schemas.openxmlformats.org/officeDocument/2006/relationships/hyperlink" Id="rId151"/>
    <Relationship TargetMode="External" Target="https://prosv.ru/assistance/umk/english-spotlight.html%E2%80%8C" Type="http://schemas.openxmlformats.org/officeDocument/2006/relationships/hyperlink" Id="rId152"/>
    <Relationship TargetMode="External" Target="https://m.edsoo.ru/8351f3c0" Type="http://schemas.openxmlformats.org/officeDocument/2006/relationships/hyperlink" Id="rId153"/>
    <Relationship TargetMode="External" Target="https://prosv.ru/assistance/umk/english-spotlight.html%E2%80%8C" Type="http://schemas.openxmlformats.org/officeDocument/2006/relationships/hyperlink" Id="rId154"/>
    <Relationship TargetMode="External" Target="https://m.edsoo.ru/8351f4f6" Type="http://schemas.openxmlformats.org/officeDocument/2006/relationships/hyperlink" Id="rId155"/>
    <Relationship TargetMode="External" Target="https://m.edsoo.ru/8351fa14" Type="http://schemas.openxmlformats.org/officeDocument/2006/relationships/hyperlink" Id="rId156"/>
    <Relationship TargetMode="External" Target="https://m.edsoo.ru/8351fb7c" Type="http://schemas.openxmlformats.org/officeDocument/2006/relationships/hyperlink" Id="rId157"/>
    <Relationship TargetMode="External" Target="https://m.edsoo.ru/8351fcb2" Type="http://schemas.openxmlformats.org/officeDocument/2006/relationships/hyperlink" Id="rId158"/>
    <Relationship TargetMode="External" Target="https://m.edsoo.ru/8351feec" Type="http://schemas.openxmlformats.org/officeDocument/2006/relationships/hyperlink" Id="rId159"/>
    <Relationship TargetMode="External" Target="https://m.edsoo.ru/8352000e" Type="http://schemas.openxmlformats.org/officeDocument/2006/relationships/hyperlink" Id="rId160"/>
    <Relationship TargetMode="External" Target="https://prosv.ru/assistance/umk/english-spotlight.html%E2%80%8C" Type="http://schemas.openxmlformats.org/officeDocument/2006/relationships/hyperlink" Id="rId161"/>
    <Relationship TargetMode="External" Target="https://prosv.ru/assistance/umk/english-spotlight.html%E2%80%8C" Type="http://schemas.openxmlformats.org/officeDocument/2006/relationships/hyperlink" Id="rId162"/>
    <Relationship TargetMode="External" Target="https://prosv.ru/assistance/umk/english-spotlight.html%E2%80%8C" Type="http://schemas.openxmlformats.org/officeDocument/2006/relationships/hyperlink" Id="rId163"/>
    <Relationship TargetMode="External" Target="https://prosv.ru/assistance/umk/english-spotlight.html%E2%80%8C" Type="http://schemas.openxmlformats.org/officeDocument/2006/relationships/hyperlink" Id="rId164"/>
    <Relationship TargetMode="External" Target="https://m.edsoo.ru/83520266" Type="http://schemas.openxmlformats.org/officeDocument/2006/relationships/hyperlink" Id="rId165"/>
    <Relationship TargetMode="External" Target="https://m.edsoo.ru/8351c5bc" Type="http://schemas.openxmlformats.org/officeDocument/2006/relationships/hyperlink" Id="rId166"/>
    <Relationship TargetMode="External" Target="https://prosv.ru/assistance/umk/english-spotlight.html%E2%80%8C" Type="http://schemas.openxmlformats.org/officeDocument/2006/relationships/hyperlink" Id="rId167"/>
    <Relationship TargetMode="External" Target="https://prosv.ru/assistance/umk/english-spotlight.html%E2%80%8C" Type="http://schemas.openxmlformats.org/officeDocument/2006/relationships/hyperlink" Id="rId168"/>
    <Relationship TargetMode="External" Target="https://prosv.ru/assistance/umk/english-spotlight.html%E2%80%8C" Type="http://schemas.openxmlformats.org/officeDocument/2006/relationships/hyperlink" Id="rId169"/>
    <Relationship TargetMode="External" Target="https://m.edsoo.ru/8352075c" Type="http://schemas.openxmlformats.org/officeDocument/2006/relationships/hyperlink" Id="rId170"/>
    <Relationship TargetMode="External" Target="https://m.edsoo.ru/8352089c" Type="http://schemas.openxmlformats.org/officeDocument/2006/relationships/hyperlink" Id="rId171"/>
    <Relationship TargetMode="External" Target="https://m.edsoo.ru/8351745e" Type="http://schemas.openxmlformats.org/officeDocument/2006/relationships/hyperlink" Id="rId172"/>
    <Relationship TargetMode="External" Target="https://m.edsoo.ru/835209d2" Type="http://schemas.openxmlformats.org/officeDocument/2006/relationships/hyperlink" Id="rId173"/>
    <Relationship TargetMode="External" Target="https://m.edsoo.ru/83520dce" Type="http://schemas.openxmlformats.org/officeDocument/2006/relationships/hyperlink" Id="rId174"/>
    <Relationship TargetMode="External" Target="https://m.edsoo.ru/83520dce" Type="http://schemas.openxmlformats.org/officeDocument/2006/relationships/hyperlink" Id="rId175"/>
    <Relationship TargetMode="External" Target="https://m.edsoo.ru/83521d78" Type="http://schemas.openxmlformats.org/officeDocument/2006/relationships/hyperlink" Id="rId176"/>
    <Relationship TargetMode="External" Target="https://m.edsoo.ru/83521ea4" Type="http://schemas.openxmlformats.org/officeDocument/2006/relationships/hyperlink" Id="rId177"/>
    <Relationship TargetMode="External" Target="https://prosv.ru/assistance/umk/english-spotlight.html%E2%80%8C" Type="http://schemas.openxmlformats.org/officeDocument/2006/relationships/hyperlink" Id="rId178"/>
    <Relationship TargetMode="External" Target="https://m.edsoo.ru/83521fc6" Type="http://schemas.openxmlformats.org/officeDocument/2006/relationships/hyperlink" Id="rId179"/>
    <Relationship TargetMode="External" Target="https://m.edsoo.ru/83520ef0" Type="http://schemas.openxmlformats.org/officeDocument/2006/relationships/hyperlink" Id="rId180"/>
    <Relationship TargetMode="External" Target="https://prosv.ru/assistance/umk/english-spotlight.html%E2%80%8C" Type="http://schemas.openxmlformats.org/officeDocument/2006/relationships/hyperlink" Id="rId181"/>
    <Relationship TargetMode="External" Target="https://m.edsoo.ru/83521472" Type="http://schemas.openxmlformats.org/officeDocument/2006/relationships/hyperlink" Id="rId182"/>
    <Relationship TargetMode="External" Target="https://prosv.ru/assistance/umk/english-spotlight.html%E2%80%8C" Type="http://schemas.openxmlformats.org/officeDocument/2006/relationships/hyperlink" Id="rId183"/>
    <Relationship TargetMode="External" Target="https://prosv.ru/assistance/umk/english-spotlight.html%E2%80%8C" Type="http://schemas.openxmlformats.org/officeDocument/2006/relationships/hyperlink" Id="rId184"/>
    <Relationship TargetMode="External" Target="https://m.edsoo.ru/83521030" Type="http://schemas.openxmlformats.org/officeDocument/2006/relationships/hyperlink" Id="rId185"/>
    <Relationship TargetMode="External" Target="https://m.edsoo.ru/83521922" Type="http://schemas.openxmlformats.org/officeDocument/2006/relationships/hyperlink" Id="rId186"/>
    <Relationship TargetMode="External" Target="https://prosv.ru/assistance/umk/english-spotlight.html%E2%80%8C" Type="http://schemas.openxmlformats.org/officeDocument/2006/relationships/hyperlink" Id="rId187"/>
    <Relationship TargetMode="External" Target="https://prosv.ru/assistance/umk/english-spotlight.html%E2%80%8C" Type="http://schemas.openxmlformats.org/officeDocument/2006/relationships/hyperlink" Id="rId188"/>
    <Relationship TargetMode="External" Target="https://m.edsoo.ru/835216d4" Type="http://schemas.openxmlformats.org/officeDocument/2006/relationships/hyperlink" Id="rId189"/>
    <Relationship TargetMode="External" Target="https://m.edsoo.ru/83521b7a" Type="http://schemas.openxmlformats.org/officeDocument/2006/relationships/hyperlink" Id="rId190"/>
    <Relationship TargetMode="External" Target="https://m.edsoo.ru/83521b7a" Type="http://schemas.openxmlformats.org/officeDocument/2006/relationships/hyperlink" Id="rId191"/>
    <Relationship TargetMode="External" Target="https://m.edsoo.ru/8352220a" Type="http://schemas.openxmlformats.org/officeDocument/2006/relationships/hyperlink" Id="rId192"/>
    <Relationship TargetMode="External" Target="https://m.edsoo.ru/835220de" Type="http://schemas.openxmlformats.org/officeDocument/2006/relationships/hyperlink" Id="rId193"/>
    <Relationship TargetMode="External" Target="https://prosv.ru/assistance/umk/english-spotlight.html%E2%80%8C" Type="http://schemas.openxmlformats.org/officeDocument/2006/relationships/hyperlink" Id="rId194"/>
    <Relationship TargetMode="External" Target="https://prosv.ru/assistance/umk/english-spotlight.html%E2%80%8C" Type="http://schemas.openxmlformats.org/officeDocument/2006/relationships/hyperlink" Id="rId195"/>
    <Relationship TargetMode="External" Target="https://m.edsoo.ru/83522cdc" Type="http://schemas.openxmlformats.org/officeDocument/2006/relationships/hyperlink" Id="rId196"/>
    <Relationship TargetMode="External" Target="https://prosv.ru/assistance/umk/english-spotlight.html%E2%80%8C" Type="http://schemas.openxmlformats.org/officeDocument/2006/relationships/hyperlink" Id="rId197"/>
    <Relationship TargetMode="External" Target="https://prosv.ru/assistance/umk/english-spotlight.html%E2%80%8C" Type="http://schemas.openxmlformats.org/officeDocument/2006/relationships/hyperlink" Id="rId198"/>
    <Relationship TargetMode="External" Target="https://prosv.ru/assistance/umk/english-spotlight.html%E2%80%8C" Type="http://schemas.openxmlformats.org/officeDocument/2006/relationships/hyperlink" Id="rId199"/>
    <Relationship TargetMode="External" Target="https://m.edsoo.ru/83523d4e" Type="http://schemas.openxmlformats.org/officeDocument/2006/relationships/hyperlink" Id="rId200"/>
    <Relationship TargetMode="External" Target="https://m.edsoo.ru/83522336" Type="http://schemas.openxmlformats.org/officeDocument/2006/relationships/hyperlink" Id="rId201"/>
    <Relationship TargetMode="External" Target="https://prosv.ru/assistance/umk/english-spotlight.html%E2%80%8C" Type="http://schemas.openxmlformats.org/officeDocument/2006/relationships/hyperlink" Id="rId202"/>
    <Relationship TargetMode="External" Target="https://prosv.ru/assistance/umk/english-spotlight.html%E2%80%8C" Type="http://schemas.openxmlformats.org/officeDocument/2006/relationships/hyperlink" Id="rId203"/>
    <Relationship TargetMode="External" Target="https://prosv.ru/assistance/umk/english-spotlight.html%E2%80%8C" Type="http://schemas.openxmlformats.org/officeDocument/2006/relationships/hyperlink" Id="rId204"/>
    <Relationship TargetMode="External" Target="https://prosv.ru/assistance/umk/english-spotlight.html%E2%80%8C" Type="http://schemas.openxmlformats.org/officeDocument/2006/relationships/hyperlink" Id="rId205"/>
    <Relationship TargetMode="External" Target="https://prosv.ru/assistance/umk/english-spotlight.html%E2%80%8C" Type="http://schemas.openxmlformats.org/officeDocument/2006/relationships/hyperlink" Id="rId206"/>
    <Relationship TargetMode="External" Target="https://prosv.ru/assistance/umk/english-spotlight.html%E2%80%8C" Type="http://schemas.openxmlformats.org/officeDocument/2006/relationships/hyperlink" Id="rId207"/>
    <Relationship TargetMode="External" Target="https://m.edsoo.ru/835230ce" Type="http://schemas.openxmlformats.org/officeDocument/2006/relationships/hyperlink" Id="rId208"/>
    <Relationship TargetMode="External" Target="https://m.edsoo.ru/835230ce" Type="http://schemas.openxmlformats.org/officeDocument/2006/relationships/hyperlink" Id="rId209"/>
    <Relationship TargetMode="External" Target="https://prosv.ru/assistance/umk/english-spotlight.html%E2%80%8C" Type="http://schemas.openxmlformats.org/officeDocument/2006/relationships/hyperlink" Id="rId210"/>
    <Relationship TargetMode="External" Target="https://prosv.ru/assistance/umk/english-spotlight.html%E2%80%8C" Type="http://schemas.openxmlformats.org/officeDocument/2006/relationships/hyperlink" Id="rId211"/>
    <Relationship TargetMode="External" Target="https://prosv.ru/assistance/umk/english-spotlight.html%E2%80%8C" Type="http://schemas.openxmlformats.org/officeDocument/2006/relationships/hyperlink" Id="rId212"/>
    <Relationship TargetMode="External" Target="https://m.edsoo.ru/8352320e" Type="http://schemas.openxmlformats.org/officeDocument/2006/relationships/hyperlink" Id="rId213"/>
    <Relationship TargetMode="External" Target="https://m.edsoo.ru/8352414a" Type="http://schemas.openxmlformats.org/officeDocument/2006/relationships/hyperlink" Id="rId214"/>
    <Relationship TargetMode="External" Target="https://m.edsoo.ru/8352414a" Type="http://schemas.openxmlformats.org/officeDocument/2006/relationships/hyperlink" Id="rId215"/>
    <Relationship TargetMode="External" Target="https://prosv.ru/assistance/umk/english-spotlight.html%E2%80%8C" Type="http://schemas.openxmlformats.org/officeDocument/2006/relationships/hyperlink" Id="rId216"/>
    <Relationship TargetMode="External" Target="https://prosv.ru/assistance/umk/english-spotlight.html%E2%80%8C" Type="http://schemas.openxmlformats.org/officeDocument/2006/relationships/hyperlink" Id="rId217"/>
    <Relationship TargetMode="External" Target="https://prosv.ru/assistance/umk/english-spotlight.html%E2%80%8C" Type="http://schemas.openxmlformats.org/officeDocument/2006/relationships/hyperlink" Id="rId218"/>
    <Relationship TargetMode="External" Target="https://m.edsoo.ru/8352f73e" Type="http://schemas.openxmlformats.org/officeDocument/2006/relationships/hyperlink" Id="rId219"/>
    <Relationship TargetMode="External" Target="https://m.edsoo.ru/83522480" Type="http://schemas.openxmlformats.org/officeDocument/2006/relationships/hyperlink" Id="rId220"/>
    <Relationship TargetMode="External" Target="https://m.edsoo.ru/83522481" Type="http://schemas.openxmlformats.org/officeDocument/2006/relationships/hyperlink" Id="rId221"/>
    <Relationship TargetMode="External" Target="https://prosv.ru/assistance/umk/english-spotlight.html%E2%80%8C" Type="http://schemas.openxmlformats.org/officeDocument/2006/relationships/hyperlink" Id="rId222"/>
    <Relationship TargetMode="External" Target="https://prosv.ru/assistance/umk/english-spotlight.html%E2%80%8C" Type="http://schemas.openxmlformats.org/officeDocument/2006/relationships/hyperlink" Id="rId223"/>
    <Relationship TargetMode="External" Target="https://m.edsoo.ru/8352511c" Type="http://schemas.openxmlformats.org/officeDocument/2006/relationships/hyperlink" Id="rId224"/>
    <Relationship TargetMode="External" Target="https://m.edsoo.ru/83524960" Type="http://schemas.openxmlformats.org/officeDocument/2006/relationships/hyperlink" Id="rId225"/>
    <Relationship TargetMode="External" Target="https://m.edsoo.ru/8352593c" Type="http://schemas.openxmlformats.org/officeDocument/2006/relationships/hyperlink" Id="rId226"/>
    <Relationship TargetMode="External" Target="https://m.edsoo.ru/83525f18" Type="http://schemas.openxmlformats.org/officeDocument/2006/relationships/hyperlink" Id="rId227"/>
    <Relationship TargetMode="External" Target="https://m.edsoo.ru/83525f18" Type="http://schemas.openxmlformats.org/officeDocument/2006/relationships/hyperlink" Id="rId228"/>
    <Relationship TargetMode="External" Target="https://m.edsoo.ru/83526d5a" Type="http://schemas.openxmlformats.org/officeDocument/2006/relationships/hyperlink" Id="rId229"/>
    <Relationship TargetMode="External" Target="https://m.edsoo.ru/83526094" Type="http://schemas.openxmlformats.org/officeDocument/2006/relationships/hyperlink" Id="rId230"/>
    <Relationship TargetMode="External" Target="https://m.edsoo.ru/8351c436" Type="http://schemas.openxmlformats.org/officeDocument/2006/relationships/hyperlink" Id="rId231"/>
    <Relationship TargetMode="External" Target="https://prosv.ru/assistance/umk/english-spotlight.html%E2%80%8C" Type="http://schemas.openxmlformats.org/officeDocument/2006/relationships/hyperlink" Id="rId232"/>
    <Relationship TargetMode="External" Target="https://m.edsoo.ru/835266ca" Type="http://schemas.openxmlformats.org/officeDocument/2006/relationships/hyperlink" Id="rId233"/>
    <Relationship TargetMode="External" Target="https://prosv.ru/assistance/umk/english-spotlight.html%E2%80%8C" Type="http://schemas.openxmlformats.org/officeDocument/2006/relationships/hyperlink" Id="rId234"/>
    <Relationship TargetMode="External" Target="https://prosv.ru/assistance/umk/english-spotlight.html%E2%80%8C" Type="http://schemas.openxmlformats.org/officeDocument/2006/relationships/hyperlink" Id="rId235"/>
    <Relationship TargetMode="External" Target="https://m.edsoo.ru/835288da" Type="http://schemas.openxmlformats.org/officeDocument/2006/relationships/hyperlink" Id="rId236"/>
    <Relationship TargetMode="External" Target="https://m.edsoo.ru/83528b3c" Type="http://schemas.openxmlformats.org/officeDocument/2006/relationships/hyperlink" Id="rId237"/>
    <Relationship TargetMode="External" Target="https://prosv.ru/assistance/umk/english-spotlight.html%E2%80%8C" Type="http://schemas.openxmlformats.org/officeDocument/2006/relationships/hyperlink" Id="rId238"/>
    <Relationship TargetMode="External" Target="https://prosv.ru/assistance/umk/english-spotlight.html%E2%80%8C" Type="http://schemas.openxmlformats.org/officeDocument/2006/relationships/hyperlink" Id="rId239"/>
    <Relationship TargetMode="External" Target="https://prosv.ru/assistance/umk/english-spotlight.html%E2%80%8C" Type="http://schemas.openxmlformats.org/officeDocument/2006/relationships/hyperlink" Id="rId240"/>
    <Relationship TargetMode="External" Target="https://prosv.ru/assistance/umk/english-spotlight.html%E2%80%8C" Type="http://schemas.openxmlformats.org/officeDocument/2006/relationships/hyperlink" Id="rId241"/>
    <Relationship TargetMode="External" Target="https://prosv.ru/assistance/umk/english-spotlight.html%E2%80%8C" Type="http://schemas.openxmlformats.org/officeDocument/2006/relationships/hyperlink" Id="rId242"/>
    <Relationship TargetMode="External" Target="https://m.edsoo.ru/835293b6" Type="http://schemas.openxmlformats.org/officeDocument/2006/relationships/hyperlink" Id="rId243"/>
    <Relationship TargetMode="External" Target="https://prosv.ru/assistance/umk/english-spotlight.html%E2%80%8C" Type="http://schemas.openxmlformats.org/officeDocument/2006/relationships/hyperlink" Id="rId244"/>
    <Relationship TargetMode="External" Target="https://m.edsoo.ru/8352905a" Type="http://schemas.openxmlformats.org/officeDocument/2006/relationships/hyperlink" Id="rId245"/>
    <Relationship TargetMode="External" Target="https://prosv.ru/assistance/umk/english-spotlight.html%E2%80%8C" Type="http://schemas.openxmlformats.org/officeDocument/2006/relationships/hyperlink" Id="rId246"/>
    <Relationship TargetMode="External" Target="https://prosv.ru/assistance/umk/english-spotlight.html%E2%80%8C" Type="http://schemas.openxmlformats.org/officeDocument/2006/relationships/hyperlink" Id="rId247"/>
    <Relationship TargetMode="External" Target="https://prosv.ru/assistance/umk/english-spotlight.html%E2%80%8C" Type="http://schemas.openxmlformats.org/officeDocument/2006/relationships/hyperlink" Id="rId248"/>
    <Relationship TargetMode="External" Target="https://prosv.ru/assistance/umk/english-spotlight.html%E2%80%8C" Type="http://schemas.openxmlformats.org/officeDocument/2006/relationships/hyperlink" Id="rId249"/>
    <Relationship TargetMode="External" Target="https://prosv.ru/assistance/umk/english-spotlight.html%E2%80%8C" Type="http://schemas.openxmlformats.org/officeDocument/2006/relationships/hyperlink" Id="rId250"/>
    <Relationship TargetMode="External" Target="https://prosv.ru/assistance/umk/english-spotlight.html%E2%80%8C" Type="http://schemas.openxmlformats.org/officeDocument/2006/relationships/hyperlink" Id="rId251"/>
    <Relationship TargetMode="External" Target="https://prosv.ru/assistance/umk/english-spotlight.html%E2%80%8C" Type="http://schemas.openxmlformats.org/officeDocument/2006/relationships/hyperlink" Id="rId252"/>
    <Relationship TargetMode="External" Target="https://m.edsoo.ru/83528eac" Type="http://schemas.openxmlformats.org/officeDocument/2006/relationships/hyperlink" Id="rId253"/>
    <Relationship TargetMode="External" Target="https://prosv.ru/assistance/umk/english-spotlight.html%E2%80%8C" Type="http://schemas.openxmlformats.org/officeDocument/2006/relationships/hyperlink" Id="rId254"/>
    <Relationship TargetMode="External" Target="https://prosv.ru/assistance/umk/english-spotlight.html%E2%80%8C" Type="http://schemas.openxmlformats.org/officeDocument/2006/relationships/hyperlink" Id="rId255"/>
    <Relationship TargetMode="External" Target="https://m.edsoo.ru/83529208" Type="http://schemas.openxmlformats.org/officeDocument/2006/relationships/hyperlink" Id="rId256"/>
    <Relationship TargetMode="External" Target="https://m.edsoo.ru/83528cea" Type="http://schemas.openxmlformats.org/officeDocument/2006/relationships/hyperlink" Id="rId257"/>
    <Relationship TargetMode="External" Target="https://prosv.ru/assistance/umk/english-spotlight.html%E2%80%8C" Type="http://schemas.openxmlformats.org/officeDocument/2006/relationships/hyperlink" Id="rId258"/>
    <Relationship TargetMode="External" Target="https://prosv.ru/assistance/umk/english-spotlight.html%E2%80%8C" Type="http://schemas.openxmlformats.org/officeDocument/2006/relationships/hyperlink" Id="rId259"/>
    <Relationship TargetMode="External" Target="https://prosv.ru/assistance/umk/english-spotlight.html%E2%80%8C" Type="http://schemas.openxmlformats.org/officeDocument/2006/relationships/hyperlink" Id="rId260"/>
    <Relationship TargetMode="External" Target="https://m.edsoo.ru/8352a05e" Type="http://schemas.openxmlformats.org/officeDocument/2006/relationships/hyperlink" Id="rId261"/>
    <Relationship TargetMode="External" Target="https://m.edsoo.ru/8352af04" Type="http://schemas.openxmlformats.org/officeDocument/2006/relationships/hyperlink" Id="rId262"/>
    <Relationship TargetMode="External" Target="https://m.edsoo.ru/8352ad42" Type="http://schemas.openxmlformats.org/officeDocument/2006/relationships/hyperlink" Id="rId263"/>
    <Relationship TargetMode="External" Target="https://m.edsoo.ru/8352ab80" Type="http://schemas.openxmlformats.org/officeDocument/2006/relationships/hyperlink" Id="rId264"/>
    <Relationship TargetMode="External" Target="https://m.edsoo.ru/8352a9d2" Type="http://schemas.openxmlformats.org/officeDocument/2006/relationships/hyperlink" Id="rId265"/>
    <Relationship TargetMode="External" Target="https://m.edsoo.ru/8352a824" Type="http://schemas.openxmlformats.org/officeDocument/2006/relationships/hyperlink" Id="rId266"/>
    <Relationship TargetMode="External" Target="https://m.edsoo.ru/83529f00" Type="http://schemas.openxmlformats.org/officeDocument/2006/relationships/hyperlink" Id="rId267"/>
    <Relationship TargetMode="External" Target="https://m.edsoo.ru/8352af04" Type="http://schemas.openxmlformats.org/officeDocument/2006/relationships/hyperlink" Id="rId268"/>
    <Relationship TargetMode="External" Target="https://m.edsoo.ru/8352ad42" Type="http://schemas.openxmlformats.org/officeDocument/2006/relationships/hyperlink" Id="rId269"/>
    <Relationship TargetMode="External" Target="https://m.edsoo.ru/8352ab80" Type="http://schemas.openxmlformats.org/officeDocument/2006/relationships/hyperlink" Id="rId270"/>
    <Relationship TargetMode="External" Target="https://m.edsoo.ru/8352a9d2" Type="http://schemas.openxmlformats.org/officeDocument/2006/relationships/hyperlink" Id="rId271"/>
    <Relationship TargetMode="External" Target="https://m.edsoo.ru/8352a824" Type="http://schemas.openxmlformats.org/officeDocument/2006/relationships/hyperlink" Id="rId272"/>
    <Relationship TargetMode="External" Target="https://prosv.ru/assistance/umk/english-spotlight.html%E2%80%8C" Type="http://schemas.openxmlformats.org/officeDocument/2006/relationships/hyperlink" Id="rId273"/>
    <Relationship TargetMode="External" Target="https://prosv.ru/assistance/umk/english-spotlight.html%E2%80%8C" Type="http://schemas.openxmlformats.org/officeDocument/2006/relationships/hyperlink" Id="rId274"/>
    <Relationship TargetMode="External" Target="https://m.edsoo.ru/8352af04" Type="http://schemas.openxmlformats.org/officeDocument/2006/relationships/hyperlink" Id="rId275"/>
    <Relationship TargetMode="External" Target="https://m.edsoo.ru/8352ad42" Type="http://schemas.openxmlformats.org/officeDocument/2006/relationships/hyperlink" Id="rId276"/>
    <Relationship TargetMode="External" Target="https://m.edsoo.ru/8352ab80" Type="http://schemas.openxmlformats.org/officeDocument/2006/relationships/hyperlink" Id="rId277"/>
    <Relationship TargetMode="External" Target="https://m.edsoo.ru/8352a9d2" Type="http://schemas.openxmlformats.org/officeDocument/2006/relationships/hyperlink" Id="rId278"/>
    <Relationship TargetMode="External" Target="https://m.edsoo.ru/8352a824" Type="http://schemas.openxmlformats.org/officeDocument/2006/relationships/hyperlink" Id="rId279"/>
    <Relationship TargetMode="External" Target="https://m.edsoo.ru/8352af04" Type="http://schemas.openxmlformats.org/officeDocument/2006/relationships/hyperlink" Id="rId280"/>
    <Relationship TargetMode="External" Target="https://m.edsoo.ru/8352ad42" Type="http://schemas.openxmlformats.org/officeDocument/2006/relationships/hyperlink" Id="rId281"/>
    <Relationship TargetMode="External" Target="https://m.edsoo.ru/8352ab80" Type="http://schemas.openxmlformats.org/officeDocument/2006/relationships/hyperlink" Id="rId282"/>
    <Relationship TargetMode="External" Target="https://m.edsoo.ru/8352a9d2" Type="http://schemas.openxmlformats.org/officeDocument/2006/relationships/hyperlink" Id="rId283"/>
    <Relationship TargetMode="External" Target="https://m.edsoo.ru/8352a824" Type="http://schemas.openxmlformats.org/officeDocument/2006/relationships/hyperlink" Id="rId284"/>
    <Relationship TargetMode="External" Target="https://m.edsoo.ru/8352af04" Type="http://schemas.openxmlformats.org/officeDocument/2006/relationships/hyperlink" Id="rId285"/>
    <Relationship TargetMode="External" Target="https://m.edsoo.ru/8352ad42" Type="http://schemas.openxmlformats.org/officeDocument/2006/relationships/hyperlink" Id="rId286"/>
    <Relationship TargetMode="External" Target="https://m.edsoo.ru/8352ab80" Type="http://schemas.openxmlformats.org/officeDocument/2006/relationships/hyperlink" Id="rId287"/>
    <Relationship TargetMode="External" Target="https://m.edsoo.ru/8352a9d2" Type="http://schemas.openxmlformats.org/officeDocument/2006/relationships/hyperlink" Id="rId288"/>
    <Relationship TargetMode="External" Target="https://m.edsoo.ru/8352a824" Type="http://schemas.openxmlformats.org/officeDocument/2006/relationships/hyperlink" Id="rId289"/>
    <Relationship TargetMode="External" Target="https://prosv.ru/assistance/umk/english-spotlight.html%E2%80%8C" Type="http://schemas.openxmlformats.org/officeDocument/2006/relationships/hyperlink" Id="rId290"/>
    <Relationship TargetMode="External" Target="https://prosv.ru/assistance/umk/english-spotlight.html%E2%80%8C" Type="http://schemas.openxmlformats.org/officeDocument/2006/relationships/hyperlink" Id="rId291"/>
    <Relationship TargetMode="External" Target="https://prosv.ru/assistance/umk/english-spotlight.html%E2%80%8C" Type="http://schemas.openxmlformats.org/officeDocument/2006/relationships/hyperlink" Id="rId292"/>
    <Relationship TargetMode="External" Target="https://prosv.ru/assistance/umk/english-spotlight.html%E2%80%8C" Type="http://schemas.openxmlformats.org/officeDocument/2006/relationships/hyperlink" Id="rId293"/>
    <Relationship TargetMode="External" Target="https://m.edsoo.ru/8352b508" Type="http://schemas.openxmlformats.org/officeDocument/2006/relationships/hyperlink" Id="rId294"/>
    <Relationship TargetMode="External" Target="https://m.edsoo.ru/8352b68e" Type="http://schemas.openxmlformats.org/officeDocument/2006/relationships/hyperlink" Id="rId295"/>
    <Relationship TargetMode="External" Target="https://m.edsoo.ru/8352b26a" Type="http://schemas.openxmlformats.org/officeDocument/2006/relationships/hyperlink" Id="rId296"/>
    <Relationship TargetMode="External" Target="https://m.edsoo.ru/8352b0a8" Type="http://schemas.openxmlformats.org/officeDocument/2006/relationships/hyperlink" Id="rId297"/>
    <Relationship TargetMode="External" Target="https://m.edsoo.ru/8352b800" Type="http://schemas.openxmlformats.org/officeDocument/2006/relationships/hyperlink" Id="rId298"/>
    <Relationship TargetMode="External" Target="https://m.edsoo.ru/8352b9ea" Type="http://schemas.openxmlformats.org/officeDocument/2006/relationships/hyperlink" Id="rId299"/>
    <Relationship TargetMode="External" Target="https://m.edsoo.ru/8352b508" Type="http://schemas.openxmlformats.org/officeDocument/2006/relationships/hyperlink" Id="rId300"/>
    <Relationship TargetMode="External" Target="https://m.edsoo.ru/8352b68e" Type="http://schemas.openxmlformats.org/officeDocument/2006/relationships/hyperlink" Id="rId301"/>
    <Relationship TargetMode="External" Target="https://m.edsoo.ru/8352bb8e" Type="http://schemas.openxmlformats.org/officeDocument/2006/relationships/hyperlink" Id="rId302"/>
    <Relationship TargetMode="External" Target="https://m.edsoo.ru/8352bb8e" Type="http://schemas.openxmlformats.org/officeDocument/2006/relationships/hyperlink" Id="rId303"/>
    <Relationship TargetMode="External" Target="https://m.edsoo.ru/83538ab4" Type="http://schemas.openxmlformats.org/officeDocument/2006/relationships/hyperlink" Id="rId304"/>
    <Relationship TargetMode="External" Target="https://m.edsoo.ru/8353832a" Type="http://schemas.openxmlformats.org/officeDocument/2006/relationships/hyperlink" Id="rId305"/>
    <Relationship TargetMode="External" Target="https://m.edsoo.ru/835385dc" Type="http://schemas.openxmlformats.org/officeDocument/2006/relationships/hyperlink" Id="rId306"/>
    <Relationship TargetMode="External" Target="https://m.edsoo.ru/8352c5fc" Type="http://schemas.openxmlformats.org/officeDocument/2006/relationships/hyperlink" Id="rId307"/>
    <Relationship TargetMode="External" Target="https://prosv.ru/assistance/umk/english-spotlight.html%E2%80%8C" Type="http://schemas.openxmlformats.org/officeDocument/2006/relationships/hyperlink" Id="rId308"/>
    <Relationship TargetMode="External" Target="https://prosv.ru/assistance/umk/english-spotlight.html%E2%80%8C" Type="http://schemas.openxmlformats.org/officeDocument/2006/relationships/hyperlink" Id="rId309"/>
    <Relationship TargetMode="External" Target="https://m.edsoo.ru/8352c782" Type="http://schemas.openxmlformats.org/officeDocument/2006/relationships/hyperlink" Id="rId310"/>
    <Relationship TargetMode="External" Target="https://prosv.ru/assistance/umk/english-spotlight.html%E2%80%8C" Type="http://schemas.openxmlformats.org/officeDocument/2006/relationships/hyperlink" Id="rId311"/>
    <Relationship TargetMode="External" Target="https://prosv.ru/assistance/umk/english-spotlight.html%E2%80%8C" Type="http://schemas.openxmlformats.org/officeDocument/2006/relationships/hyperlink" Id="rId312"/>
    <Relationship TargetMode="External" Target="https://prosv.ru/assistance/umk/english-spotlight.html%E2%80%8C" Type="http://schemas.openxmlformats.org/officeDocument/2006/relationships/hyperlink" Id="rId313"/>
    <Relationship TargetMode="External" Target="https://m.edsoo.ru/8352d06a" Type="http://schemas.openxmlformats.org/officeDocument/2006/relationships/hyperlink" Id="rId314"/>
    <Relationship TargetMode="External" Target="https://m.edsoo.ru/8352d218" Type="http://schemas.openxmlformats.org/officeDocument/2006/relationships/hyperlink" Id="rId315"/>
    <Relationship TargetMode="External" Target="https://m.edsoo.ru/8352d3da" Type="http://schemas.openxmlformats.org/officeDocument/2006/relationships/hyperlink" Id="rId316"/>
    <Relationship TargetMode="External" Target="https://prosv.ru/assistance/umk/english-spotlight.html%E2%80%8C" Type="http://schemas.openxmlformats.org/officeDocument/2006/relationships/hyperlink" Id="rId317"/>
    <Relationship TargetMode="External" Target="https://m.edsoo.ru/8352d57e" Type="http://schemas.openxmlformats.org/officeDocument/2006/relationships/hyperlink" Id="rId318"/>
    <Relationship TargetMode="External" Target="https://m.edsoo.ru/8352d57e" Type="http://schemas.openxmlformats.org/officeDocument/2006/relationships/hyperlink" Id="rId319"/>
    <Relationship TargetMode="External" Target="https://m.edsoo.ru/8352e2bc" Type="http://schemas.openxmlformats.org/officeDocument/2006/relationships/hyperlink" Id="rId320"/>
    <Relationship TargetMode="External" Target="https://prosv.ru/assistance/umk/english-spotlight.html%E2%80%8C" Type="http://schemas.openxmlformats.org/officeDocument/2006/relationships/hyperlink" Id="rId321"/>
    <Relationship TargetMode="External" Target="https://prosv.ru/assistance/umk/english-spotlight.html%E2%80%8C" Type="http://schemas.openxmlformats.org/officeDocument/2006/relationships/hyperlink" Id="rId322"/>
    <Relationship TargetMode="External" Target="https://prosv.ru/assistance/umk/english-spotlight.html%E2%80%8C" Type="http://schemas.openxmlformats.org/officeDocument/2006/relationships/hyperlink" Id="rId323"/>
    <Relationship TargetMode="External" Target="https://prosv.ru/assistance/umk/english-spotlight.html%E2%80%8C" Type="http://schemas.openxmlformats.org/officeDocument/2006/relationships/hyperlink" Id="rId324"/>
    <Relationship TargetMode="External" Target="https://m.edsoo.ru/8352d77c" Type="http://schemas.openxmlformats.org/officeDocument/2006/relationships/hyperlink" Id="rId325"/>
    <Relationship TargetMode="External" Target="https://m.edsoo.ru/8352e438" Type="http://schemas.openxmlformats.org/officeDocument/2006/relationships/hyperlink" Id="rId326"/>
    <Relationship TargetMode="External" Target="https://m.edsoo.ru/8352e6cc" Type="http://schemas.openxmlformats.org/officeDocument/2006/relationships/hyperlink" Id="rId327"/>
    <Relationship TargetMode="External" Target="https://prosv.ru/assistance/umk/english-spotlight.html%E2%80%8C" Type="http://schemas.openxmlformats.org/officeDocument/2006/relationships/hyperlink" Id="rId328"/>
    <Relationship TargetMode="External" Target="https://prosv.ru/assistance/umk/english-spotlight.html%E2%80%8C" Type="http://schemas.openxmlformats.org/officeDocument/2006/relationships/hyperlink" Id="rId329"/>
    <Relationship TargetMode="External" Target="https://prosv.ru/assistance/umk/english-spotlight.html%E2%80%8C" Type="http://schemas.openxmlformats.org/officeDocument/2006/relationships/hyperlink" Id="rId330"/>
    <Relationship TargetMode="External" Target="https://m.edsoo.ru/8352dc40" Type="http://schemas.openxmlformats.org/officeDocument/2006/relationships/hyperlink" Id="rId331"/>
    <Relationship TargetMode="External" Target="https://m.edsoo.ru/8352de34" Type="http://schemas.openxmlformats.org/officeDocument/2006/relationships/hyperlink" Id="rId332"/>
    <Relationship TargetMode="External" Target="https://m.edsoo.ru/8352e582" Type="http://schemas.openxmlformats.org/officeDocument/2006/relationships/hyperlink" Id="rId333"/>
    <Relationship TargetMode="External" Target="https://prosv.ru/assistance/umk/english-spotlight.html%E2%80%8C" Type="http://schemas.openxmlformats.org/officeDocument/2006/relationships/hyperlink" Id="rId334"/>
    <Relationship TargetMode="External" Target="https://prosv.ru/assistance/umk/english-spotlight.html%E2%80%8C" Type="http://schemas.openxmlformats.org/officeDocument/2006/relationships/hyperlink" Id="rId335"/>
    <Relationship TargetMode="External" Target="https://m.edsoo.ru/8352ee10" Type="http://schemas.openxmlformats.org/officeDocument/2006/relationships/hyperlink" Id="rId336"/>
    <Relationship TargetMode="External" Target="https://prosv.ru/assistance/umk/english-spotlight.html%E2%80%8C" Type="http://schemas.openxmlformats.org/officeDocument/2006/relationships/hyperlink" Id="rId337"/>
    <Relationship TargetMode="External" Target="https://m.edsoo.ru/8352f144" Type="http://schemas.openxmlformats.org/officeDocument/2006/relationships/hyperlink" Id="rId338"/>
    <Relationship TargetMode="External" Target="https://m.edsoo.ru/8352eb86" Type="http://schemas.openxmlformats.org/officeDocument/2006/relationships/hyperlink" Id="rId339"/>
    <Relationship TargetMode="External" Target="https://m.edsoo.ru/8352eb86" Type="http://schemas.openxmlformats.org/officeDocument/2006/relationships/hyperlink" Id="rId340"/>
    <Relationship TargetMode="External" Target="https://m.edsoo.ru/8352f3b0" Type="http://schemas.openxmlformats.org/officeDocument/2006/relationships/hyperlink" Id="rId341"/>
    <Relationship TargetMode="External" Target="https://m.edsoo.ru/8352f86a" Type="http://schemas.openxmlformats.org/officeDocument/2006/relationships/hyperlink" Id="rId342"/>
    <Relationship TargetMode="External" Target="https://prosv.ru/assistance/umk/english-spotlight.html%E2%80%8C" Type="http://schemas.openxmlformats.org/officeDocument/2006/relationships/hyperlink" Id="rId343"/>
    <Relationship TargetMode="External" Target="https://prosv.ru/assistance/umk/english-spotlight.html%E2%80%8C" Type="http://schemas.openxmlformats.org/officeDocument/2006/relationships/hyperlink" Id="rId344"/>
    <Relationship TargetMode="External" Target="https://prosv.ru/assistance/umk/english-spotlight.html%E2%80%8C" Type="http://schemas.openxmlformats.org/officeDocument/2006/relationships/hyperlink" Id="rId345"/>
    <Relationship TargetMode="External" Target="https://prosv.ru/assistance/umk/english-spotlight.html%E2%80%8C" Type="http://schemas.openxmlformats.org/officeDocument/2006/relationships/hyperlink" Id="rId346"/>
    <Relationship TargetMode="External" Target="https://prosv.ru/assistance/umk/english-spotlight.html%E2%80%8C" Type="http://schemas.openxmlformats.org/officeDocument/2006/relationships/hyperlink" Id="rId347"/>
    <Relationship TargetMode="External" Target="https://prosv.ru/assistance/umk/english-spotlight.html%E2%80%8C" Type="http://schemas.openxmlformats.org/officeDocument/2006/relationships/hyperlink" Id="rId348"/>
    <Relationship TargetMode="External" Target="https://prosv.ru/assistance/umk/english-spotlight.html%E2%80%8C" Type="http://schemas.openxmlformats.org/officeDocument/2006/relationships/hyperlink" Id="rId349"/>
    <Relationship TargetMode="External" Target="https://prosv.ru/assistance/umk/english-spotlight.html%E2%80%8C" Type="http://schemas.openxmlformats.org/officeDocument/2006/relationships/hyperlink" Id="rId350"/>
    <Relationship TargetMode="External" Target="https://m.edsoo.ru/835312aa" Type="http://schemas.openxmlformats.org/officeDocument/2006/relationships/hyperlink" Id="rId351"/>
    <Relationship TargetMode="External" Target="https://m.edsoo.ru/83530a30" Type="http://schemas.openxmlformats.org/officeDocument/2006/relationships/hyperlink" Id="rId352"/>
    <Relationship TargetMode="External" Target="https://m.edsoo.ru/8353117e" Type="http://schemas.openxmlformats.org/officeDocument/2006/relationships/hyperlink" Id="rId353"/>
    <Relationship TargetMode="External" Target="https://prosv.ru/assistance/umk/english-spotlight.html%E2%80%8C" Type="http://schemas.openxmlformats.org/officeDocument/2006/relationships/hyperlink" Id="rId354"/>
    <Relationship TargetMode="External" Target="https://prosv.ru/assistance/umk/english-spotlight.html%E2%80%8C" Type="http://schemas.openxmlformats.org/officeDocument/2006/relationships/hyperlink" Id="rId355"/>
    <Relationship TargetMode="External" Target="https://m.edsoo.ru/83531c3c" Type="http://schemas.openxmlformats.org/officeDocument/2006/relationships/hyperlink" Id="rId356"/>
    <Relationship TargetMode="External" Target="https://m.edsoo.ru/83531c3c" Type="http://schemas.openxmlformats.org/officeDocument/2006/relationships/hyperlink" Id="rId357"/>
    <Relationship TargetMode="External" Target="https://prosv.ru/assistance/umk/english-spotlight.html%E2%80%8C" Type="http://schemas.openxmlformats.org/officeDocument/2006/relationships/hyperlink" Id="rId358"/>
    <Relationship TargetMode="External" Target="https://prosv.ru/assistance/umk/english-spotlight.html%E2%80%8C" Type="http://schemas.openxmlformats.org/officeDocument/2006/relationships/hyperlink" Id="rId359"/>
    <Relationship TargetMode="External" Target="https://m.edsoo.ru/83531d5e" Type="http://schemas.openxmlformats.org/officeDocument/2006/relationships/hyperlink" Id="rId360"/>
    <Relationship TargetMode="External" Target="https://prosv.ru/assistance/umk/english-spotlight.html%E2%80%8C" Type="http://schemas.openxmlformats.org/officeDocument/2006/relationships/hyperlink" Id="rId361"/>
    <Relationship TargetMode="External" Target="https://prosv.ru/assistance/umk/english-spotlight.html%E2%80%8C" Type="http://schemas.openxmlformats.org/officeDocument/2006/relationships/hyperlink" Id="rId362"/>
    <Relationship TargetMode="External" Target="https://prosv.ru/assistance/umk/english-spotlight.html%E2%80%8C" Type="http://schemas.openxmlformats.org/officeDocument/2006/relationships/hyperlink" Id="rId363"/>
    <Relationship TargetMode="External" Target="https://prosv.ru/assistance/umk/english-spotlight.html%E2%80%8C" Type="http://schemas.openxmlformats.org/officeDocument/2006/relationships/hyperlink" Id="rId364"/>
    <Relationship TargetMode="External" Target="https://prosv.ru/assistance/umk/english-spotlight.html%E2%80%8C" Type="http://schemas.openxmlformats.org/officeDocument/2006/relationships/hyperlink" Id="rId365"/>
    <Relationship TargetMode="External" Target="https://m.edsoo.ru/83532d08" Type="http://schemas.openxmlformats.org/officeDocument/2006/relationships/hyperlink" Id="rId366"/>
    <Relationship TargetMode="External" Target="https://m.edsoo.ru/83532d08" Type="http://schemas.openxmlformats.org/officeDocument/2006/relationships/hyperlink" Id="rId367"/>
    <Relationship TargetMode="External" Target="https://m.edsoo.ru/835338a2" Type="http://schemas.openxmlformats.org/officeDocument/2006/relationships/hyperlink" Id="rId368"/>
    <Relationship TargetMode="External" Target="https://m.edsoo.ru/83533d2a" Type="http://schemas.openxmlformats.org/officeDocument/2006/relationships/hyperlink" Id="rId369"/>
    <Relationship TargetMode="External" Target="https://m.edsoo.ru/83533564" Type="http://schemas.openxmlformats.org/officeDocument/2006/relationships/hyperlink" Id="rId370"/>
    <Relationship TargetMode="External" Target="https://prosv.ru/assistance/umk/english-spotlight.html%E2%80%8C" Type="http://schemas.openxmlformats.org/officeDocument/2006/relationships/hyperlink" Id="rId371"/>
    <Relationship TargetMode="External" Target="https://m.edsoo.ru/8352827c" Type="http://schemas.openxmlformats.org/officeDocument/2006/relationships/hyperlink" Id="rId372"/>
    <Relationship TargetMode="External" Target="https://m.edsoo.ru/83533b4a" Type="http://schemas.openxmlformats.org/officeDocument/2006/relationships/hyperlink" Id="rId373"/>
    <Relationship TargetMode="External" Target="https://m.edsoo.ru/83533a14" Type="http://schemas.openxmlformats.org/officeDocument/2006/relationships/hyperlink" Id="rId374"/>
    <Relationship TargetMode="External" Target="https://prosv.ru/assistance/umk/english-spotlight.html%E2%80%8C" Type="http://schemas.openxmlformats.org/officeDocument/2006/relationships/hyperlink" Id="rId375"/>
    <Relationship TargetMode="External" Target="https://prosv.ru/assistance/umk/english-spotlight.html%E2%80%8C" Type="http://schemas.openxmlformats.org/officeDocument/2006/relationships/hyperlink" Id="rId376"/>
    <Relationship TargetMode="External" Target="https://m.edsoo.ru/835340a4" Type="http://schemas.openxmlformats.org/officeDocument/2006/relationships/hyperlink" Id="rId377"/>
    <Relationship TargetMode="External" Target="https://m.edsoo.ru/83533e42" Type="http://schemas.openxmlformats.org/officeDocument/2006/relationships/hyperlink" Id="rId378"/>
    <Relationship TargetMode="External" Target="https://m.edsoo.ru/83533f78" Type="http://schemas.openxmlformats.org/officeDocument/2006/relationships/hyperlink" Id="rId379"/>
    <Relationship TargetMode="External" Target="https://prosv.ru/assistance/umk/english-spotlight.html%E2%80%8C" Type="http://schemas.openxmlformats.org/officeDocument/2006/relationships/hyperlink" Id="rId380"/>
    <Relationship TargetMode="External" Target="https://prosv.ru/assistance/umk/english-spotlight.html%E2%80%8C" Type="http://schemas.openxmlformats.org/officeDocument/2006/relationships/hyperlink" Id="rId381"/>
    <Relationship TargetMode="External" Target="https://prosv.ru/assistance/umk/english-spotlight.html%E2%80%8C" Type="http://schemas.openxmlformats.org/officeDocument/2006/relationships/hyperlink" Id="rId382"/>
    <Relationship TargetMode="External" Target="https://prosv.ru/assistance/umk/english-spotlight.html%E2%80%8C" Type="http://schemas.openxmlformats.org/officeDocument/2006/relationships/hyperlink" Id="rId383"/>
    <Relationship TargetMode="External" Target="https://prosv.ru/assistance/umk/english-spotlight.html%E2%80%8C" Type="http://schemas.openxmlformats.org/officeDocument/2006/relationships/hyperlink" Id="rId384"/>
    <Relationship TargetMode="External" Target="https://prosv.ru/assistance/umk/english-spotlight.html%E2%80%8C" Type="http://schemas.openxmlformats.org/officeDocument/2006/relationships/hyperlink" Id="rId385"/>
    <Relationship TargetMode="External" Target="https://m.edsoo.ru/8353422a" Type="http://schemas.openxmlformats.org/officeDocument/2006/relationships/hyperlink" Id="rId386"/>
    <Relationship TargetMode="External" Target="https://m.edsoo.ru/83534360" Type="http://schemas.openxmlformats.org/officeDocument/2006/relationships/hyperlink" Id="rId387"/>
    <Relationship TargetMode="External" Target="https://prosv.ru/assistance/umk/english-spotlight.html%E2%80%8C" Type="http://schemas.openxmlformats.org/officeDocument/2006/relationships/hyperlink" Id="rId388"/>
    <Relationship TargetMode="External" Target="https://m.edsoo.ru/83529a78" Type="http://schemas.openxmlformats.org/officeDocument/2006/relationships/hyperlink" Id="rId389"/>
    <Relationship TargetMode="External" Target="https://m.edsoo.ru/83529a79" Type="http://schemas.openxmlformats.org/officeDocument/2006/relationships/hyperlink" Id="rId390"/>
    <Relationship TargetMode="External" Target="https://m.edsoo.ru/83529884" Type="http://schemas.openxmlformats.org/officeDocument/2006/relationships/hyperlink" Id="rId391"/>
    <Relationship TargetMode="External" Target="https://m.edsoo.ru/83529bfe" Type="http://schemas.openxmlformats.org/officeDocument/2006/relationships/hyperlink" Id="rId392"/>
    <Relationship TargetMode="External" Target="https://m.edsoo.ru/83529582" Type="http://schemas.openxmlformats.org/officeDocument/2006/relationships/hyperlink" Id="rId393"/>
    <Relationship TargetMode="External" Target="https://m.edsoo.ru/83534496" Type="http://schemas.openxmlformats.org/officeDocument/2006/relationships/hyperlink" Id="rId394"/>
    <Relationship TargetMode="External" Target="https://m.edsoo.ru/83534838" Type="http://schemas.openxmlformats.org/officeDocument/2006/relationships/hyperlink" Id="rId395"/>
    <Relationship TargetMode="External" Target="https://m.edsoo.ru/83534b08" Type="http://schemas.openxmlformats.org/officeDocument/2006/relationships/hyperlink" Id="rId396"/>
    <Relationship TargetMode="External" Target="https://m.edsoo.ru/83529d8e" Type="http://schemas.openxmlformats.org/officeDocument/2006/relationships/hyperlink" Id="rId397"/>
    <Relationship TargetMode="External" Target="https://m.edsoo.ru/835349d2" Type="http://schemas.openxmlformats.org/officeDocument/2006/relationships/hyperlink" Id="rId398"/>
    <Relationship TargetMode="External" Target="https://prosv.ru/assistance/umk/english-spotlight.html%E2%80%8C" Type="http://schemas.openxmlformats.org/officeDocument/2006/relationships/hyperlink" Id="rId399"/>
    <Relationship TargetMode="External" Target="https://m.edsoo.ru/83534c16" Type="http://schemas.openxmlformats.org/officeDocument/2006/relationships/hyperlink" Id="rId400"/>
    <Relationship TargetMode="External" Target="https://m.edsoo.ru/8353599a" Type="http://schemas.openxmlformats.org/officeDocument/2006/relationships/hyperlink" Id="rId401"/>
    <Relationship TargetMode="External" Target="https://m.edsoo.ru/83534edc" Type="http://schemas.openxmlformats.org/officeDocument/2006/relationships/hyperlink" Id="rId402"/>
    <Relationship TargetMode="External" Target="https://m.edsoo.ru/8353536e" Type="http://schemas.openxmlformats.org/officeDocument/2006/relationships/hyperlink" Id="rId403"/>
    <Relationship TargetMode="External" Target="https://m.edsoo.ru/8353579c" Type="http://schemas.openxmlformats.org/officeDocument/2006/relationships/hyperlink" Id="rId404"/>
    <Relationship TargetMode="External" Target="https://m.edsoo.ru/8353599a" Type="http://schemas.openxmlformats.org/officeDocument/2006/relationships/hyperlink" Id="rId405"/>
    <Relationship TargetMode="External" Target="https://m.edsoo.ru/83535120" Type="http://schemas.openxmlformats.org/officeDocument/2006/relationships/hyperlink" Id="rId406"/>
    <Relationship TargetMode="External" Target="https://m.edsoo.ru/83535558" Type="http://schemas.openxmlformats.org/officeDocument/2006/relationships/hyperlink" Id="rId407"/>
    <Relationship TargetMode="External" Target="https://m.edsoo.ru/83535008" Type="http://schemas.openxmlformats.org/officeDocument/2006/relationships/hyperlink" Id="rId408"/>
    <Relationship TargetMode="External" Target="https://m.edsoo.ru/83534d42" Type="http://schemas.openxmlformats.org/officeDocument/2006/relationships/hyperlink" Id="rId409"/>
    <Relationship TargetMode="External" Target="https://m.edsoo.ru/8352af04" Type="http://schemas.openxmlformats.org/officeDocument/2006/relationships/hyperlink" Id="rId410"/>
    <Relationship TargetMode="External" Target="https://m.edsoo.ru/83535c4c" Type="http://schemas.openxmlformats.org/officeDocument/2006/relationships/hyperlink" Id="rId411"/>
    <Relationship TargetMode="External" Target="https://m.edsoo.ru/8352a202" Type="http://schemas.openxmlformats.org/officeDocument/2006/relationships/hyperlink" Id="rId412"/>
    <Relationship TargetMode="External" Target="https://m.edsoo.ru/83535b16" Type="http://schemas.openxmlformats.org/officeDocument/2006/relationships/hyperlink" Id="rId413"/>
    <Relationship TargetMode="External" Target="https://m.edsoo.ru/83535b16" Type="http://schemas.openxmlformats.org/officeDocument/2006/relationships/hyperlink" Id="rId414"/>
    <Relationship TargetMode="External" Target="https://m.edsoo.ru/83535f1c" Type="http://schemas.openxmlformats.org/officeDocument/2006/relationships/hyperlink" Id="rId415"/>
    <Relationship TargetMode="External" Target="https://m.edsoo.ru/83535f1c" Type="http://schemas.openxmlformats.org/officeDocument/2006/relationships/hyperlink" Id="rId416"/>
    <Relationship TargetMode="External" Target="https://m.edsoo.ru/83535d8c" Type="http://schemas.openxmlformats.org/officeDocument/2006/relationships/hyperlink" Id="rId417"/>
    <Relationship TargetMode="External" Target="https://m.edsoo.ru/83536296" Type="http://schemas.openxmlformats.org/officeDocument/2006/relationships/hyperlink" Id="rId418"/>
    <Relationship TargetMode="External" Target="https://m.edsoo.ru/8353616a" Type="http://schemas.openxmlformats.org/officeDocument/2006/relationships/hyperlink" Id="rId419"/>
    <Relationship TargetMode="External" Target="https://m.edsoo.ru/8353616a" Type="http://schemas.openxmlformats.org/officeDocument/2006/relationships/hyperlink" Id="rId420"/>
    <Relationship TargetMode="External" Target="https://m.edsoo.ru/835363b8" Type="http://schemas.openxmlformats.org/officeDocument/2006/relationships/hyperlink" Id="rId421"/>
    <Relationship TargetMode="External" Target="https://m.edsoo.ru/83535f1c" Type="http://schemas.openxmlformats.org/officeDocument/2006/relationships/hyperlink" Id="rId422"/>
    <Relationship TargetMode="External" Target="https://m.edsoo.ru/83535d8c" Type="http://schemas.openxmlformats.org/officeDocument/2006/relationships/hyperlink" Id="rId423"/>
    <Relationship TargetMode="External" Target="https://m.edsoo.ru/8353658e" Type="http://schemas.openxmlformats.org/officeDocument/2006/relationships/hyperlink" Id="rId424"/>
    <Relationship TargetMode="External" Target="https://m.edsoo.ru/8353658e" Type="http://schemas.openxmlformats.org/officeDocument/2006/relationships/hyperlink" Id="rId425"/>
    <Relationship TargetMode="External" Target="https://m.edsoo.ru/835366ec" Type="http://schemas.openxmlformats.org/officeDocument/2006/relationships/hyperlink" Id="rId426"/>
    <Relationship TargetMode="External" Target="https://m.edsoo.ru/8353731c" Type="http://schemas.openxmlformats.org/officeDocument/2006/relationships/hyperlink" Id="rId427"/>
    <Relationship TargetMode="External" Target="https://m.edsoo.ru/83537074" Type="http://schemas.openxmlformats.org/officeDocument/2006/relationships/hyperlink" Id="rId428"/>
    <Relationship TargetMode="External" Target="https://prosv.ru/assistance/umk/english-spotlight.html%E2%80%8C" Type="http://schemas.openxmlformats.org/officeDocument/2006/relationships/hyperlink" Id="rId429"/>
    <Relationship TargetMode="External" Target="https://prosv.ru/assistance/umk/english-spotlight.html%E2%80%8C" Type="http://schemas.openxmlformats.org/officeDocument/2006/relationships/hyperlink" Id="rId430"/>
    <Relationship TargetMode="External" Target="https://prosv.ru/assistance/umk/english-spotlight.html%E2%80%8C" Type="http://schemas.openxmlformats.org/officeDocument/2006/relationships/hyperlink" Id="rId431"/>
    <Relationship TargetMode="External" Target="https://prosv.ru/assistance/umk/english-spotlight.html%E2%80%8C" Type="http://schemas.openxmlformats.org/officeDocument/2006/relationships/hyperlink" Id="rId432"/>
    <Relationship TargetMode="External" Target="https://m.edsoo.ru/83536930" Type="http://schemas.openxmlformats.org/officeDocument/2006/relationships/hyperlink" Id="rId433"/>
    <Relationship TargetMode="External" Target="https://m.edsoo.ru/83537196" Type="http://schemas.openxmlformats.org/officeDocument/2006/relationships/hyperlink" Id="rId434"/>
    <Relationship TargetMode="External" Target="https://m.edsoo.ru/83536aa2" Type="http://schemas.openxmlformats.org/officeDocument/2006/relationships/hyperlink" Id="rId435"/>
    <Relationship TargetMode="External" Target="https://m.edsoo.ru/8352c0ca" Type="http://schemas.openxmlformats.org/officeDocument/2006/relationships/hyperlink" Id="rId436"/>
    <Relationship TargetMode="External" Target="https://m.edsoo.ru/8352bd3c" Type="http://schemas.openxmlformats.org/officeDocument/2006/relationships/hyperlink" Id="rId437"/>
    <Relationship TargetMode="External" Target="https://m.edsoo.ru/8352c49e" Type="http://schemas.openxmlformats.org/officeDocument/2006/relationships/hyperlink" Id="rId438"/>
    <Relationship TargetMode="External" Target="https://m.edsoo.ru/8352ca5c" Type="http://schemas.openxmlformats.org/officeDocument/2006/relationships/hyperlink" Id="rId439"/>
    <Relationship TargetMode="External" Target="https://m.edsoo.ru/8353680e" Type="http://schemas.openxmlformats.org/officeDocument/2006/relationships/hyperlink" Id="rId440"/>
    <Relationship TargetMode="External" Target="https://m.edsoo.ru/83536cfa" Type="http://schemas.openxmlformats.org/officeDocument/2006/relationships/hyperlink" Id="rId441"/>
    <Relationship TargetMode="External" Target="https://m.edsoo.ru/8352bef4" Type="http://schemas.openxmlformats.org/officeDocument/2006/relationships/hyperlink" Id="rId442"/>
    <Relationship TargetMode="External" Target="https://m.edsoo.ru/8352c30e" Type="http://schemas.openxmlformats.org/officeDocument/2006/relationships/hyperlink" Id="rId443"/>
    <Relationship TargetMode="External" Target="https://m.edsoo.ru/83537466" Type="http://schemas.openxmlformats.org/officeDocument/2006/relationships/hyperlink" Id="rId444"/>
    <Relationship TargetMode="External" Target="https://m.edsoo.ru/83537466" Type="http://schemas.openxmlformats.org/officeDocument/2006/relationships/hyperlink" Id="rId445"/>
    <Relationship TargetMode="External" Target="https://m.edsoo.ru/8353759c" Type="http://schemas.openxmlformats.org/officeDocument/2006/relationships/hyperlink" Id="rId446"/>
    <Relationship TargetMode="External" Target="https://m.edsoo.ru/83537754" Type="http://schemas.openxmlformats.org/officeDocument/2006/relationships/hyperlink" Id="rId447"/>
    <Relationship TargetMode="External" Target="https://prosv.ru/assistance/umk/english-spotlight.html%E2%80%8C" Type="http://schemas.openxmlformats.org/officeDocument/2006/relationships/hyperlink" Id="rId448"/>
    <Relationship TargetMode="External" Target="https://prosv.ru/assistance/umk/english-spotlight.html%E2%80%8C" Type="http://schemas.openxmlformats.org/officeDocument/2006/relationships/hyperlink" Id="rId449"/>
    <Relationship TargetMode="External" Target="https://prosv.ru/assistance/umk/english-spotlight.html%E2%80%8C" Type="http://schemas.openxmlformats.org/officeDocument/2006/relationships/hyperlink" Id="rId450"/>
    <Relationship TargetMode="External" Target="https://prosv.ru/assistance/umk/english-spotlight.html%E2%80%8C" Type="http://schemas.openxmlformats.org/officeDocument/2006/relationships/hyperlink" Id="rId451"/>
    <Relationship TargetMode="External" Target="https://prosv.ru/assistance/umk/english-spotlight.html%E2%80%8C" Type="http://schemas.openxmlformats.org/officeDocument/2006/relationships/hyperlink" Id="rId452"/>
    <Relationship TargetMode="External" Target="https://prosv.ru/assistance/umk/english-spotlight.html%E2%80%8C" Type="http://schemas.openxmlformats.org/officeDocument/2006/relationships/hyperlink" Id="rId453"/>
    <Relationship TargetMode="External" Target="https://m.edsoo.ru/83537aa6" Type="http://schemas.openxmlformats.org/officeDocument/2006/relationships/hyperlink" Id="rId454"/>
    <Relationship TargetMode="External" Target="https://m.edsoo.ru/83537aa6" Type="http://schemas.openxmlformats.org/officeDocument/2006/relationships/hyperlink" Id="rId455"/>
    <Relationship TargetMode="External" Target="https://m.edsoo.ru/835388a2" Type="http://schemas.openxmlformats.org/officeDocument/2006/relationships/hyperlink" Id="rId456"/>
    <Relationship TargetMode="External" Target="https://m.edsoo.ru/8353798e" Type="http://schemas.openxmlformats.org/officeDocument/2006/relationships/hyperlink" Id="rId457"/>
    <Relationship TargetMode="External" Target="https://m.edsoo.ru/83537fe2" Type="http://schemas.openxmlformats.org/officeDocument/2006/relationships/hyperlink" Id="rId458"/>
    <Relationship TargetMode="External" Target="https://m.edsoo.ru/8352e00a" Type="http://schemas.openxmlformats.org/officeDocument/2006/relationships/hyperlink" Id="rId459"/>
    <Relationship TargetMode="External" Target="https://m.edsoo.ru/83537bc8" Type="http://schemas.openxmlformats.org/officeDocument/2006/relationships/hyperlink" Id="rId460"/>
    <Relationship TargetMode="External" Target="https://m.edsoo.ru/83538140" Type="http://schemas.openxmlformats.org/officeDocument/2006/relationships/hyperlink" Id="rId461"/>
    <Relationship TargetMode="External" Target="https://m.edsoo.ru/83538d3e" Type="http://schemas.openxmlformats.org/officeDocument/2006/relationships/hyperlink" Id="rId462"/>
    <Relationship TargetMode="External" Target="https://m.edsoo.ru/83538d3e" Type="http://schemas.openxmlformats.org/officeDocument/2006/relationships/hyperlink" Id="rId463"/>
    <Relationship TargetMode="External" Target="https://m.edsoo.ru/83538eec" Type="http://schemas.openxmlformats.org/officeDocument/2006/relationships/hyperlink" Id="rId464"/>
    <Relationship TargetMode="External" Target="https://m.edsoo.ru/8353a5b2" Type="http://schemas.openxmlformats.org/officeDocument/2006/relationships/hyperlink" Id="rId465"/>
    <Relationship TargetMode="External" Target="https://m.edsoo.ru/8353986a" Type="http://schemas.openxmlformats.org/officeDocument/2006/relationships/hyperlink" Id="rId466"/>
    <Relationship TargetMode="External" Target="https://m.edsoo.ru/83539040" Type="http://schemas.openxmlformats.org/officeDocument/2006/relationships/hyperlink" Id="rId467"/>
    <Relationship TargetMode="External" Target="https://m.edsoo.ru/83539180" Type="http://schemas.openxmlformats.org/officeDocument/2006/relationships/hyperlink" Id="rId468"/>
    <Relationship TargetMode="External" Target="https://m.edsoo.ru/83539522" Type="http://schemas.openxmlformats.org/officeDocument/2006/relationships/hyperlink" Id="rId469"/>
    <Relationship TargetMode="External" Target="https://m.edsoo.ru/83539d42" Type="http://schemas.openxmlformats.org/officeDocument/2006/relationships/hyperlink" Id="rId470"/>
    <Relationship TargetMode="External" Target="https://m.edsoo.ru/835392d4" Type="http://schemas.openxmlformats.org/officeDocument/2006/relationships/hyperlink" Id="rId471"/>
    <Relationship TargetMode="External" Target="https://m.edsoo.ru/83539b4e" Type="http://schemas.openxmlformats.org/officeDocument/2006/relationships/hyperlink" Id="rId472"/>
    <Relationship TargetMode="External" Target="https://m.edsoo.ru/83539f18" Type="http://schemas.openxmlformats.org/officeDocument/2006/relationships/hyperlink" Id="rId473"/>
    <Relationship TargetMode="External" Target="https://m.edsoo.ru/8353a7b0" Type="http://schemas.openxmlformats.org/officeDocument/2006/relationships/hyperlink" Id="rId474"/>
    <Relationship TargetMode="External" Target="https://m.edsoo.ru/8353a9e0" Type="http://schemas.openxmlformats.org/officeDocument/2006/relationships/hyperlink" Id="rId475"/>
    <Relationship TargetMode="External" Target="https://m.edsoo.ru/835396d0" Type="http://schemas.openxmlformats.org/officeDocument/2006/relationships/hyperlink" Id="rId476"/>
    <Relationship TargetMode="External" Target="https://m.edsoo.ru/8353a10c" Type="http://schemas.openxmlformats.org/officeDocument/2006/relationships/hyperlink" Id="rId477"/>
    <Relationship TargetMode="External" Target="https://m.edsoo.ru/8353a3aa" Type="http://schemas.openxmlformats.org/officeDocument/2006/relationships/hyperlink" Id="rId478"/>
    <Relationship TargetMode="External" Target="https://m.edsoo.ru/8353ac92" Type="http://schemas.openxmlformats.org/officeDocument/2006/relationships/hyperlink" Id="rId479"/>
    <Relationship TargetMode="External" Target="https://m.edsoo.ru/8353ac92" Type="http://schemas.openxmlformats.org/officeDocument/2006/relationships/hyperlink" Id="rId480"/>
    <Relationship TargetMode="External" Target="https://prosv.ru/assistance/umk/english-spotlight.html%E2%80%8C" Type="http://schemas.openxmlformats.org/officeDocument/2006/relationships/hyperlink" Id="rId481"/>
    <Relationship TargetMode="External" Target="https://prosv.ru/assistance/umk/english-spotlight.html%E2%80%8C" Type="http://schemas.openxmlformats.org/officeDocument/2006/relationships/hyperlink" Id="rId482"/>
    <Relationship TargetMode="External" Target="https://prosv.ru/assistance/umk/english-spotlight.html%E2%80%8C" Type="http://schemas.openxmlformats.org/officeDocument/2006/relationships/hyperlink" Id="rId483"/>
    <Relationship TargetMode="External" Target="https://prosv.ru/assistance/umk/english-spotlight.html%E2%80%8C" Type="http://schemas.openxmlformats.org/officeDocument/2006/relationships/hyperlink" Id="rId484"/>
    <Relationship TargetMode="External" Target="https://prosv.ru/assistance/umk/english-spotlight.html%E2%80%8C" Type="http://schemas.openxmlformats.org/officeDocument/2006/relationships/hyperlink" Id="rId485"/>
    <Relationship TargetMode="External" Target="https://prosv.ru/assistance/umk/english-spotlight.html%E2%80%8C" Type="http://schemas.openxmlformats.org/officeDocument/2006/relationships/hyperlink" Id="rId486"/>
    <Relationship TargetMode="External" Target="https://prosv.ru/assistance/umk/english-spotlight.html%E2%80%8C" Type="http://schemas.openxmlformats.org/officeDocument/2006/relationships/hyperlink" Id="rId487"/>
    <Relationship TargetMode="External" Target="https://prosv.ru/assistance/umk/english-spotlight.html%E2%80%8C" Type="http://schemas.openxmlformats.org/officeDocument/2006/relationships/hyperlink" Id="rId488"/>
    <Relationship TargetMode="External" Target="https://m.edsoo.ru/83531ab6" Type="http://schemas.openxmlformats.org/officeDocument/2006/relationships/hyperlink" Id="rId489"/>
    <Relationship TargetMode="External" Target="https://m.edsoo.ru/8352cde0" Type="http://schemas.openxmlformats.org/officeDocument/2006/relationships/hyperlink" Id="rId490"/>
    <Relationship TargetMode="External" Target="https://prosv.ru/assistance/umk/english-spotlight.html%E2%80%8C" Type="http://schemas.openxmlformats.org/officeDocument/2006/relationships/hyperlink" Id="rId491"/>
    <Relationship TargetMode="External" Target="https://m.edsoo.ru/83530c06" Type="http://schemas.openxmlformats.org/officeDocument/2006/relationships/hyperlink" Id="rId492"/>
    <Relationship TargetMode="External" Target="https://m.edsoo.ru/83530d78" Type="http://schemas.openxmlformats.org/officeDocument/2006/relationships/hyperlink" Id="rId493"/>
    <Relationship TargetMode="External" Target="https://m.edsoo.ru/83530e9a" Type="http://schemas.openxmlformats.org/officeDocument/2006/relationships/hyperlink" Id="rId494"/>
    <Relationship TargetMode="External" Target="https://m.edsoo.ru/83530166" Type="http://schemas.openxmlformats.org/officeDocument/2006/relationships/hyperlink" Id="rId495"/>
    <Relationship TargetMode="External" Target="https://m.edsoo.ru/8353b660" Type="http://schemas.openxmlformats.org/officeDocument/2006/relationships/hyperlink" Id="rId496"/>
    <Relationship TargetMode="External" Target="https://m.edsoo.ru/835304e0" Type="http://schemas.openxmlformats.org/officeDocument/2006/relationships/hyperlink" Id="rId497"/>
    <Relationship TargetMode="External" Target="https://m.edsoo.ru/8353ae68" Type="http://schemas.openxmlformats.org/officeDocument/2006/relationships/hyperlink" Id="rId498"/>
    <Relationship TargetMode="External" Target="https://m.edsoo.ru/8353ebc6" Type="http://schemas.openxmlformats.org/officeDocument/2006/relationships/hyperlink" Id="rId499"/>
    <Relationship TargetMode="External" Target="https://prosv.ru/assistance/umk/english-spotlight.html%E2%80%8C" Type="http://schemas.openxmlformats.org/officeDocument/2006/relationships/hyperlink" Id="rId500"/>
    <Relationship TargetMode="External" Target="https://prosv.ru/assistance/umk/english-spotlight.html%E2%80%8C" Type="http://schemas.openxmlformats.org/officeDocument/2006/relationships/hyperlink" Id="rId501"/>
    <Relationship TargetMode="External" Target="https://prosv.ru/assistance/umk/english-spotlight.html%E2%80%8C" Type="http://schemas.openxmlformats.org/officeDocument/2006/relationships/hyperlink" Id="rId502"/>
    <Relationship TargetMode="External" Target="https://prosv.ru/assistance/umk/english-spotlight.html%E2%80%8C" Type="http://schemas.openxmlformats.org/officeDocument/2006/relationships/hyperlink" Id="rId503"/>
    <Relationship TargetMode="External" Target="https://m.edsoo.ru/8353204c" Type="http://schemas.openxmlformats.org/officeDocument/2006/relationships/hyperlink" Id="rId504"/>
    <Relationship TargetMode="External" Target="https://m.edsoo.ru/8353e2fc" Type="http://schemas.openxmlformats.org/officeDocument/2006/relationships/hyperlink" Id="rId505"/>
    <Relationship TargetMode="External" Target="https://m.edsoo.ru/8353e086" Type="http://schemas.openxmlformats.org/officeDocument/2006/relationships/hyperlink" Id="rId506"/>
    <Relationship TargetMode="External" Target="https://prosv.ru/assistance/umk/english-spotlight.html%E2%80%8C" Type="http://schemas.openxmlformats.org/officeDocument/2006/relationships/hyperlink" Id="rId507"/>
    <Relationship TargetMode="External" Target="https://m.edsoo.ru/8353e1c6" Type="http://schemas.openxmlformats.org/officeDocument/2006/relationships/hyperlink" Id="rId508"/>
    <Relationship TargetMode="External" Target="https://m.edsoo.ru/8353e54a" Type="http://schemas.openxmlformats.org/officeDocument/2006/relationships/hyperlink" Id="rId509"/>
    <Relationship TargetMode="External" Target="https://m.edsoo.ru/8353e54a" Type="http://schemas.openxmlformats.org/officeDocument/2006/relationships/hyperlink" Id="rId510"/>
    <Relationship TargetMode="External" Target="https://prosv.ru/assistance/umk/english-spotlight.html%E2%80%8C" Type="http://schemas.openxmlformats.org/officeDocument/2006/relationships/hyperlink" Id="rId511"/>
    <Relationship TargetMode="External" Target="https://prosv.ru/assistance/umk/english-spotlight.html%E2%80%8C" Type="http://schemas.openxmlformats.org/officeDocument/2006/relationships/hyperlink" Id="rId512"/>
    <Relationship TargetMode="External" Target="https://prosv.ru/assistance/umk/english-spotlight.html%E2%80%8C" Type="http://schemas.openxmlformats.org/officeDocument/2006/relationships/hyperlink" Id="rId513"/>
    <Relationship TargetMode="External" Target="https://prosv.ru/assistance/umk/english-spotlight.html%E2%80%8C" Type="http://schemas.openxmlformats.org/officeDocument/2006/relationships/hyperlink" Id="rId514"/>
    <Relationship TargetMode="External" Target="https://prosv.ru/assistance/umk/english-spotlight.html%E2%80%8C" Type="http://schemas.openxmlformats.org/officeDocument/2006/relationships/hyperlink" Id="rId515"/>
    <Relationship TargetMode="External" Target="https://m.edsoo.ru/8353d500" Type="http://schemas.openxmlformats.org/officeDocument/2006/relationships/hyperlink" Id="rId516"/>
    <Relationship TargetMode="External" Target="https://prosv.ru/assistance/umk/english-spotlight.html%E2%80%8C" Type="http://schemas.openxmlformats.org/officeDocument/2006/relationships/hyperlink" Id="rId517"/>
    <Relationship TargetMode="External" Target="https://m.edsoo.ru/8353d258" Type="http://schemas.openxmlformats.org/officeDocument/2006/relationships/hyperlink" Id="rId518"/>
    <Relationship TargetMode="External" Target="https://m.edsoo.ru/8353ced4" Type="http://schemas.openxmlformats.org/officeDocument/2006/relationships/hyperlink" Id="rId519"/>
    <Relationship TargetMode="External" Target="https://prosv.ru/assistance/umk/english-spotlight.html%E2%80%8C" Type="http://schemas.openxmlformats.org/officeDocument/2006/relationships/hyperlink" Id="rId520"/>
    <Relationship TargetMode="External" Target="https://m.edsoo.ru/8353d6e0" Type="http://schemas.openxmlformats.org/officeDocument/2006/relationships/hyperlink" Id="rId521"/>
    <Relationship TargetMode="External" Target="https://m.edsoo.ru/8353d80c" Type="http://schemas.openxmlformats.org/officeDocument/2006/relationships/hyperlink" Id="rId522"/>
    <Relationship TargetMode="External" Target="https://m.edsoo.ru/8353d92e" Type="http://schemas.openxmlformats.org/officeDocument/2006/relationships/hyperlink" Id="rId523"/>
    <Relationship TargetMode="External" Target="https://m.edsoo.ru/8353cd1c" Type="http://schemas.openxmlformats.org/officeDocument/2006/relationships/hyperlink" Id="rId524"/>
    <Relationship TargetMode="External" Target="https://m.edsoo.ru/8353d3b6" Type="http://schemas.openxmlformats.org/officeDocument/2006/relationships/hyperlink" Id="rId525"/>
    <Relationship TargetMode="External" Target="https://prosv.ru/assistance/umk/english-spotlight.html%E2%80%8C" Type="http://schemas.openxmlformats.org/officeDocument/2006/relationships/hyperlink" Id="rId526"/>
    <Relationship TargetMode="External" Target="https://prosv.ru/assistance/umk/english-spotlight.html%E2%80%8C" Type="http://schemas.openxmlformats.org/officeDocument/2006/relationships/hyperlink" Id="rId527"/>
    <Relationship TargetMode="External" Target="https://prosv.ru/assistance/umk/english-spotlight.html%E2%80%8C" Type="http://schemas.openxmlformats.org/officeDocument/2006/relationships/hyperlink" Id="rId528"/>
    <Relationship TargetMode="External" Target="https://prosv.ru/assistance/umk/english-spotlight.html%E2%80%8C" Type="http://schemas.openxmlformats.org/officeDocument/2006/relationships/hyperlink" Id="rId529"/>
    <Relationship TargetMode="External" Target="https://m.edsoo.ru/8353d0a0" Type="http://schemas.openxmlformats.org/officeDocument/2006/relationships/hyperlink" Id="rId530"/>
    <Relationship TargetMode="External" Target="https://m.edsoo.ru/8353ded8" Type="http://schemas.openxmlformats.org/officeDocument/2006/relationships/hyperlink" Id="rId531"/>
    <Relationship TargetMode="External" Target="https://m.edsoo.ru/8353ded8" Type="http://schemas.openxmlformats.org/officeDocument/2006/relationships/hyperlink" Id="rId532"/>
    <Relationship TargetMode="External" Target="https://m.edsoo.ru/8353e77a" Type="http://schemas.openxmlformats.org/officeDocument/2006/relationships/hyperlink" Id="rId533"/>
    <Relationship TargetMode="External" Target="https://m.edsoo.ru/8353e662" Type="http://schemas.openxmlformats.org/officeDocument/2006/relationships/hyperlink" Id="rId534"/>
    <Relationship TargetMode="External" Target="https://m.edsoo.ru/8353ea7c" Type="http://schemas.openxmlformats.org/officeDocument/2006/relationships/hyperlink" Id="rId535"/>
    <Relationship TargetMode="External" Target="https://m.edsoo.ru/8353ece8" Type="http://schemas.openxmlformats.org/officeDocument/2006/relationships/hyperlink" Id="rId536"/>
    <Relationship TargetMode="External" Target="https://m.edsoo.ru/8353ee0a" Type="http://schemas.openxmlformats.org/officeDocument/2006/relationships/hyperlink" Id="rId537"/>
    <Relationship TargetMode="External" Target="https://m.edsoo.ru/8353ee0a" Type="http://schemas.openxmlformats.org/officeDocument/2006/relationships/hyperlink" Id="rId538"/>
    <Relationship TargetMode="External" Target="https://m.edsoo.ru/8353ef22" Type="http://schemas.openxmlformats.org/officeDocument/2006/relationships/hyperlink" Id="rId539"/>
    <Relationship TargetMode="External" Target="https://m.edsoo.ru/8353f044" Type="http://schemas.openxmlformats.org/officeDocument/2006/relationships/hyperlink" Id="rId540"/>
    <Relationship TargetMode="External" Target="https://prosv.ru/assistance/umk/english-spotlight.html%E2%80%8C" Type="http://schemas.openxmlformats.org/officeDocument/2006/relationships/hyperlink" Id="rId541"/>
    <Relationship TargetMode="External" Target="https://prosv.ru/assistance/umk/english-spotlight.html%E2%80%8C" Type="http://schemas.openxmlformats.org/officeDocument/2006/relationships/hyperlink" Id="rId542"/>
    <Relationship TargetMode="External" Target="https://m.edsoo.ru/8353f698" Type="http://schemas.openxmlformats.org/officeDocument/2006/relationships/hyperlink" Id="rId543"/>
    <Relationship TargetMode="External" Target="https://m.edsoo.ru/8353f558" Type="http://schemas.openxmlformats.org/officeDocument/2006/relationships/hyperlink" Id="rId544"/>
    <Relationship TargetMode="External" Target="https://m.edsoo.ru/8352f004" Type="http://schemas.openxmlformats.org/officeDocument/2006/relationships/hyperlink" Id="rId545"/>
    <Relationship TargetMode="External" Target="https://m.edsoo.ru/8352366e" Type="http://schemas.openxmlformats.org/officeDocument/2006/relationships/hyperlink" Id="rId546"/>
    <Relationship TargetMode="External" Target="https://m.edsoo.ru/83523786" Type="http://schemas.openxmlformats.org/officeDocument/2006/relationships/hyperlink" Id="rId547"/>
    <Relationship TargetMode="External" Target="https://m.edsoo.ru/8353f558" Type="http://schemas.openxmlformats.org/officeDocument/2006/relationships/hyperlink" Id="rId548"/>
    <Relationship TargetMode="External" Target="https://prosv.ru/assistance/umk/english-spotlight.html%E2%80%8C" Type="http://schemas.openxmlformats.org/officeDocument/2006/relationships/hyperlink" Id="rId549"/>
    <Relationship TargetMode="External" Target="https://prosv.ru/assistance/umk/english-spotlight.html%E2%80%8C" Type="http://schemas.openxmlformats.org/officeDocument/2006/relationships/hyperlink" Id="rId550"/>
    <Relationship TargetMode="External" Target="https://prosv.ru/assistance/umk/english-spotlight.html%E2%80%8C" Type="http://schemas.openxmlformats.org/officeDocument/2006/relationships/hyperlink" Id="rId551"/>
    <Relationship TargetMode="External" Target="https://m.edsoo.ru/8353fa26" Type="http://schemas.openxmlformats.org/officeDocument/2006/relationships/hyperlink" Id="rId552"/>
    <Relationship TargetMode="External" Target="https://m.edsoo.ru/8353fa26" Type="http://schemas.openxmlformats.org/officeDocument/2006/relationships/hyperlink" Id="rId553"/>
    <Relationship TargetMode="External" Target="https://m.edsoo.ru/83526a1c" Type="http://schemas.openxmlformats.org/officeDocument/2006/relationships/hyperlink" Id="rId554"/>
    <Relationship TargetMode="External" Target="https://m.edsoo.ru/83526f08" Type="http://schemas.openxmlformats.org/officeDocument/2006/relationships/hyperlink" Id="rId555"/>
    <Relationship TargetMode="External" Target="https://m.edsoo.ru/835270c0" Type="http://schemas.openxmlformats.org/officeDocument/2006/relationships/hyperlink" Id="rId556"/>
    <Relationship TargetMode="External" Target="https://prosv.ru/assistance/umk/english-spotlight.html%E2%80%8C" Type="http://schemas.openxmlformats.org/officeDocument/2006/relationships/hyperlink" Id="rId557"/>
    <Relationship TargetMode="External" Target="https://prosv.ru/assistance/umk/english-spotlight.html%E2%80%8C" Type="http://schemas.openxmlformats.org/officeDocument/2006/relationships/hyperlink" Id="rId558"/>
    <Relationship TargetMode="External" Target="https://prosv.ru/assistance/umk/english-spotlight.html%E2%80%8C" Type="http://schemas.openxmlformats.org/officeDocument/2006/relationships/hyperlink" Id="rId559"/>
    <Relationship TargetMode="External" Target="https://m.edsoo.ru/83540494" Type="http://schemas.openxmlformats.org/officeDocument/2006/relationships/hyperlink" Id="rId560"/>
    <Relationship TargetMode="External" Target="https://m.edsoo.ru/83540494" Type="http://schemas.openxmlformats.org/officeDocument/2006/relationships/hyperlink" Id="rId561"/>
    <Relationship TargetMode="External" Target="https://m.edsoo.ru/835407f0" Type="http://schemas.openxmlformats.org/officeDocument/2006/relationships/hyperlink" Id="rId562"/>
    <Relationship TargetMode="External" Target="https://m.edsoo.ru/835407f0" Type="http://schemas.openxmlformats.org/officeDocument/2006/relationships/hyperlink" Id="rId563"/>
    <Relationship TargetMode="External" Target="https://prosv.ru/assistance/umk/english-spotlight.html%E2%80%8C" Type="http://schemas.openxmlformats.org/officeDocument/2006/relationships/hyperlink" Id="rId564"/>
    <Relationship TargetMode="External" Target="https://prosv.ru/assistance/umk/english-spotlight.html%E2%80%8C" Type="http://schemas.openxmlformats.org/officeDocument/2006/relationships/hyperlink" Id="rId565"/>
    <Relationship TargetMode="External" Target="https://prosv.ru/assistance/umk/english-spotlight.html%E2%80%8C" Type="http://schemas.openxmlformats.org/officeDocument/2006/relationships/hyperlink" Id="rId566"/>
    <Relationship TargetMode="External" Target="https://m.edsoo.ru/83541254" Type="http://schemas.openxmlformats.org/officeDocument/2006/relationships/hyperlink" Id="rId567"/>
    <Relationship TargetMode="External" Target="https://m.edsoo.ru/8354107e" Type="http://schemas.openxmlformats.org/officeDocument/2006/relationships/hyperlink" Id="rId568"/>
    <Relationship TargetMode="External" Target="https://prosv.ru/assistance/umk/english-spotlight.html%E2%80%8C" Type="http://schemas.openxmlformats.org/officeDocument/2006/relationships/hyperlink" Id="rId569"/>
    <Relationship TargetMode="External" Target="https://prosv.ru/assistance/umk/english-spotlight.html%E2%80%8C" Type="http://schemas.openxmlformats.org/officeDocument/2006/relationships/hyperlink" Id="rId570"/>
    <Relationship TargetMode="External" Target="https://m.edsoo.ru/8354138a" Type="http://schemas.openxmlformats.org/officeDocument/2006/relationships/hyperlink" Id="rId571"/>
    <Relationship TargetMode="External" Target="https://m.edsoo.ru/8354138a" Type="http://schemas.openxmlformats.org/officeDocument/2006/relationships/hyperlink" Id="rId572"/>
    <Relationship TargetMode="External" Target="https://prosv.ru/assistance/umk/english-spotlight.html%E2%80%8C" Type="http://schemas.openxmlformats.org/officeDocument/2006/relationships/hyperlink" Id="rId573"/>
    <Relationship TargetMode="External" Target="https://prosv.ru/assistance/umk/english-spotlight.html%E2%80%8C" Type="http://schemas.openxmlformats.org/officeDocument/2006/relationships/hyperlink" Id="rId574"/>
    <Relationship TargetMode="External" Target="https://m.edsoo.ru/835419f2" Type="http://schemas.openxmlformats.org/officeDocument/2006/relationships/hyperlink" Id="rId575"/>
    <Relationship TargetMode="External" Target="https://m.edsoo.ru/83541b82" Type="http://schemas.openxmlformats.org/officeDocument/2006/relationships/hyperlink" Id="rId576"/>
    <Relationship TargetMode="External" Target="https://m.edsoo.ru/83541b82" Type="http://schemas.openxmlformats.org/officeDocument/2006/relationships/hyperlink" Id="rId577"/>
    <Relationship TargetMode="External" Target="https://prosv.ru/assistance/umk/english-spotlight.html%E2%80%8C" Type="http://schemas.openxmlformats.org/officeDocument/2006/relationships/hyperlink" Id="rId578"/>
    <Relationship TargetMode="External" Target="https://prosv.ru/assistance/umk/english-spotlight.html%E2%80%8C" Type="http://schemas.openxmlformats.org/officeDocument/2006/relationships/hyperlink" Id="rId579"/>
    <Relationship TargetMode="External" Target="https://prosv.ru/assistance/umk/english-spotlight.html%E2%80%8C" Type="http://schemas.openxmlformats.org/officeDocument/2006/relationships/hyperlink" Id="rId580"/>
    <Relationship TargetMode="External" Target="https://prosv.ru/assistance/umk/english-spotlight.html%E2%80%8C" Type="http://schemas.openxmlformats.org/officeDocument/2006/relationships/hyperlink" Id="rId581"/>
    <Relationship TargetMode="External" Target="https://m.edsoo.ru/83542866" Type="http://schemas.openxmlformats.org/officeDocument/2006/relationships/hyperlink" Id="rId582"/>
    <Relationship TargetMode="External" Target="https://m.edsoo.ru/83542262" Type="http://schemas.openxmlformats.org/officeDocument/2006/relationships/hyperlink" Id="rId583"/>
    <Relationship TargetMode="External" Target="https://prosv.ru/assistance/umk/english-spotlight.html%E2%80%8C" Type="http://schemas.openxmlformats.org/officeDocument/2006/relationships/hyperlink" Id="rId584"/>
    <Relationship TargetMode="External" Target="https://prosv.ru/assistance/umk/english-spotlight.html%E2%80%8C" Type="http://schemas.openxmlformats.org/officeDocument/2006/relationships/hyperlink" Id="rId585"/>
    <Relationship TargetMode="External" Target="https://prosv.ru/assistance/umk/english-spotlight.html%E2%80%8C" Type="http://schemas.openxmlformats.org/officeDocument/2006/relationships/hyperlink" Id="rId586"/>
    <Relationship TargetMode="External" Target="https://m.edsoo.ru/8354253c" Type="http://schemas.openxmlformats.org/officeDocument/2006/relationships/hyperlink" Id="rId587"/>
    <Relationship TargetMode="External" Target="https://m.edsoo.ru/83541ee8" Type="http://schemas.openxmlformats.org/officeDocument/2006/relationships/hyperlink" Id="rId588"/>
    <Relationship TargetMode="External" Target="https://prosv.ru/assistance/umk/english-spotlight.html%E2%80%8C" Type="http://schemas.openxmlformats.org/officeDocument/2006/relationships/hyperlink" Id="rId589"/>
    <Relationship TargetMode="External" Target="https://m.edsoo.ru/83542c80" Type="http://schemas.openxmlformats.org/officeDocument/2006/relationships/hyperlink" Id="rId590"/>
    <Relationship TargetMode="External" Target="https://m.edsoo.ru/83542c80" Type="http://schemas.openxmlformats.org/officeDocument/2006/relationships/hyperlink" Id="rId591"/>
    <Relationship TargetMode="External" Target="https://m.edsoo.ru/8354336a" Type="http://schemas.openxmlformats.org/officeDocument/2006/relationships/hyperlink" Id="rId592"/>
    <Relationship TargetMode="External" Target="https://m.edsoo.ru/8352f4dc" Type="http://schemas.openxmlformats.org/officeDocument/2006/relationships/hyperlink" Id="rId593"/>
    <Relationship TargetMode="External" Target="https://m.edsoo.ru/835439c8" Type="http://schemas.openxmlformats.org/officeDocument/2006/relationships/hyperlink" Id="rId594"/>
    <Relationship TargetMode="External" Target="https://m.edsoo.ru/83542ff0" Type="http://schemas.openxmlformats.org/officeDocument/2006/relationships/hyperlink" Id="rId595"/>
    <Relationship TargetMode="External" Target="https://m.edsoo.ru/835434fa" Type="http://schemas.openxmlformats.org/officeDocument/2006/relationships/hyperlink" Id="rId596"/>
    <Relationship TargetMode="External" Target="https://m.edsoo.ru/83542eb0" Type="http://schemas.openxmlformats.org/officeDocument/2006/relationships/hyperlink" Id="rId597"/>
    <Relationship TargetMode="External" Target="https://m.edsoo.ru/8354366c" Type="http://schemas.openxmlformats.org/officeDocument/2006/relationships/hyperlink" Id="rId598"/>
    <Relationship TargetMode="External" Target="https://m.edsoo.ru/8354366c" Type="http://schemas.openxmlformats.org/officeDocument/2006/relationships/hyperlink" Id="rId599"/>
    <Relationship TargetMode="External" Target="https://m.edsoo.ru/83544346" Type="http://schemas.openxmlformats.org/officeDocument/2006/relationships/hyperlink" Id="rId600"/>
    <Relationship TargetMode="External" Target="https://m.edsoo.ru/83544346" Type="http://schemas.openxmlformats.org/officeDocument/2006/relationships/hyperlink" Id="rId601"/>
    <Relationship TargetMode="External" Target="https://m.edsoo.ru/83541542" Type="http://schemas.openxmlformats.org/officeDocument/2006/relationships/hyperlink" Id="rId602"/>
    <Relationship TargetMode="External" Target="https://prosv.ru/assistance/umk/english-spotlight.html%E2%80%8C" Type="http://schemas.openxmlformats.org/officeDocument/2006/relationships/hyperlink" Id="rId603"/>
    <Relationship TargetMode="External" Target="https://prosv.ru/assistance/umk/english-spotlight.html%E2%80%8C" Type="http://schemas.openxmlformats.org/officeDocument/2006/relationships/hyperlink" Id="rId604"/>
    <Relationship TargetMode="External" Target="https://prosv.ru/assistance/umk/english-spotlight.html%E2%80%8C" Type="http://schemas.openxmlformats.org/officeDocument/2006/relationships/hyperlink" Id="rId605"/>
    <Relationship TargetMode="External" Target="https://m.edsoo.ru/83544832" Type="http://schemas.openxmlformats.org/officeDocument/2006/relationships/hyperlink" Id="rId606"/>
    <Relationship TargetMode="External" Target="https://m.edsoo.ru/83530698" Type="http://schemas.openxmlformats.org/officeDocument/2006/relationships/hyperlink" Id="rId607"/>
    <Relationship TargetMode="External" Target="https://m.edsoo.ru/83545430" Type="http://schemas.openxmlformats.org/officeDocument/2006/relationships/hyperlink" Id="rId608"/>
    <Relationship TargetMode="External" Target="https://m.edsoo.ru/83545430" Type="http://schemas.openxmlformats.org/officeDocument/2006/relationships/hyperlink" Id="rId609"/>
    <Relationship TargetMode="External" Target="https://prosv.ru/assistance/umk/english-spotlight.html%E2%80%8C" Type="http://schemas.openxmlformats.org/officeDocument/2006/relationships/hyperlink" Id="rId610"/>
    <Relationship TargetMode="External" Target="https://prosv.ru/assistance/umk/english-spotlight.html%E2%80%8C" Type="http://schemas.openxmlformats.org/officeDocument/2006/relationships/hyperlink" Id="rId611"/>
    <Relationship TargetMode="External" Target="https://m.edsoo.ru/863c9c16" Type="http://schemas.openxmlformats.org/officeDocument/2006/relationships/hyperlink" Id="rId612"/>
    <Relationship TargetMode="External" Target="https://prosv.ru/assistance/umk/english-spotlight.html%E2%80%8C" Type="http://schemas.openxmlformats.org/officeDocument/2006/relationships/hyperlink" Id="rId613"/>
    <Relationship TargetMode="External" Target="https://prosv.ru/assistance/umk/english-spotlight.html%E2%80%8C" Type="http://schemas.openxmlformats.org/officeDocument/2006/relationships/hyperlink" Id="rId614"/>
    <Relationship TargetMode="External" Target="https://prosv.ru/assistance/umk/english-spotlight.html%E2%80%8C" Type="http://schemas.openxmlformats.org/officeDocument/2006/relationships/hyperlink" Id="rId615"/>
    <Relationship TargetMode="External" Target="https://m.edsoo.ru/863c9478" Type="http://schemas.openxmlformats.org/officeDocument/2006/relationships/hyperlink" Id="rId616"/>
    <Relationship TargetMode="External" Target="https://prosv.ru/assistance/umk/english-spotlight.html%E2%80%8C" Type="http://schemas.openxmlformats.org/officeDocument/2006/relationships/hyperlink" Id="rId617"/>
    <Relationship TargetMode="External" Target="https://prosv.ru/assistance/umk/english-spotlight.html%E2%80%8C" Type="http://schemas.openxmlformats.org/officeDocument/2006/relationships/hyperlink" Id="rId618"/>
    <Relationship TargetMode="External" Target="https://prosv.ru/assistance/umk/english-spotlight.html%E2%80%8C" Type="http://schemas.openxmlformats.org/officeDocument/2006/relationships/hyperlink" Id="rId619"/>
    <Relationship TargetMode="External" Target="https://prosv.ru/assistance/umk/english-spotlight.html%E2%80%8C" Type="http://schemas.openxmlformats.org/officeDocument/2006/relationships/hyperlink" Id="rId620"/>
    <Relationship TargetMode="External" Target="https://prosv.ru/assistance/umk/english-spotlight.html%E2%80%8C" Type="http://schemas.openxmlformats.org/officeDocument/2006/relationships/hyperlink" Id="rId621"/>
    <Relationship TargetMode="External" Target="https://prosv.ru/assistance/umk/english-spotlight.html%E2%80%8C" Type="http://schemas.openxmlformats.org/officeDocument/2006/relationships/hyperlink" Id="rId622"/>
    <Relationship TargetMode="External" Target="https://m.edsoo.ru/863c7e8e" Type="http://schemas.openxmlformats.org/officeDocument/2006/relationships/hyperlink" Id="rId623"/>
    <Relationship TargetMode="External" Target="https://m.edsoo.ru/863c9054" Type="http://schemas.openxmlformats.org/officeDocument/2006/relationships/hyperlink" Id="rId624"/>
    <Relationship TargetMode="External" Target="https://prosv.ru/assistance/umk/english-spotlight.html%E2%80%8C" Type="http://schemas.openxmlformats.org/officeDocument/2006/relationships/hyperlink" Id="rId625"/>
    <Relationship TargetMode="External" Target="https://m.edsoo.ru/863c9612" Type="http://schemas.openxmlformats.org/officeDocument/2006/relationships/hyperlink" Id="rId626"/>
    <Relationship TargetMode="External" Target="https://prosv.ru/assistance/umk/english-spotlight.html%E2%80%8C" Type="http://schemas.openxmlformats.org/officeDocument/2006/relationships/hyperlink" Id="rId627"/>
    <Relationship TargetMode="External" Target="https://prosv.ru/assistance/umk/english-spotlight.html%E2%80%8C" Type="http://schemas.openxmlformats.org/officeDocument/2006/relationships/hyperlink" Id="rId628"/>
    <Relationship TargetMode="External" Target="https://m.edsoo.ru/863c8ec4" Type="http://schemas.openxmlformats.org/officeDocument/2006/relationships/hyperlink" Id="rId629"/>
    <Relationship TargetMode="External" Target="https://m.edsoo.ru/863c8668" Type="http://schemas.openxmlformats.org/officeDocument/2006/relationships/hyperlink" Id="rId630"/>
    <Relationship TargetMode="External" Target="https://m.edsoo.ru/863c87ee" Type="http://schemas.openxmlformats.org/officeDocument/2006/relationships/hyperlink" Id="rId631"/>
    <Relationship TargetMode="External" Target="https://prosv.ru/assistance/umk/english-spotlight.html%E2%80%8C" Type="http://schemas.openxmlformats.org/officeDocument/2006/relationships/hyperlink" Id="rId632"/>
    <Relationship TargetMode="External" Target="https://m.edsoo.ru/863ca5a8" Type="http://schemas.openxmlformats.org/officeDocument/2006/relationships/hyperlink" Id="rId633"/>
    <Relationship TargetMode="External" Target="https://m.edsoo.ru/863ca436" Type="http://schemas.openxmlformats.org/officeDocument/2006/relationships/hyperlink" Id="rId634"/>
    <Relationship TargetMode="External" Target="https://m.edsoo.ru/863ca8fa" Type="http://schemas.openxmlformats.org/officeDocument/2006/relationships/hyperlink" Id="rId635"/>
    <Relationship TargetMode="External" Target="https://m.edsoo.ru/863ca706" Type="http://schemas.openxmlformats.org/officeDocument/2006/relationships/hyperlink" Id="rId636"/>
    <Relationship TargetMode="External" Target="https://prosv.ru/assistance/umk/english-spotlight.html%E2%80%8C" Type="http://schemas.openxmlformats.org/officeDocument/2006/relationships/hyperlink" Id="rId637"/>
    <Relationship TargetMode="External" Target="https://prosv.ru/assistance/umk/english-spotlight.html%E2%80%8C" Type="http://schemas.openxmlformats.org/officeDocument/2006/relationships/hyperlink" Id="rId638"/>
    <Relationship TargetMode="External" Target="https://prosv.ru/assistance/umk/english-spotlight.html%E2%80%8C" Type="http://schemas.openxmlformats.org/officeDocument/2006/relationships/hyperlink" Id="rId639"/>
    <Relationship TargetMode="External" Target="https://prosv.ru/assistance/umk/english-spotlight.html%E2%80%8C" Type="http://schemas.openxmlformats.org/officeDocument/2006/relationships/hyperlink" Id="rId640"/>
    <Relationship TargetMode="External" Target="https://prosv.ru/assistance/umk/english-spotlight.html%E2%80%8C" Type="http://schemas.openxmlformats.org/officeDocument/2006/relationships/hyperlink" Id="rId641"/>
    <Relationship TargetMode="External" Target="https://m.edsoo.ru/863cba34" Type="http://schemas.openxmlformats.org/officeDocument/2006/relationships/hyperlink" Id="rId642"/>
    <Relationship TargetMode="External" Target="https://m.edsoo.ru/863cb70a" Type="http://schemas.openxmlformats.org/officeDocument/2006/relationships/hyperlink" Id="rId643"/>
    <Relationship TargetMode="External" Target="https://prosv.ru/assistance/umk/english-spotlight.html%E2%80%8C" Type="http://schemas.openxmlformats.org/officeDocument/2006/relationships/hyperlink" Id="rId644"/>
    <Relationship TargetMode="External" Target="https://prosv.ru/assistance/umk/english-spotlight.html%E2%80%8C" Type="http://schemas.openxmlformats.org/officeDocument/2006/relationships/hyperlink" Id="rId645"/>
    <Relationship TargetMode="External" Target="https://prosv.ru/assistance/umk/english-spotlight.html%E2%80%8C" Type="http://schemas.openxmlformats.org/officeDocument/2006/relationships/hyperlink" Id="rId646"/>
    <Relationship TargetMode="External" Target="https://m.edsoo.ru/863cb598" Type="http://schemas.openxmlformats.org/officeDocument/2006/relationships/hyperlink" Id="rId647"/>
    <Relationship TargetMode="External" Target="https://prosv.ru/assistance/umk/english-spotlight.html%E2%80%8C" Type="http://schemas.openxmlformats.org/officeDocument/2006/relationships/hyperlink" Id="rId648"/>
    <Relationship TargetMode="External" Target="https://prosv.ru/assistance/umk/english-spotlight.html%E2%80%8C" Type="http://schemas.openxmlformats.org/officeDocument/2006/relationships/hyperlink" Id="rId649"/>
    <Relationship TargetMode="External" Target="https://prosv.ru/assistance/umk/english-spotlight.html%E2%80%8C" Type="http://schemas.openxmlformats.org/officeDocument/2006/relationships/hyperlink" Id="rId650"/>
    <Relationship TargetMode="External" Target="https://prosv.ru/assistance/umk/english-spotlight.html%E2%80%8C" Type="http://schemas.openxmlformats.org/officeDocument/2006/relationships/hyperlink" Id="rId651"/>
    <Relationship TargetMode="External" Target="https://m.edsoo.ru/863cb8d6" Type="http://schemas.openxmlformats.org/officeDocument/2006/relationships/hyperlink" Id="rId652"/>
    <Relationship TargetMode="External" Target="https://prosv.ru/assistance/umk/english-spotlight.html%E2%80%8C" Type="http://schemas.openxmlformats.org/officeDocument/2006/relationships/hyperlink" Id="rId653"/>
    <Relationship TargetMode="External" Target="https://m.edsoo.ru/863cc0ec" Type="http://schemas.openxmlformats.org/officeDocument/2006/relationships/hyperlink" Id="rId654"/>
    <Relationship TargetMode="External" Target="https://prosv.ru/assistance/umk/english-spotlight.html%E2%80%8C" Type="http://schemas.openxmlformats.org/officeDocument/2006/relationships/hyperlink" Id="rId655"/>
    <Relationship TargetMode="External" Target="https://m.edsoo.ru/863cbcf0" Type="http://schemas.openxmlformats.org/officeDocument/2006/relationships/hyperlink" Id="rId656"/>
    <Relationship TargetMode="External" Target="https://m.edsoo.ru/863cbba6" Type="http://schemas.openxmlformats.org/officeDocument/2006/relationships/hyperlink" Id="rId657"/>
    <Relationship TargetMode="External" Target="https://prosv.ru/assistance/umk/english-spotlight.html%E2%80%8C" Type="http://schemas.openxmlformats.org/officeDocument/2006/relationships/hyperlink" Id="rId658"/>
    <Relationship TargetMode="External" Target="https://m.edsoo.ru/863cbed0" Type="http://schemas.openxmlformats.org/officeDocument/2006/relationships/hyperlink" Id="rId659"/>
    <Relationship TargetMode="External" Target="https://m.edsoo.ru/863cc43e" Type="http://schemas.openxmlformats.org/officeDocument/2006/relationships/hyperlink" Id="rId660"/>
    <Relationship TargetMode="External" Target="https://m.edsoo.ru/863cc8f8" Type="http://schemas.openxmlformats.org/officeDocument/2006/relationships/hyperlink" Id="rId661"/>
    <Relationship TargetMode="External" Target="https://m.edsoo.ru/863cc8f8" Type="http://schemas.openxmlformats.org/officeDocument/2006/relationships/hyperlink" Id="rId662"/>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